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C0C50B" w14:textId="77777777" w:rsidR="000059D3" w:rsidRPr="00F9368E" w:rsidRDefault="000059D3" w:rsidP="00F9368E">
      <w:pPr>
        <w:widowControl w:val="0"/>
        <w:autoSpaceDE w:val="0"/>
        <w:autoSpaceDN w:val="0"/>
        <w:adjustRightInd w:val="0"/>
        <w:spacing w:after="0" w:line="240" w:lineRule="auto"/>
        <w:contextualSpacing/>
        <w:jc w:val="center"/>
        <w:rPr>
          <w:rFonts w:ascii="Tahoma" w:hAnsi="Tahoma" w:cs="Tahoma"/>
          <w:b/>
          <w:bCs/>
          <w:szCs w:val="20"/>
        </w:rPr>
      </w:pPr>
      <w:r w:rsidRPr="00F9368E">
        <w:rPr>
          <w:rFonts w:ascii="Tahoma" w:hAnsi="Tahoma" w:cs="Tahoma"/>
          <w:b/>
          <w:bCs/>
          <w:szCs w:val="20"/>
        </w:rPr>
        <w:t>ДОГОВОР</w:t>
      </w:r>
    </w:p>
    <w:p w14:paraId="6FC0EF79" w14:textId="0D217F82" w:rsidR="002D239E" w:rsidRPr="00F9368E" w:rsidRDefault="002D239E" w:rsidP="00F9368E">
      <w:pPr>
        <w:spacing w:after="0" w:line="240" w:lineRule="auto"/>
        <w:jc w:val="center"/>
        <w:rPr>
          <w:rFonts w:ascii="Tahoma" w:hAnsi="Tahoma" w:cs="Tahoma"/>
          <w:b/>
          <w:szCs w:val="20"/>
        </w:rPr>
      </w:pPr>
      <w:r w:rsidRPr="00F9368E">
        <w:rPr>
          <w:rFonts w:ascii="Tahoma" w:hAnsi="Tahoma" w:cs="Tahoma"/>
          <w:b/>
          <w:szCs w:val="20"/>
        </w:rPr>
        <w:t xml:space="preserve">на оказание услуг по доработке </w:t>
      </w:r>
      <w:proofErr w:type="spellStart"/>
      <w:r w:rsidRPr="00F9368E">
        <w:rPr>
          <w:rFonts w:ascii="Tahoma" w:hAnsi="Tahoma" w:cs="Tahoma"/>
          <w:b/>
          <w:szCs w:val="20"/>
        </w:rPr>
        <w:t>биллинговой</w:t>
      </w:r>
      <w:proofErr w:type="spellEnd"/>
      <w:r w:rsidRPr="00F9368E">
        <w:rPr>
          <w:rFonts w:ascii="Tahoma" w:hAnsi="Tahoma" w:cs="Tahoma"/>
          <w:b/>
          <w:szCs w:val="20"/>
        </w:rPr>
        <w:t xml:space="preserve"> системы 1</w:t>
      </w:r>
      <w:proofErr w:type="gramStart"/>
      <w:r w:rsidRPr="00F9368E">
        <w:rPr>
          <w:rFonts w:ascii="Tahoma" w:hAnsi="Tahoma" w:cs="Tahoma"/>
          <w:b/>
          <w:szCs w:val="20"/>
        </w:rPr>
        <w:t>С:Энергобиллинг</w:t>
      </w:r>
      <w:proofErr w:type="gramEnd"/>
    </w:p>
    <w:p w14:paraId="633275B8" w14:textId="77777777" w:rsidR="002D239E" w:rsidRPr="00F9368E" w:rsidRDefault="002D239E" w:rsidP="00F9368E">
      <w:pPr>
        <w:widowControl w:val="0"/>
        <w:autoSpaceDE w:val="0"/>
        <w:autoSpaceDN w:val="0"/>
        <w:adjustRightInd w:val="0"/>
        <w:spacing w:after="0" w:line="240" w:lineRule="auto"/>
        <w:contextualSpacing/>
        <w:jc w:val="center"/>
        <w:rPr>
          <w:rFonts w:ascii="Tahoma" w:hAnsi="Tahoma" w:cs="Tahoma"/>
          <w:b/>
          <w:bCs/>
          <w:szCs w:val="20"/>
        </w:rPr>
      </w:pPr>
    </w:p>
    <w:p w14:paraId="1E12E12D" w14:textId="49DE83A4" w:rsidR="000059D3" w:rsidRPr="00F9368E" w:rsidRDefault="000059D3" w:rsidP="00F9368E">
      <w:pPr>
        <w:widowControl w:val="0"/>
        <w:shd w:val="clear" w:color="auto" w:fill="FFFFFF"/>
        <w:autoSpaceDE w:val="0"/>
        <w:autoSpaceDN w:val="0"/>
        <w:adjustRightInd w:val="0"/>
        <w:spacing w:after="0" w:line="240" w:lineRule="auto"/>
        <w:contextualSpacing/>
        <w:rPr>
          <w:rFonts w:ascii="Tahoma" w:hAnsi="Tahoma" w:cs="Tahoma"/>
          <w:szCs w:val="20"/>
        </w:rPr>
      </w:pPr>
      <w:r w:rsidRPr="00F9368E">
        <w:rPr>
          <w:rFonts w:ascii="Tahoma" w:hAnsi="Tahoma" w:cs="Tahoma"/>
          <w:szCs w:val="20"/>
        </w:rPr>
        <w:t>г.</w:t>
      </w:r>
      <w:r w:rsidR="00F9368E" w:rsidRPr="00F9368E">
        <w:rPr>
          <w:rFonts w:ascii="Tahoma" w:hAnsi="Tahoma" w:cs="Tahoma"/>
          <w:szCs w:val="20"/>
        </w:rPr>
        <w:t xml:space="preserve"> </w:t>
      </w:r>
      <w:r w:rsidRPr="00F9368E">
        <w:rPr>
          <w:rFonts w:ascii="Tahoma" w:hAnsi="Tahoma" w:cs="Tahoma"/>
          <w:szCs w:val="20"/>
        </w:rPr>
        <w:t>Москва</w:t>
      </w:r>
      <w:r w:rsidRPr="00F9368E">
        <w:rPr>
          <w:rFonts w:ascii="Tahoma" w:hAnsi="Tahoma" w:cs="Tahoma"/>
          <w:szCs w:val="20"/>
        </w:rPr>
        <w:tab/>
      </w:r>
      <w:r w:rsidRPr="00F9368E">
        <w:rPr>
          <w:rFonts w:ascii="Tahoma" w:hAnsi="Tahoma" w:cs="Tahoma"/>
          <w:szCs w:val="20"/>
        </w:rPr>
        <w:tab/>
      </w:r>
      <w:r w:rsidRPr="00F9368E">
        <w:rPr>
          <w:rFonts w:ascii="Tahoma" w:hAnsi="Tahoma" w:cs="Tahoma"/>
          <w:szCs w:val="20"/>
        </w:rPr>
        <w:tab/>
      </w:r>
      <w:r w:rsidRPr="00F9368E">
        <w:rPr>
          <w:rFonts w:ascii="Tahoma" w:hAnsi="Tahoma" w:cs="Tahoma"/>
          <w:szCs w:val="20"/>
        </w:rPr>
        <w:tab/>
      </w:r>
      <w:r w:rsidRPr="00F9368E">
        <w:rPr>
          <w:rFonts w:ascii="Tahoma" w:hAnsi="Tahoma" w:cs="Tahoma"/>
          <w:szCs w:val="20"/>
        </w:rPr>
        <w:tab/>
      </w:r>
      <w:r w:rsidRPr="00F9368E">
        <w:rPr>
          <w:rFonts w:ascii="Tahoma" w:hAnsi="Tahoma" w:cs="Tahoma"/>
          <w:szCs w:val="20"/>
        </w:rPr>
        <w:tab/>
      </w:r>
      <w:r w:rsidRPr="00F9368E">
        <w:rPr>
          <w:rFonts w:ascii="Tahoma" w:hAnsi="Tahoma" w:cs="Tahoma"/>
          <w:szCs w:val="20"/>
        </w:rPr>
        <w:tab/>
      </w:r>
      <w:r w:rsidRPr="00F9368E">
        <w:rPr>
          <w:rFonts w:ascii="Tahoma" w:hAnsi="Tahoma" w:cs="Tahoma"/>
          <w:szCs w:val="20"/>
        </w:rPr>
        <w:tab/>
      </w:r>
      <w:r w:rsidR="00C01B25">
        <w:rPr>
          <w:rFonts w:ascii="Tahoma" w:hAnsi="Tahoma" w:cs="Tahoma"/>
          <w:szCs w:val="20"/>
        </w:rPr>
        <w:tab/>
      </w:r>
      <w:proofErr w:type="gramStart"/>
      <w:r w:rsidRPr="00F9368E">
        <w:rPr>
          <w:rFonts w:ascii="Tahoma" w:hAnsi="Tahoma" w:cs="Tahoma"/>
          <w:szCs w:val="20"/>
        </w:rPr>
        <w:tab/>
        <w:t>«</w:t>
      </w:r>
      <w:proofErr w:type="gramEnd"/>
      <w:r w:rsidRPr="00F9368E">
        <w:rPr>
          <w:rFonts w:ascii="Tahoma" w:hAnsi="Tahoma" w:cs="Tahoma"/>
          <w:szCs w:val="20"/>
        </w:rPr>
        <w:t>___»  ______ 20</w:t>
      </w:r>
      <w:r w:rsidR="002826BD" w:rsidRPr="00F9368E">
        <w:rPr>
          <w:rFonts w:ascii="Tahoma" w:hAnsi="Tahoma" w:cs="Tahoma"/>
          <w:szCs w:val="20"/>
        </w:rPr>
        <w:t>2</w:t>
      </w:r>
      <w:r w:rsidR="00384E0A" w:rsidRPr="00F9368E">
        <w:rPr>
          <w:rFonts w:ascii="Tahoma" w:hAnsi="Tahoma" w:cs="Tahoma"/>
          <w:szCs w:val="20"/>
        </w:rPr>
        <w:t>4</w:t>
      </w:r>
      <w:r w:rsidRPr="00F9368E">
        <w:rPr>
          <w:rFonts w:ascii="Tahoma" w:hAnsi="Tahoma" w:cs="Tahoma"/>
          <w:szCs w:val="20"/>
        </w:rPr>
        <w:t>г.</w:t>
      </w:r>
    </w:p>
    <w:p w14:paraId="446D12B9" w14:textId="77777777" w:rsidR="000059D3" w:rsidRPr="00F9368E" w:rsidRDefault="000059D3" w:rsidP="00F9368E">
      <w:pPr>
        <w:widowControl w:val="0"/>
        <w:shd w:val="clear" w:color="auto" w:fill="FFFFFF"/>
        <w:autoSpaceDE w:val="0"/>
        <w:autoSpaceDN w:val="0"/>
        <w:adjustRightInd w:val="0"/>
        <w:spacing w:after="0" w:line="240" w:lineRule="auto"/>
        <w:contextualSpacing/>
        <w:rPr>
          <w:rFonts w:ascii="Tahoma" w:hAnsi="Tahoma" w:cs="Tahoma"/>
          <w:szCs w:val="20"/>
        </w:rPr>
      </w:pPr>
    </w:p>
    <w:p w14:paraId="277421EB" w14:textId="4051F50B" w:rsidR="000059D3" w:rsidRPr="00F9368E" w:rsidRDefault="000059D3" w:rsidP="00F9368E">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F9368E">
        <w:rPr>
          <w:rFonts w:ascii="Tahoma" w:hAnsi="Tahoma" w:cs="Tahoma"/>
          <w:b/>
          <w:bCs/>
          <w:szCs w:val="20"/>
        </w:rPr>
        <w:t>Акционерное общество «ЭнергосбыТ Плюс» (АО «ЭнергосбыТ Плюс»),</w:t>
      </w:r>
      <w:r w:rsidRPr="00F9368E">
        <w:rPr>
          <w:rFonts w:ascii="Tahoma" w:hAnsi="Tahoma" w:cs="Tahoma"/>
          <w:szCs w:val="20"/>
        </w:rPr>
        <w:t xml:space="preserve"> именуемое в дальнейшем </w:t>
      </w:r>
      <w:r w:rsidRPr="00F9368E">
        <w:rPr>
          <w:rFonts w:ascii="Tahoma" w:hAnsi="Tahoma" w:cs="Tahoma"/>
          <w:b/>
          <w:szCs w:val="20"/>
        </w:rPr>
        <w:t>«Заказчик»</w:t>
      </w:r>
      <w:r w:rsidRPr="00F9368E">
        <w:rPr>
          <w:rFonts w:ascii="Tahoma" w:hAnsi="Tahoma" w:cs="Tahoma"/>
          <w:szCs w:val="20"/>
        </w:rPr>
        <w:t xml:space="preserve">, в лице Директора по ИТ Азизова К.Р., действующего на основании доверенности от </w:t>
      </w:r>
      <w:r w:rsidR="00003B1D" w:rsidRPr="00F9368E">
        <w:rPr>
          <w:rFonts w:ascii="Tahoma" w:hAnsi="Tahoma" w:cs="Tahoma"/>
          <w:szCs w:val="20"/>
        </w:rPr>
        <w:t>12.09</w:t>
      </w:r>
      <w:r w:rsidRPr="00F9368E">
        <w:rPr>
          <w:rFonts w:ascii="Tahoma" w:hAnsi="Tahoma" w:cs="Tahoma"/>
          <w:szCs w:val="20"/>
        </w:rPr>
        <w:t>.20</w:t>
      </w:r>
      <w:r w:rsidR="00003B1D" w:rsidRPr="00F9368E">
        <w:rPr>
          <w:rFonts w:ascii="Tahoma" w:hAnsi="Tahoma" w:cs="Tahoma"/>
          <w:szCs w:val="20"/>
        </w:rPr>
        <w:t>22</w:t>
      </w:r>
      <w:r w:rsidRPr="00F9368E">
        <w:rPr>
          <w:rFonts w:ascii="Tahoma" w:hAnsi="Tahoma" w:cs="Tahoma"/>
          <w:szCs w:val="20"/>
        </w:rPr>
        <w:t>, с одной стороны, и</w:t>
      </w:r>
    </w:p>
    <w:p w14:paraId="2D45FEA0" w14:textId="5C46B8BF" w:rsidR="000059D3" w:rsidRPr="00F9368E" w:rsidRDefault="00384E0A" w:rsidP="00F9368E">
      <w:pPr>
        <w:widowControl w:val="0"/>
        <w:autoSpaceDE w:val="0"/>
        <w:autoSpaceDN w:val="0"/>
        <w:adjustRightInd w:val="0"/>
        <w:spacing w:after="0" w:line="240" w:lineRule="auto"/>
        <w:contextualSpacing/>
        <w:jc w:val="both"/>
        <w:rPr>
          <w:rFonts w:ascii="Tahoma" w:hAnsi="Tahoma" w:cs="Tahoma"/>
          <w:szCs w:val="20"/>
        </w:rPr>
      </w:pPr>
      <w:r w:rsidRPr="00F9368E">
        <w:rPr>
          <w:rFonts w:ascii="Tahoma" w:hAnsi="Tahoma" w:cs="Tahoma"/>
          <w:b/>
          <w:bCs/>
          <w:szCs w:val="20"/>
        </w:rPr>
        <w:t>____________________________________</w:t>
      </w:r>
      <w:r w:rsidR="003E48A6" w:rsidRPr="00F9368E">
        <w:rPr>
          <w:rFonts w:ascii="Tahoma" w:hAnsi="Tahoma" w:cs="Tahoma"/>
          <w:b/>
          <w:bCs/>
          <w:szCs w:val="20"/>
        </w:rPr>
        <w:t xml:space="preserve"> (</w:t>
      </w:r>
      <w:r w:rsidRPr="00F9368E">
        <w:rPr>
          <w:rFonts w:ascii="Tahoma" w:hAnsi="Tahoma" w:cs="Tahoma"/>
          <w:b/>
          <w:bCs/>
          <w:szCs w:val="20"/>
        </w:rPr>
        <w:t>____________</w:t>
      </w:r>
      <w:r w:rsidR="000059D3" w:rsidRPr="00F9368E">
        <w:rPr>
          <w:rFonts w:ascii="Tahoma" w:hAnsi="Tahoma" w:cs="Tahoma"/>
          <w:b/>
          <w:bCs/>
          <w:szCs w:val="20"/>
        </w:rPr>
        <w:t>),</w:t>
      </w:r>
      <w:r w:rsidR="000059D3" w:rsidRPr="00F9368E">
        <w:rPr>
          <w:rFonts w:ascii="Tahoma" w:hAnsi="Tahoma" w:cs="Tahoma"/>
          <w:szCs w:val="20"/>
        </w:rPr>
        <w:t xml:space="preserve"> именуемое в дальнейшем </w:t>
      </w:r>
      <w:r w:rsidR="000059D3" w:rsidRPr="00F9368E">
        <w:rPr>
          <w:rFonts w:ascii="Tahoma" w:hAnsi="Tahoma" w:cs="Tahoma"/>
          <w:b/>
          <w:szCs w:val="20"/>
        </w:rPr>
        <w:t>«Исполнитель»</w:t>
      </w:r>
      <w:r w:rsidR="000059D3" w:rsidRPr="00F9368E">
        <w:rPr>
          <w:rFonts w:ascii="Tahoma" w:hAnsi="Tahoma" w:cs="Tahoma"/>
          <w:szCs w:val="20"/>
        </w:rPr>
        <w:t>, в лице</w:t>
      </w:r>
      <w:r w:rsidR="003E48A6" w:rsidRPr="00F9368E">
        <w:rPr>
          <w:rFonts w:ascii="Tahoma" w:hAnsi="Tahoma" w:cs="Tahoma"/>
          <w:szCs w:val="20"/>
        </w:rPr>
        <w:t xml:space="preserve"> </w:t>
      </w:r>
      <w:r w:rsidRPr="00F9368E">
        <w:rPr>
          <w:rFonts w:ascii="Tahoma" w:hAnsi="Tahoma" w:cs="Tahoma"/>
          <w:szCs w:val="20"/>
        </w:rPr>
        <w:t>_____________________________</w:t>
      </w:r>
      <w:r w:rsidR="000059D3" w:rsidRPr="00F9368E">
        <w:rPr>
          <w:rFonts w:ascii="Tahoma" w:hAnsi="Tahoma" w:cs="Tahoma"/>
          <w:szCs w:val="20"/>
        </w:rPr>
        <w:t>, действующе</w:t>
      </w:r>
      <w:r w:rsidR="000369A4" w:rsidRPr="00F9368E">
        <w:rPr>
          <w:rFonts w:ascii="Tahoma" w:hAnsi="Tahoma" w:cs="Tahoma"/>
          <w:szCs w:val="20"/>
        </w:rPr>
        <w:t>го</w:t>
      </w:r>
      <w:r w:rsidR="000059D3" w:rsidRPr="00F9368E">
        <w:rPr>
          <w:rFonts w:ascii="Tahoma" w:hAnsi="Tahoma" w:cs="Tahoma"/>
          <w:szCs w:val="20"/>
        </w:rPr>
        <w:t xml:space="preserve"> на основании </w:t>
      </w:r>
      <w:r w:rsidRPr="00F9368E">
        <w:rPr>
          <w:rFonts w:ascii="Tahoma" w:hAnsi="Tahoma" w:cs="Tahoma"/>
          <w:szCs w:val="20"/>
        </w:rPr>
        <w:t>__________________</w:t>
      </w:r>
      <w:r w:rsidR="000059D3" w:rsidRPr="00F9368E">
        <w:rPr>
          <w:rFonts w:ascii="Tahoma" w:hAnsi="Tahoma" w:cs="Tahoma"/>
          <w:szCs w:val="20"/>
        </w:rPr>
        <w:t>, с другой стороны, вместе именуемые «Стороны», заключили настоящий договор, далее по тексту «Договор», о нижеследующем:</w:t>
      </w:r>
    </w:p>
    <w:p w14:paraId="3DBAA417" w14:textId="77777777" w:rsidR="00F9368E" w:rsidRPr="00F9368E" w:rsidRDefault="00F9368E" w:rsidP="00F9368E">
      <w:pPr>
        <w:widowControl w:val="0"/>
        <w:autoSpaceDE w:val="0"/>
        <w:autoSpaceDN w:val="0"/>
        <w:adjustRightInd w:val="0"/>
        <w:spacing w:after="0" w:line="240" w:lineRule="auto"/>
        <w:contextualSpacing/>
        <w:jc w:val="both"/>
        <w:rPr>
          <w:rFonts w:ascii="Tahoma" w:hAnsi="Tahoma" w:cs="Tahoma"/>
          <w:szCs w:val="20"/>
        </w:rPr>
      </w:pPr>
    </w:p>
    <w:p w14:paraId="71461A30" w14:textId="77777777" w:rsidR="000059D3" w:rsidRPr="00F9368E" w:rsidRDefault="000059D3" w:rsidP="00F9368E">
      <w:pPr>
        <w:pStyle w:val="30"/>
        <w:keepNext w:val="0"/>
        <w:keepLines w:val="0"/>
        <w:widowControl w:val="0"/>
        <w:numPr>
          <w:ilvl w:val="0"/>
          <w:numId w:val="5"/>
        </w:numPr>
        <w:spacing w:before="0" w:line="240" w:lineRule="auto"/>
        <w:ind w:left="0" w:firstLine="0"/>
        <w:jc w:val="center"/>
        <w:rPr>
          <w:rFonts w:ascii="Tahoma" w:hAnsi="Tahoma" w:cs="Tahoma"/>
          <w:bCs w:val="0"/>
          <w:color w:val="000000" w:themeColor="text1"/>
          <w:sz w:val="20"/>
          <w:szCs w:val="20"/>
        </w:rPr>
      </w:pPr>
      <w:r w:rsidRPr="00F9368E">
        <w:rPr>
          <w:rFonts w:ascii="Tahoma" w:hAnsi="Tahoma" w:cs="Tahoma"/>
          <w:bCs w:val="0"/>
          <w:color w:val="000000" w:themeColor="text1"/>
          <w:sz w:val="20"/>
          <w:szCs w:val="20"/>
        </w:rPr>
        <w:t>Предмет Договора</w:t>
      </w:r>
    </w:p>
    <w:p w14:paraId="29678A04" w14:textId="365B711C" w:rsidR="000059D3" w:rsidRPr="00F9368E" w:rsidRDefault="000059D3" w:rsidP="00F9368E">
      <w:pPr>
        <w:widowControl w:val="0"/>
        <w:numPr>
          <w:ilvl w:val="1"/>
          <w:numId w:val="5"/>
        </w:numPr>
        <w:tabs>
          <w:tab w:val="left" w:pos="709"/>
        </w:tabs>
        <w:autoSpaceDE w:val="0"/>
        <w:autoSpaceDN w:val="0"/>
        <w:adjustRightInd w:val="0"/>
        <w:spacing w:after="0" w:line="240" w:lineRule="auto"/>
        <w:jc w:val="both"/>
        <w:rPr>
          <w:rFonts w:ascii="Tahoma" w:hAnsi="Tahoma" w:cs="Tahoma"/>
          <w:szCs w:val="20"/>
        </w:rPr>
      </w:pPr>
      <w:r w:rsidRPr="00F9368E">
        <w:rPr>
          <w:rFonts w:ascii="Tahoma" w:hAnsi="Tahoma" w:cs="Tahoma"/>
          <w:szCs w:val="20"/>
        </w:rPr>
        <w:t xml:space="preserve">Исполнитель обязуется оказать услуги по </w:t>
      </w:r>
      <w:r w:rsidR="00966BA5" w:rsidRPr="00F9368E">
        <w:rPr>
          <w:rFonts w:ascii="Tahoma" w:hAnsi="Tahoma" w:cs="Tahoma"/>
          <w:bCs/>
          <w:szCs w:val="20"/>
        </w:rPr>
        <w:t xml:space="preserve">доработке (модификации) существующей функциональности </w:t>
      </w:r>
      <w:proofErr w:type="spellStart"/>
      <w:r w:rsidR="00966BA5" w:rsidRPr="00F9368E">
        <w:rPr>
          <w:rFonts w:ascii="Tahoma" w:hAnsi="Tahoma" w:cs="Tahoma"/>
          <w:bCs/>
          <w:szCs w:val="20"/>
        </w:rPr>
        <w:t>биллингового</w:t>
      </w:r>
      <w:proofErr w:type="spellEnd"/>
      <w:r w:rsidR="00966BA5" w:rsidRPr="00F9368E">
        <w:rPr>
          <w:rFonts w:ascii="Tahoma" w:hAnsi="Tahoma" w:cs="Tahoma"/>
          <w:bCs/>
          <w:szCs w:val="20"/>
        </w:rPr>
        <w:t xml:space="preserve"> информационно-программного комплекса 1С: </w:t>
      </w:r>
      <w:proofErr w:type="spellStart"/>
      <w:r w:rsidR="00966BA5" w:rsidRPr="00F9368E">
        <w:rPr>
          <w:rFonts w:ascii="Tahoma" w:hAnsi="Tahoma" w:cs="Tahoma"/>
          <w:bCs/>
          <w:szCs w:val="20"/>
        </w:rPr>
        <w:t>Энергобиллинг</w:t>
      </w:r>
      <w:proofErr w:type="spellEnd"/>
      <w:r w:rsidR="005D2A67" w:rsidRPr="00F9368E">
        <w:rPr>
          <w:rFonts w:ascii="Tahoma" w:hAnsi="Tahoma" w:cs="Tahoma"/>
          <w:bCs/>
          <w:szCs w:val="20"/>
        </w:rPr>
        <w:t>,</w:t>
      </w:r>
      <w:r w:rsidRPr="00F9368E">
        <w:rPr>
          <w:rFonts w:ascii="Tahoma" w:hAnsi="Tahoma" w:cs="Tahoma"/>
          <w:szCs w:val="20"/>
        </w:rPr>
        <w:t xml:space="preserve"> далее по тексту «Услуги», в соответствии с Техническим заданием (</w:t>
      </w:r>
      <w:r w:rsidRPr="00F9368E">
        <w:rPr>
          <w:rFonts w:ascii="Tahoma" w:hAnsi="Tahoma" w:cs="Tahoma"/>
          <w:szCs w:val="20"/>
        </w:rPr>
        <w:fldChar w:fldCharType="begin"/>
      </w:r>
      <w:r w:rsidRPr="00F9368E">
        <w:rPr>
          <w:rFonts w:ascii="Tahoma" w:hAnsi="Tahoma" w:cs="Tahoma"/>
          <w:szCs w:val="20"/>
        </w:rPr>
        <w:instrText xml:space="preserve"> REF _Ref328747268 \r \h  \* MERGEFORMAT </w:instrText>
      </w:r>
      <w:r w:rsidRPr="00F9368E">
        <w:rPr>
          <w:rFonts w:ascii="Tahoma" w:hAnsi="Tahoma" w:cs="Tahoma"/>
          <w:szCs w:val="20"/>
        </w:rPr>
      </w:r>
      <w:r w:rsidRPr="00F9368E">
        <w:rPr>
          <w:rFonts w:ascii="Tahoma" w:hAnsi="Tahoma" w:cs="Tahoma"/>
          <w:szCs w:val="20"/>
        </w:rPr>
        <w:fldChar w:fldCharType="separate"/>
      </w:r>
      <w:r w:rsidRPr="00F9368E">
        <w:rPr>
          <w:rFonts w:ascii="Tahoma" w:hAnsi="Tahoma" w:cs="Tahoma"/>
          <w:szCs w:val="20"/>
        </w:rPr>
        <w:t xml:space="preserve">Приложение </w:t>
      </w:r>
      <w:r w:rsidRPr="00F9368E">
        <w:rPr>
          <w:rFonts w:ascii="Tahoma" w:hAnsi="Tahoma" w:cs="Tahoma"/>
          <w:szCs w:val="20"/>
        </w:rPr>
        <w:fldChar w:fldCharType="end"/>
      </w:r>
      <w:r w:rsidRPr="00F9368E">
        <w:rPr>
          <w:rFonts w:ascii="Tahoma" w:hAnsi="Tahoma" w:cs="Tahoma"/>
          <w:szCs w:val="20"/>
        </w:rPr>
        <w:t xml:space="preserve">№1 к Договору) в сроки, определенные настоящим Договором, а Заказчик обязуется принять их и оплатить обусловленную Договором цену в порядке и на условиях, предусмотренных настоящим Договором. </w:t>
      </w:r>
    </w:p>
    <w:p w14:paraId="0426888F" w14:textId="234E27A4" w:rsidR="000059D3" w:rsidRPr="00F9368E" w:rsidRDefault="00966BA5" w:rsidP="00F9368E">
      <w:pPr>
        <w:widowControl w:val="0"/>
        <w:numPr>
          <w:ilvl w:val="1"/>
          <w:numId w:val="5"/>
        </w:numPr>
        <w:tabs>
          <w:tab w:val="left" w:pos="709"/>
        </w:tabs>
        <w:autoSpaceDE w:val="0"/>
        <w:autoSpaceDN w:val="0"/>
        <w:adjustRightInd w:val="0"/>
        <w:spacing w:after="0" w:line="240" w:lineRule="auto"/>
        <w:jc w:val="both"/>
        <w:rPr>
          <w:rFonts w:ascii="Tahoma" w:hAnsi="Tahoma" w:cs="Tahoma"/>
          <w:szCs w:val="20"/>
        </w:rPr>
      </w:pPr>
      <w:r w:rsidRPr="00F9368E">
        <w:rPr>
          <w:rFonts w:ascii="Tahoma" w:hAnsi="Tahoma" w:cs="Tahoma"/>
          <w:szCs w:val="20"/>
        </w:rPr>
        <w:t xml:space="preserve">Результатом оказанных Услуг по настоящему Договору является выполнение доработок функционала 1 С: </w:t>
      </w:r>
      <w:proofErr w:type="spellStart"/>
      <w:r w:rsidRPr="00F9368E">
        <w:rPr>
          <w:rFonts w:ascii="Tahoma" w:hAnsi="Tahoma" w:cs="Tahoma"/>
          <w:szCs w:val="20"/>
        </w:rPr>
        <w:t>Энергобиллинг</w:t>
      </w:r>
      <w:proofErr w:type="spellEnd"/>
      <w:r w:rsidRPr="00F9368E">
        <w:rPr>
          <w:rFonts w:ascii="Tahoma" w:hAnsi="Tahoma" w:cs="Tahoma"/>
          <w:szCs w:val="20"/>
        </w:rPr>
        <w:t>, соответствующих техническому проекту Заказчика по модификациям, изложенным в п.3.1 Таблице 1 Технического задания (Приложение №1 к Договору)</w:t>
      </w:r>
      <w:r w:rsidR="00B16B23" w:rsidRPr="00F9368E">
        <w:rPr>
          <w:rFonts w:ascii="Tahoma" w:hAnsi="Tahoma" w:cs="Tahoma"/>
          <w:szCs w:val="20"/>
        </w:rPr>
        <w:t>.</w:t>
      </w:r>
    </w:p>
    <w:p w14:paraId="72E21638" w14:textId="6A46C082" w:rsidR="00D86674" w:rsidRPr="00F9368E" w:rsidRDefault="000059D3" w:rsidP="00F9368E">
      <w:pPr>
        <w:widowControl w:val="0"/>
        <w:numPr>
          <w:ilvl w:val="1"/>
          <w:numId w:val="5"/>
        </w:numPr>
        <w:tabs>
          <w:tab w:val="clear" w:pos="1866"/>
          <w:tab w:val="left" w:pos="709"/>
          <w:tab w:val="left" w:pos="1701"/>
        </w:tabs>
        <w:autoSpaceDE w:val="0"/>
        <w:autoSpaceDN w:val="0"/>
        <w:adjustRightInd w:val="0"/>
        <w:spacing w:after="0" w:line="240" w:lineRule="auto"/>
        <w:jc w:val="both"/>
        <w:rPr>
          <w:rFonts w:ascii="Tahoma" w:hAnsi="Tahoma" w:cs="Tahoma"/>
          <w:szCs w:val="20"/>
        </w:rPr>
      </w:pPr>
      <w:r w:rsidRPr="00F9368E">
        <w:rPr>
          <w:rFonts w:ascii="Tahoma" w:hAnsi="Tahoma" w:cs="Tahoma"/>
          <w:szCs w:val="20"/>
        </w:rPr>
        <w:t>Услуги по настоящему Договору оказываются для нужд АО «ЭнергосбыТ Плюс»</w:t>
      </w:r>
      <w:r w:rsidR="00D86674" w:rsidRPr="00F9368E">
        <w:rPr>
          <w:rFonts w:ascii="Tahoma" w:hAnsi="Tahoma" w:cs="Tahoma"/>
          <w:szCs w:val="20"/>
        </w:rPr>
        <w:t>.</w:t>
      </w:r>
    </w:p>
    <w:p w14:paraId="18D97ABF" w14:textId="1E66AAD3" w:rsidR="00D86674" w:rsidRPr="00F9368E" w:rsidRDefault="00D86674" w:rsidP="00F9368E">
      <w:pPr>
        <w:widowControl w:val="0"/>
        <w:numPr>
          <w:ilvl w:val="1"/>
          <w:numId w:val="5"/>
        </w:numPr>
        <w:tabs>
          <w:tab w:val="clear" w:pos="1866"/>
          <w:tab w:val="left" w:pos="709"/>
          <w:tab w:val="left" w:pos="1701"/>
        </w:tabs>
        <w:autoSpaceDE w:val="0"/>
        <w:autoSpaceDN w:val="0"/>
        <w:adjustRightInd w:val="0"/>
        <w:spacing w:after="0" w:line="240" w:lineRule="auto"/>
        <w:jc w:val="both"/>
        <w:rPr>
          <w:rFonts w:ascii="Tahoma" w:hAnsi="Tahoma" w:cs="Tahoma"/>
          <w:szCs w:val="20"/>
        </w:rPr>
      </w:pPr>
      <w:r w:rsidRPr="00F9368E">
        <w:rPr>
          <w:rFonts w:ascii="Tahoma" w:hAnsi="Tahoma" w:cs="Tahoma"/>
          <w:szCs w:val="20"/>
        </w:rPr>
        <w:t>Услуги по настоящему Договору оказываются дистанционно посредством удаленного доступа.</w:t>
      </w:r>
    </w:p>
    <w:p w14:paraId="338AD259" w14:textId="7C149E7A" w:rsidR="000059D3" w:rsidRPr="00F9368E" w:rsidRDefault="000059D3" w:rsidP="00F9368E">
      <w:pPr>
        <w:widowControl w:val="0"/>
        <w:numPr>
          <w:ilvl w:val="1"/>
          <w:numId w:val="5"/>
        </w:numPr>
        <w:tabs>
          <w:tab w:val="clear" w:pos="1866"/>
          <w:tab w:val="left" w:pos="709"/>
        </w:tabs>
        <w:autoSpaceDE w:val="0"/>
        <w:autoSpaceDN w:val="0"/>
        <w:adjustRightInd w:val="0"/>
        <w:spacing w:after="0" w:line="240" w:lineRule="auto"/>
        <w:jc w:val="both"/>
        <w:rPr>
          <w:rFonts w:ascii="Tahoma" w:hAnsi="Tahoma" w:cs="Tahoma"/>
          <w:szCs w:val="20"/>
        </w:rPr>
      </w:pPr>
      <w:r w:rsidRPr="00F9368E">
        <w:rPr>
          <w:rFonts w:ascii="Tahoma" w:hAnsi="Tahoma" w:cs="Tahoma"/>
          <w:szCs w:val="20"/>
        </w:rPr>
        <w:t xml:space="preserve">Предусмотренные настоящим Договором Услуги оказываются в полном соответствии с требованиями, указанными в </w:t>
      </w:r>
      <w:r w:rsidR="00960511" w:rsidRPr="00F9368E">
        <w:rPr>
          <w:rFonts w:ascii="Tahoma" w:hAnsi="Tahoma" w:cs="Tahoma"/>
          <w:szCs w:val="20"/>
        </w:rPr>
        <w:t xml:space="preserve">Техническом задании </w:t>
      </w:r>
      <w:r w:rsidRPr="00F9368E">
        <w:rPr>
          <w:rFonts w:ascii="Tahoma" w:hAnsi="Tahoma" w:cs="Tahoma"/>
          <w:szCs w:val="20"/>
        </w:rPr>
        <w:t>(</w:t>
      </w:r>
      <w:r w:rsidRPr="00F9368E">
        <w:rPr>
          <w:rFonts w:ascii="Tahoma" w:hAnsi="Tahoma" w:cs="Tahoma"/>
          <w:szCs w:val="20"/>
        </w:rPr>
        <w:fldChar w:fldCharType="begin"/>
      </w:r>
      <w:r w:rsidRPr="00F9368E">
        <w:rPr>
          <w:rFonts w:ascii="Tahoma" w:hAnsi="Tahoma" w:cs="Tahoma"/>
          <w:szCs w:val="20"/>
        </w:rPr>
        <w:instrText xml:space="preserve"> REF _Ref328747268 \r \h  \* MERGEFORMAT </w:instrText>
      </w:r>
      <w:r w:rsidRPr="00F9368E">
        <w:rPr>
          <w:rFonts w:ascii="Tahoma" w:hAnsi="Tahoma" w:cs="Tahoma"/>
          <w:szCs w:val="20"/>
        </w:rPr>
      </w:r>
      <w:r w:rsidRPr="00F9368E">
        <w:rPr>
          <w:rFonts w:ascii="Tahoma" w:hAnsi="Tahoma" w:cs="Tahoma"/>
          <w:szCs w:val="20"/>
        </w:rPr>
        <w:fldChar w:fldCharType="separate"/>
      </w:r>
      <w:r w:rsidRPr="00F9368E">
        <w:rPr>
          <w:rFonts w:ascii="Tahoma" w:hAnsi="Tahoma" w:cs="Tahoma"/>
          <w:szCs w:val="20"/>
        </w:rPr>
        <w:t>Приложение</w:t>
      </w:r>
      <w:r w:rsidR="001C5C24" w:rsidRPr="00F9368E">
        <w:rPr>
          <w:rFonts w:ascii="Tahoma" w:hAnsi="Tahoma" w:cs="Tahoma"/>
          <w:szCs w:val="20"/>
        </w:rPr>
        <w:t xml:space="preserve"> №</w:t>
      </w:r>
      <w:r w:rsidRPr="00F9368E">
        <w:rPr>
          <w:rFonts w:ascii="Tahoma" w:hAnsi="Tahoma" w:cs="Tahoma"/>
          <w:szCs w:val="20"/>
        </w:rPr>
        <w:t>1</w:t>
      </w:r>
      <w:r w:rsidRPr="00F9368E">
        <w:rPr>
          <w:rFonts w:ascii="Tahoma" w:hAnsi="Tahoma" w:cs="Tahoma"/>
          <w:szCs w:val="20"/>
        </w:rPr>
        <w:fldChar w:fldCharType="end"/>
      </w:r>
      <w:r w:rsidRPr="00F9368E">
        <w:rPr>
          <w:rFonts w:ascii="Tahoma" w:hAnsi="Tahoma" w:cs="Tahoma"/>
          <w:szCs w:val="20"/>
        </w:rPr>
        <w:t xml:space="preserve"> к Договору) и действующим законодательств</w:t>
      </w:r>
      <w:r w:rsidR="00966BA5" w:rsidRPr="00F9368E">
        <w:rPr>
          <w:rFonts w:ascii="Tahoma" w:hAnsi="Tahoma" w:cs="Tahoma"/>
          <w:szCs w:val="20"/>
        </w:rPr>
        <w:t>ом РФ.</w:t>
      </w:r>
    </w:p>
    <w:p w14:paraId="58664DD1" w14:textId="7CCDF5F2" w:rsidR="00966BA5" w:rsidRPr="00F9368E" w:rsidRDefault="00966BA5" w:rsidP="00F9368E">
      <w:pPr>
        <w:pStyle w:val="afffa"/>
        <w:numPr>
          <w:ilvl w:val="1"/>
          <w:numId w:val="5"/>
        </w:numPr>
        <w:tabs>
          <w:tab w:val="clear" w:pos="1866"/>
          <w:tab w:val="left" w:pos="709"/>
        </w:tabs>
        <w:spacing w:after="0" w:line="240" w:lineRule="auto"/>
        <w:contextualSpacing w:val="0"/>
        <w:jc w:val="both"/>
        <w:rPr>
          <w:rFonts w:ascii="Tahoma" w:hAnsi="Tahoma" w:cs="Tahoma"/>
          <w:szCs w:val="20"/>
        </w:rPr>
      </w:pPr>
      <w:r w:rsidRPr="00F9368E">
        <w:rPr>
          <w:rFonts w:ascii="Tahoma" w:hAnsi="Tahoma" w:cs="Tahoma"/>
          <w:szCs w:val="20"/>
        </w:rPr>
        <w:t>В случае исключения каких-либо Услуг из объема, предусмотренного в Задании (Приложение №1 к Договору) изменения вносятся Заказчиком в одностороннем порядке путем направления исполнителю письменного уведомления с соответствующей корректировкой Цены Услуг, с момента получения такого уведомления Договор считается измененным в соответствующей части.</w:t>
      </w:r>
    </w:p>
    <w:p w14:paraId="3C35E331" w14:textId="77777777" w:rsidR="00F9368E" w:rsidRPr="00F9368E" w:rsidRDefault="00F9368E" w:rsidP="00C01B25">
      <w:pPr>
        <w:pStyle w:val="afffa"/>
        <w:tabs>
          <w:tab w:val="left" w:pos="709"/>
        </w:tabs>
        <w:spacing w:after="0" w:line="240" w:lineRule="auto"/>
        <w:ind w:left="0"/>
        <w:contextualSpacing w:val="0"/>
        <w:jc w:val="both"/>
        <w:rPr>
          <w:rFonts w:ascii="Tahoma" w:hAnsi="Tahoma" w:cs="Tahoma"/>
          <w:szCs w:val="20"/>
        </w:rPr>
      </w:pPr>
    </w:p>
    <w:p w14:paraId="6FB47B98" w14:textId="77777777" w:rsidR="000059D3" w:rsidRPr="00F9368E" w:rsidRDefault="000059D3" w:rsidP="00F9368E">
      <w:pPr>
        <w:pStyle w:val="30"/>
        <w:keepNext w:val="0"/>
        <w:keepLines w:val="0"/>
        <w:widowControl w:val="0"/>
        <w:numPr>
          <w:ilvl w:val="0"/>
          <w:numId w:val="5"/>
        </w:numPr>
        <w:spacing w:before="0" w:line="240" w:lineRule="auto"/>
        <w:ind w:left="0" w:firstLine="0"/>
        <w:jc w:val="center"/>
        <w:rPr>
          <w:rFonts w:ascii="Tahoma" w:hAnsi="Tahoma" w:cs="Tahoma"/>
          <w:bCs w:val="0"/>
          <w:color w:val="000000" w:themeColor="text1"/>
          <w:sz w:val="20"/>
          <w:szCs w:val="20"/>
        </w:rPr>
      </w:pPr>
      <w:r w:rsidRPr="00F9368E">
        <w:rPr>
          <w:rFonts w:ascii="Tahoma" w:hAnsi="Tahoma" w:cs="Tahoma"/>
          <w:bCs w:val="0"/>
          <w:color w:val="000000" w:themeColor="text1"/>
          <w:sz w:val="20"/>
          <w:szCs w:val="20"/>
        </w:rPr>
        <w:t>Цена Договора (Цена Услуг)</w:t>
      </w:r>
    </w:p>
    <w:p w14:paraId="79F65932" w14:textId="469EDBF3" w:rsidR="000059D3" w:rsidRPr="00F9368E" w:rsidRDefault="003A4321" w:rsidP="00F9368E">
      <w:pPr>
        <w:widowControl w:val="0"/>
        <w:numPr>
          <w:ilvl w:val="1"/>
          <w:numId w:val="5"/>
        </w:numPr>
        <w:tabs>
          <w:tab w:val="left" w:pos="709"/>
        </w:tabs>
        <w:autoSpaceDE w:val="0"/>
        <w:autoSpaceDN w:val="0"/>
        <w:adjustRightInd w:val="0"/>
        <w:spacing w:after="0" w:line="240" w:lineRule="auto"/>
        <w:jc w:val="both"/>
        <w:rPr>
          <w:rFonts w:ascii="Tahoma" w:hAnsi="Tahoma" w:cs="Tahoma"/>
          <w:szCs w:val="20"/>
        </w:rPr>
      </w:pPr>
      <w:bookmarkStart w:id="0" w:name="_Ref325969766"/>
      <w:r w:rsidRPr="00F9368E">
        <w:rPr>
          <w:rFonts w:ascii="Tahoma" w:hAnsi="Tahoma" w:cs="Tahoma"/>
          <w:szCs w:val="20"/>
        </w:rPr>
        <w:t xml:space="preserve">Максимальная цена (стоимость) подлежащих оказанию Услуг по настоящему Договору составляет </w:t>
      </w:r>
      <w:r w:rsidR="002D239E" w:rsidRPr="00F9368E">
        <w:rPr>
          <w:rFonts w:ascii="Tahoma" w:hAnsi="Tahoma" w:cs="Tahoma"/>
          <w:szCs w:val="20"/>
        </w:rPr>
        <w:t>_______________</w:t>
      </w:r>
      <w:r w:rsidR="004314FA" w:rsidRPr="00F9368E">
        <w:rPr>
          <w:rFonts w:ascii="Tahoma" w:hAnsi="Tahoma" w:cs="Tahoma"/>
          <w:szCs w:val="20"/>
        </w:rPr>
        <w:t xml:space="preserve"> </w:t>
      </w:r>
      <w:r w:rsidRPr="00F9368E">
        <w:rPr>
          <w:rFonts w:ascii="Tahoma" w:hAnsi="Tahoma" w:cs="Tahoma"/>
          <w:szCs w:val="20"/>
        </w:rPr>
        <w:t>(</w:t>
      </w:r>
      <w:r w:rsidR="002D239E" w:rsidRPr="00F9368E">
        <w:rPr>
          <w:rFonts w:ascii="Tahoma" w:hAnsi="Tahoma" w:cs="Tahoma"/>
          <w:szCs w:val="20"/>
        </w:rPr>
        <w:t>_______________________</w:t>
      </w:r>
      <w:r w:rsidRPr="00F9368E">
        <w:rPr>
          <w:rFonts w:ascii="Tahoma" w:hAnsi="Tahoma" w:cs="Tahoma"/>
          <w:szCs w:val="20"/>
        </w:rPr>
        <w:t xml:space="preserve">), в том числе НДС (20%) – </w:t>
      </w:r>
      <w:r w:rsidR="002D239E" w:rsidRPr="00F9368E">
        <w:rPr>
          <w:rFonts w:ascii="Tahoma" w:hAnsi="Tahoma" w:cs="Tahoma"/>
          <w:szCs w:val="20"/>
        </w:rPr>
        <w:t>_____________________</w:t>
      </w:r>
      <w:r w:rsidR="00F3251A" w:rsidRPr="00F9368E">
        <w:rPr>
          <w:rFonts w:ascii="Tahoma" w:hAnsi="Tahoma" w:cs="Tahoma"/>
          <w:szCs w:val="20"/>
        </w:rPr>
        <w:t xml:space="preserve"> (</w:t>
      </w:r>
      <w:r w:rsidR="002D239E" w:rsidRPr="00F9368E">
        <w:rPr>
          <w:rFonts w:ascii="Tahoma" w:hAnsi="Tahoma" w:cs="Tahoma"/>
          <w:szCs w:val="20"/>
        </w:rPr>
        <w:t>___________________</w:t>
      </w:r>
      <w:r w:rsidRPr="00F9368E">
        <w:rPr>
          <w:rFonts w:ascii="Tahoma" w:hAnsi="Tahoma" w:cs="Tahoma"/>
          <w:szCs w:val="20"/>
        </w:rPr>
        <w:t xml:space="preserve">), далее по тексту </w:t>
      </w:r>
      <w:r w:rsidRPr="00F9368E">
        <w:rPr>
          <w:rFonts w:ascii="Tahoma" w:hAnsi="Tahoma" w:cs="Tahoma"/>
          <w:b/>
          <w:szCs w:val="20"/>
        </w:rPr>
        <w:t>«Цена Услуг»</w:t>
      </w:r>
      <w:bookmarkEnd w:id="0"/>
      <w:r w:rsidRPr="00F9368E">
        <w:rPr>
          <w:rFonts w:ascii="Tahoma" w:hAnsi="Tahoma" w:cs="Tahoma"/>
          <w:szCs w:val="20"/>
        </w:rPr>
        <w:t>, и определена в Расчете стоимости (Приложение №</w:t>
      </w:r>
      <w:r w:rsidR="00BC31C4" w:rsidRPr="00F9368E">
        <w:rPr>
          <w:rFonts w:ascii="Tahoma" w:hAnsi="Tahoma" w:cs="Tahoma"/>
          <w:szCs w:val="20"/>
        </w:rPr>
        <w:t>2</w:t>
      </w:r>
      <w:r w:rsidRPr="00F9368E">
        <w:rPr>
          <w:rFonts w:ascii="Tahoma" w:hAnsi="Tahoma" w:cs="Tahoma"/>
          <w:szCs w:val="20"/>
        </w:rPr>
        <w:t xml:space="preserve"> к Договору).</w:t>
      </w:r>
    </w:p>
    <w:p w14:paraId="4057A394" w14:textId="77777777" w:rsidR="009C1ED7" w:rsidRPr="00F9368E" w:rsidRDefault="008979DF" w:rsidP="00F9368E">
      <w:pPr>
        <w:widowControl w:val="0"/>
        <w:numPr>
          <w:ilvl w:val="1"/>
          <w:numId w:val="5"/>
        </w:numPr>
        <w:tabs>
          <w:tab w:val="clear" w:pos="1866"/>
          <w:tab w:val="left" w:pos="709"/>
        </w:tabs>
        <w:autoSpaceDE w:val="0"/>
        <w:autoSpaceDN w:val="0"/>
        <w:adjustRightInd w:val="0"/>
        <w:spacing w:after="0" w:line="240" w:lineRule="auto"/>
        <w:jc w:val="both"/>
        <w:rPr>
          <w:rFonts w:ascii="Tahoma" w:hAnsi="Tahoma" w:cs="Tahoma"/>
          <w:szCs w:val="20"/>
        </w:rPr>
      </w:pPr>
      <w:r w:rsidRPr="00F9368E">
        <w:rPr>
          <w:rFonts w:ascii="Tahoma" w:hAnsi="Tahoma" w:cs="Tahoma"/>
          <w:szCs w:val="20"/>
        </w:rPr>
        <w:t>Цена Услуг включает накладные, командировочные расходы, компенсацию издержек Исполнителя связанных с исполнением обязательств по настоящему Договору и причитающееся ему вознаграждение.</w:t>
      </w:r>
    </w:p>
    <w:p w14:paraId="7D2B2D4B" w14:textId="07B68F9F" w:rsidR="00EB0986" w:rsidRPr="00F9368E" w:rsidRDefault="00EB0986" w:rsidP="00F9368E">
      <w:pPr>
        <w:widowControl w:val="0"/>
        <w:numPr>
          <w:ilvl w:val="1"/>
          <w:numId w:val="5"/>
        </w:numPr>
        <w:tabs>
          <w:tab w:val="clear" w:pos="1866"/>
          <w:tab w:val="left" w:pos="709"/>
        </w:tabs>
        <w:autoSpaceDE w:val="0"/>
        <w:autoSpaceDN w:val="0"/>
        <w:adjustRightInd w:val="0"/>
        <w:spacing w:after="0" w:line="240" w:lineRule="auto"/>
        <w:jc w:val="both"/>
        <w:rPr>
          <w:rFonts w:ascii="Tahoma" w:hAnsi="Tahoma" w:cs="Tahoma"/>
          <w:szCs w:val="20"/>
        </w:rPr>
      </w:pPr>
      <w:r w:rsidRPr="00F9368E">
        <w:rPr>
          <w:rFonts w:ascii="Tahoma" w:hAnsi="Tahoma" w:cs="Tahoma"/>
          <w:szCs w:val="20"/>
        </w:rPr>
        <w:t xml:space="preserve">Общая максимальная Цена (стоимость) подлежащих </w:t>
      </w:r>
      <w:r w:rsidR="00667B12" w:rsidRPr="00F9368E">
        <w:rPr>
          <w:rFonts w:ascii="Tahoma" w:hAnsi="Tahoma" w:cs="Tahoma"/>
          <w:szCs w:val="20"/>
        </w:rPr>
        <w:t>оказан</w:t>
      </w:r>
      <w:r w:rsidRPr="00F9368E">
        <w:rPr>
          <w:rFonts w:ascii="Tahoma" w:hAnsi="Tahoma" w:cs="Tahoma"/>
          <w:szCs w:val="20"/>
        </w:rPr>
        <w:t xml:space="preserve">ию </w:t>
      </w:r>
      <w:r w:rsidR="00667B12" w:rsidRPr="00F9368E">
        <w:rPr>
          <w:rFonts w:ascii="Tahoma" w:hAnsi="Tahoma" w:cs="Tahoma"/>
          <w:szCs w:val="20"/>
        </w:rPr>
        <w:t>Услуг</w:t>
      </w:r>
      <w:r w:rsidRPr="00F9368E">
        <w:rPr>
          <w:rFonts w:ascii="Tahoma" w:hAnsi="Tahoma" w:cs="Tahoma"/>
          <w:szCs w:val="20"/>
        </w:rPr>
        <w:t xml:space="preserve"> является фиксированной и изменению не подлежит.</w:t>
      </w:r>
    </w:p>
    <w:p w14:paraId="01B06CD4" w14:textId="57776F43" w:rsidR="003A4321" w:rsidRDefault="003A4321" w:rsidP="00F9368E">
      <w:pPr>
        <w:pStyle w:val="afffa"/>
        <w:numPr>
          <w:ilvl w:val="1"/>
          <w:numId w:val="5"/>
        </w:numPr>
        <w:tabs>
          <w:tab w:val="clear" w:pos="1866"/>
          <w:tab w:val="left" w:pos="709"/>
        </w:tabs>
        <w:spacing w:after="0" w:line="240" w:lineRule="auto"/>
        <w:contextualSpacing w:val="0"/>
        <w:jc w:val="both"/>
        <w:rPr>
          <w:rFonts w:ascii="Tahoma" w:hAnsi="Tahoma" w:cs="Tahoma"/>
          <w:szCs w:val="20"/>
        </w:rPr>
      </w:pPr>
      <w:r w:rsidRPr="00F9368E">
        <w:rPr>
          <w:rFonts w:ascii="Tahoma" w:hAnsi="Tahoma" w:cs="Tahoma"/>
          <w:szCs w:val="20"/>
        </w:rPr>
        <w:t>Заказчик имеет право в одностороннем порядке пересматривать Цену Услуг в сторону уменьшения, если объем фактически оказанных Услуг меньше, чем предусмотрено утвержденным Техническим заданием.</w:t>
      </w:r>
    </w:p>
    <w:p w14:paraId="5768DE6E" w14:textId="77777777" w:rsidR="00F9368E" w:rsidRPr="00F9368E" w:rsidRDefault="00F9368E" w:rsidP="00F9368E">
      <w:pPr>
        <w:pStyle w:val="afffa"/>
        <w:tabs>
          <w:tab w:val="left" w:pos="709"/>
        </w:tabs>
        <w:spacing w:after="0" w:line="240" w:lineRule="auto"/>
        <w:ind w:left="0"/>
        <w:contextualSpacing w:val="0"/>
        <w:jc w:val="both"/>
        <w:rPr>
          <w:rFonts w:ascii="Tahoma" w:hAnsi="Tahoma" w:cs="Tahoma"/>
          <w:szCs w:val="20"/>
        </w:rPr>
      </w:pPr>
    </w:p>
    <w:p w14:paraId="7C758FDA" w14:textId="77777777" w:rsidR="000059D3" w:rsidRPr="00F9368E" w:rsidRDefault="000059D3" w:rsidP="00F9368E">
      <w:pPr>
        <w:pStyle w:val="30"/>
        <w:keepNext w:val="0"/>
        <w:keepLines w:val="0"/>
        <w:widowControl w:val="0"/>
        <w:numPr>
          <w:ilvl w:val="0"/>
          <w:numId w:val="5"/>
        </w:numPr>
        <w:spacing w:before="0" w:line="240" w:lineRule="auto"/>
        <w:ind w:left="0" w:firstLine="0"/>
        <w:jc w:val="center"/>
        <w:rPr>
          <w:rFonts w:ascii="Tahoma" w:hAnsi="Tahoma" w:cs="Tahoma"/>
          <w:bCs w:val="0"/>
          <w:color w:val="000000" w:themeColor="text1"/>
          <w:sz w:val="20"/>
          <w:szCs w:val="20"/>
        </w:rPr>
      </w:pPr>
      <w:r w:rsidRPr="00F9368E">
        <w:rPr>
          <w:rFonts w:ascii="Tahoma" w:hAnsi="Tahoma" w:cs="Tahoma"/>
          <w:bCs w:val="0"/>
          <w:color w:val="000000" w:themeColor="text1"/>
          <w:sz w:val="20"/>
          <w:szCs w:val="20"/>
        </w:rPr>
        <w:t>Порядок расчетов</w:t>
      </w:r>
    </w:p>
    <w:p w14:paraId="40893F79" w14:textId="77777777" w:rsidR="007D7BCB" w:rsidRPr="00F9368E" w:rsidRDefault="007D7BCB" w:rsidP="00F9368E">
      <w:pPr>
        <w:pStyle w:val="afffa"/>
        <w:numPr>
          <w:ilvl w:val="1"/>
          <w:numId w:val="5"/>
        </w:numPr>
        <w:tabs>
          <w:tab w:val="clear" w:pos="1866"/>
          <w:tab w:val="num" w:pos="709"/>
        </w:tabs>
        <w:overflowPunct w:val="0"/>
        <w:autoSpaceDE w:val="0"/>
        <w:autoSpaceDN w:val="0"/>
        <w:spacing w:after="0" w:line="240" w:lineRule="auto"/>
        <w:jc w:val="both"/>
        <w:textAlignment w:val="baseline"/>
        <w:rPr>
          <w:rFonts w:ascii="Tahoma" w:hAnsi="Tahoma" w:cs="Tahoma"/>
          <w:szCs w:val="20"/>
        </w:rPr>
      </w:pPr>
      <w:r w:rsidRPr="00F9368E">
        <w:rPr>
          <w:rFonts w:ascii="Tahoma" w:hAnsi="Tahoma" w:cs="Tahoma"/>
          <w:bCs/>
          <w:color w:val="000000"/>
          <w:szCs w:val="20"/>
        </w:rPr>
        <w:t>Расчет за оказанные Услуги производится в следующем порядке:</w:t>
      </w:r>
      <w:r w:rsidRPr="00F9368E">
        <w:rPr>
          <w:rFonts w:ascii="Tahoma" w:eastAsia="Times New Roman" w:hAnsi="Tahoma" w:cs="Tahoma"/>
          <w:szCs w:val="20"/>
        </w:rPr>
        <w:t xml:space="preserve"> </w:t>
      </w:r>
    </w:p>
    <w:p w14:paraId="0CFD006B" w14:textId="7FE9EAEA" w:rsidR="007D7BCB" w:rsidRPr="00F9368E" w:rsidRDefault="00E54E60" w:rsidP="00F9368E">
      <w:pPr>
        <w:pStyle w:val="afffa"/>
        <w:overflowPunct w:val="0"/>
        <w:autoSpaceDE w:val="0"/>
        <w:autoSpaceDN w:val="0"/>
        <w:spacing w:after="0" w:line="240" w:lineRule="auto"/>
        <w:ind w:left="0"/>
        <w:jc w:val="both"/>
        <w:textAlignment w:val="baseline"/>
        <w:rPr>
          <w:rFonts w:ascii="Tahoma" w:hAnsi="Tahoma" w:cs="Tahoma"/>
          <w:szCs w:val="20"/>
        </w:rPr>
      </w:pPr>
      <w:r w:rsidRPr="00F9368E">
        <w:rPr>
          <w:rFonts w:ascii="Tahoma" w:hAnsi="Tahoma" w:cs="Tahoma"/>
          <w:bCs/>
          <w:color w:val="000000"/>
          <w:szCs w:val="20"/>
        </w:rPr>
        <w:t>О</w:t>
      </w:r>
      <w:r w:rsidR="007D7BCB" w:rsidRPr="00F9368E">
        <w:rPr>
          <w:rFonts w:ascii="Tahoma" w:hAnsi="Tahoma" w:cs="Tahoma"/>
          <w:bCs/>
          <w:color w:val="000000"/>
          <w:szCs w:val="20"/>
        </w:rPr>
        <w:t xml:space="preserve">кончательный расчёт </w:t>
      </w:r>
      <w:r w:rsidR="007D7BCB" w:rsidRPr="00F9368E">
        <w:rPr>
          <w:rFonts w:ascii="Tahoma" w:hAnsi="Tahoma" w:cs="Tahoma"/>
          <w:bCs/>
          <w:color w:val="000000" w:themeColor="text1"/>
          <w:szCs w:val="20"/>
        </w:rPr>
        <w:t>за оказанные Услуги</w:t>
      </w:r>
      <w:r w:rsidRPr="00F9368E">
        <w:rPr>
          <w:rFonts w:ascii="Tahoma" w:hAnsi="Tahoma" w:cs="Tahoma"/>
          <w:bCs/>
          <w:color w:val="000000" w:themeColor="text1"/>
          <w:szCs w:val="20"/>
        </w:rPr>
        <w:t xml:space="preserve"> по заявке</w:t>
      </w:r>
      <w:r w:rsidR="007D7BCB" w:rsidRPr="00F9368E">
        <w:rPr>
          <w:rFonts w:ascii="Tahoma" w:hAnsi="Tahoma" w:cs="Tahoma"/>
          <w:bCs/>
          <w:color w:val="000000" w:themeColor="text1"/>
          <w:szCs w:val="20"/>
        </w:rPr>
        <w:t xml:space="preserve">, </w:t>
      </w:r>
      <w:r w:rsidRPr="00F9368E">
        <w:rPr>
          <w:rFonts w:ascii="Tahoma" w:hAnsi="Tahoma" w:cs="Tahoma"/>
          <w:bCs/>
          <w:color w:val="000000" w:themeColor="text1"/>
          <w:szCs w:val="20"/>
        </w:rPr>
        <w:t>производитс</w:t>
      </w:r>
      <w:r w:rsidR="00F32001" w:rsidRPr="00F9368E">
        <w:rPr>
          <w:rFonts w:ascii="Tahoma" w:hAnsi="Tahoma" w:cs="Tahoma"/>
          <w:bCs/>
          <w:color w:val="000000" w:themeColor="text1"/>
          <w:szCs w:val="20"/>
        </w:rPr>
        <w:t xml:space="preserve">я </w:t>
      </w:r>
      <w:r w:rsidR="007D7BCB" w:rsidRPr="00F9368E">
        <w:rPr>
          <w:rFonts w:ascii="Tahoma" w:hAnsi="Tahoma" w:cs="Tahoma"/>
          <w:bCs/>
          <w:color w:val="000000"/>
          <w:szCs w:val="20"/>
        </w:rPr>
        <w:t>с отсрочкой</w:t>
      </w:r>
      <w:r w:rsidRPr="00F9368E">
        <w:rPr>
          <w:rFonts w:ascii="Tahoma" w:hAnsi="Tahoma" w:cs="Tahoma"/>
          <w:bCs/>
          <w:color w:val="000000"/>
          <w:szCs w:val="20"/>
        </w:rPr>
        <w:t xml:space="preserve"> не менее 60</w:t>
      </w:r>
      <w:r w:rsidR="00F32001" w:rsidRPr="00F9368E">
        <w:rPr>
          <w:rFonts w:ascii="Tahoma" w:hAnsi="Tahoma" w:cs="Tahoma"/>
          <w:bCs/>
          <w:color w:val="000000"/>
          <w:szCs w:val="20"/>
        </w:rPr>
        <w:t xml:space="preserve"> (шестидесяти)</w:t>
      </w:r>
      <w:r w:rsidRPr="00F9368E">
        <w:rPr>
          <w:rFonts w:ascii="Tahoma" w:hAnsi="Tahoma" w:cs="Tahoma"/>
          <w:bCs/>
          <w:color w:val="000000"/>
          <w:szCs w:val="20"/>
        </w:rPr>
        <w:t xml:space="preserve"> не более 90</w:t>
      </w:r>
      <w:r w:rsidR="00F32001" w:rsidRPr="00F9368E">
        <w:rPr>
          <w:rFonts w:ascii="Tahoma" w:hAnsi="Tahoma" w:cs="Tahoma"/>
          <w:bCs/>
          <w:color w:val="000000"/>
          <w:szCs w:val="20"/>
        </w:rPr>
        <w:t xml:space="preserve"> (девяноста)</w:t>
      </w:r>
      <w:r w:rsidR="00F9368E">
        <w:rPr>
          <w:rFonts w:ascii="Tahoma" w:hAnsi="Tahoma" w:cs="Tahoma"/>
          <w:bCs/>
          <w:color w:val="000000"/>
          <w:szCs w:val="20"/>
        </w:rPr>
        <w:t xml:space="preserve"> </w:t>
      </w:r>
      <w:r w:rsidR="007D7BCB" w:rsidRPr="00F9368E">
        <w:rPr>
          <w:rFonts w:ascii="Tahoma" w:hAnsi="Tahoma" w:cs="Tahoma"/>
          <w:bCs/>
          <w:szCs w:val="20"/>
        </w:rPr>
        <w:t xml:space="preserve">календарных дней </w:t>
      </w:r>
      <w:r w:rsidR="007D7BCB" w:rsidRPr="00F9368E">
        <w:rPr>
          <w:rFonts w:ascii="Tahoma" w:eastAsia="Times New Roman" w:hAnsi="Tahoma" w:cs="Tahoma"/>
          <w:szCs w:val="20"/>
        </w:rPr>
        <w:t xml:space="preserve">с даты подписания Сторонами акта сдачи-приемки оказанных услуг, при условии представления Исполнителем следующих документов: </w:t>
      </w:r>
    </w:p>
    <w:p w14:paraId="6105B441" w14:textId="77777777" w:rsidR="007D7BCB" w:rsidRPr="00F9368E" w:rsidRDefault="007D7BCB" w:rsidP="00F9368E">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F9368E">
        <w:rPr>
          <w:rFonts w:ascii="Tahoma" w:eastAsia="Times New Roman" w:hAnsi="Tahoma" w:cs="Tahoma"/>
          <w:szCs w:val="20"/>
        </w:rPr>
        <w:t xml:space="preserve">а) счета; </w:t>
      </w:r>
    </w:p>
    <w:p w14:paraId="32E101F9" w14:textId="3CB73F48" w:rsidR="007D7BCB" w:rsidRPr="00F9368E" w:rsidRDefault="007D7BCB" w:rsidP="00F9368E">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F9368E">
        <w:rPr>
          <w:rFonts w:ascii="Tahoma" w:eastAsia="Times New Roman" w:hAnsi="Tahoma" w:cs="Tahoma"/>
          <w:szCs w:val="20"/>
        </w:rPr>
        <w:t xml:space="preserve">б) акта сдачи-приемки оказанных услуг, подписанного Сторонами; </w:t>
      </w:r>
    </w:p>
    <w:p w14:paraId="7D15778F" w14:textId="77777777" w:rsidR="007D7BCB" w:rsidRPr="00F9368E" w:rsidRDefault="007D7BCB" w:rsidP="00F9368E">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F9368E">
        <w:rPr>
          <w:rFonts w:ascii="Tahoma" w:eastAsia="Times New Roman" w:hAnsi="Tahoma" w:cs="Tahoma"/>
          <w:szCs w:val="20"/>
        </w:rPr>
        <w:t xml:space="preserve">в) счета-фактуры, </w:t>
      </w:r>
    </w:p>
    <w:p w14:paraId="3B989B71" w14:textId="1C523A65" w:rsidR="007D7BCB" w:rsidRPr="00F9368E" w:rsidRDefault="007D7BCB" w:rsidP="00F9368E">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F9368E">
        <w:rPr>
          <w:rFonts w:ascii="Tahoma" w:eastAsia="Times New Roman" w:hAnsi="Tahoma" w:cs="Tahoma"/>
          <w:szCs w:val="20"/>
        </w:rPr>
        <w:t>г) отчет</w:t>
      </w:r>
      <w:r w:rsidR="00F32001" w:rsidRPr="00F9368E">
        <w:rPr>
          <w:rFonts w:ascii="Tahoma" w:eastAsia="Times New Roman" w:hAnsi="Tahoma" w:cs="Tahoma"/>
          <w:szCs w:val="20"/>
        </w:rPr>
        <w:t>а</w:t>
      </w:r>
    </w:p>
    <w:p w14:paraId="78567580" w14:textId="1529C686" w:rsidR="007D7BCB" w:rsidRPr="00F9368E" w:rsidRDefault="007D7BCB" w:rsidP="00F9368E">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F9368E">
        <w:rPr>
          <w:rFonts w:ascii="Tahoma" w:eastAsia="Times New Roman" w:hAnsi="Tahoma" w:cs="Tahoma"/>
          <w:szCs w:val="20"/>
        </w:rPr>
        <w:t xml:space="preserve">путем перечисления денежных средств на расчетный счет Исполнителя или </w:t>
      </w:r>
      <w:r w:rsidR="00F9368E" w:rsidRPr="00F9368E">
        <w:rPr>
          <w:rFonts w:ascii="Tahoma" w:eastAsia="Times New Roman" w:hAnsi="Tahoma" w:cs="Tahoma"/>
          <w:szCs w:val="20"/>
        </w:rPr>
        <w:t>иными способами,</w:t>
      </w:r>
      <w:r w:rsidRPr="00F9368E">
        <w:rPr>
          <w:rFonts w:ascii="Tahoma" w:eastAsia="Times New Roman" w:hAnsi="Tahoma" w:cs="Tahoma"/>
          <w:szCs w:val="20"/>
        </w:rPr>
        <w:t xml:space="preserve"> не противоречащими законодательству РФ, в том числе путем передачи векселей и пр</w:t>
      </w:r>
      <w:r w:rsidR="00E54E60" w:rsidRPr="00F9368E">
        <w:rPr>
          <w:rFonts w:ascii="Tahoma" w:eastAsia="Times New Roman" w:hAnsi="Tahoma" w:cs="Tahoma"/>
          <w:szCs w:val="20"/>
        </w:rPr>
        <w:t>.</w:t>
      </w:r>
    </w:p>
    <w:p w14:paraId="576B2416" w14:textId="29E30ADD" w:rsidR="007D7BCB" w:rsidRPr="00F9368E" w:rsidRDefault="007D7BCB" w:rsidP="00F9368E">
      <w:pPr>
        <w:pStyle w:val="afffa"/>
        <w:overflowPunct w:val="0"/>
        <w:autoSpaceDE w:val="0"/>
        <w:autoSpaceDN w:val="0"/>
        <w:adjustRightInd w:val="0"/>
        <w:spacing w:after="0" w:line="240" w:lineRule="auto"/>
        <w:ind w:left="0"/>
        <w:jc w:val="both"/>
        <w:textAlignment w:val="baseline"/>
        <w:rPr>
          <w:rFonts w:ascii="Tahoma" w:eastAsia="Times New Roman" w:hAnsi="Tahoma" w:cs="Tahoma"/>
          <w:b/>
          <w:color w:val="FF0000"/>
          <w:szCs w:val="20"/>
        </w:rPr>
      </w:pPr>
      <w:r w:rsidRPr="00F9368E">
        <w:rPr>
          <w:rFonts w:ascii="Tahoma" w:eastAsia="Times New Roman" w:hAnsi="Tahoma" w:cs="Tahoma"/>
          <w:b/>
          <w:color w:val="FF0000"/>
          <w:szCs w:val="20"/>
        </w:rPr>
        <w:t xml:space="preserve">В случае заключения Договора с СМСП </w:t>
      </w:r>
      <w:proofErr w:type="spellStart"/>
      <w:r w:rsidRPr="00F9368E">
        <w:rPr>
          <w:rFonts w:ascii="Tahoma" w:eastAsia="Times New Roman" w:hAnsi="Tahoma" w:cs="Tahoma"/>
          <w:b/>
          <w:color w:val="FF0000"/>
          <w:szCs w:val="20"/>
        </w:rPr>
        <w:t>п.п</w:t>
      </w:r>
      <w:proofErr w:type="spellEnd"/>
      <w:r w:rsidRPr="00F9368E">
        <w:rPr>
          <w:rFonts w:ascii="Tahoma" w:eastAsia="Times New Roman" w:hAnsi="Tahoma" w:cs="Tahoma"/>
          <w:b/>
          <w:color w:val="FF0000"/>
          <w:szCs w:val="20"/>
        </w:rPr>
        <w:t xml:space="preserve">. </w:t>
      </w:r>
      <w:r w:rsidRPr="00F9368E">
        <w:rPr>
          <w:rFonts w:ascii="Tahoma" w:eastAsia="Times New Roman" w:hAnsi="Tahoma" w:cs="Tahoma"/>
          <w:b/>
          <w:color w:val="FF0000"/>
          <w:szCs w:val="20"/>
          <w:lang w:val="en-US"/>
        </w:rPr>
        <w:t>b</w:t>
      </w:r>
      <w:r w:rsidRPr="00F9368E">
        <w:rPr>
          <w:rFonts w:ascii="Tahoma" w:eastAsia="Times New Roman" w:hAnsi="Tahoma" w:cs="Tahoma"/>
          <w:b/>
          <w:color w:val="FF0000"/>
          <w:szCs w:val="20"/>
        </w:rPr>
        <w:t>) п.3.1. излагается в следующей редакции:</w:t>
      </w:r>
      <w:r w:rsidRPr="00F9368E">
        <w:rPr>
          <w:rFonts w:ascii="Tahoma" w:hAnsi="Tahoma" w:cs="Tahoma"/>
          <w:szCs w:val="20"/>
        </w:rPr>
        <w:t xml:space="preserve"> </w:t>
      </w:r>
    </w:p>
    <w:p w14:paraId="096D1B0D" w14:textId="749C9D4D" w:rsidR="006E6A05" w:rsidRPr="00F9368E" w:rsidRDefault="00684119" w:rsidP="00F9368E">
      <w:pPr>
        <w:pStyle w:val="afffa"/>
        <w:tabs>
          <w:tab w:val="left" w:pos="709"/>
        </w:tabs>
        <w:overflowPunct w:val="0"/>
        <w:autoSpaceDE w:val="0"/>
        <w:autoSpaceDN w:val="0"/>
        <w:adjustRightInd w:val="0"/>
        <w:spacing w:after="0" w:line="240" w:lineRule="auto"/>
        <w:ind w:left="0"/>
        <w:jc w:val="both"/>
        <w:textAlignment w:val="baseline"/>
        <w:rPr>
          <w:rFonts w:ascii="Tahoma" w:hAnsi="Tahoma" w:cs="Tahoma"/>
          <w:color w:val="000000" w:themeColor="text1"/>
          <w:szCs w:val="20"/>
        </w:rPr>
      </w:pPr>
      <w:r w:rsidRPr="00F9368E">
        <w:rPr>
          <w:rFonts w:ascii="Tahoma" w:hAnsi="Tahoma" w:cs="Tahoma"/>
          <w:color w:val="000000" w:themeColor="text1"/>
          <w:szCs w:val="20"/>
        </w:rPr>
        <w:t>Р</w:t>
      </w:r>
      <w:r w:rsidR="00CE239F" w:rsidRPr="00F9368E">
        <w:rPr>
          <w:rFonts w:ascii="Tahoma" w:hAnsi="Tahoma" w:cs="Tahoma"/>
          <w:bCs/>
          <w:color w:val="000000"/>
          <w:szCs w:val="20"/>
        </w:rPr>
        <w:t>асчет за фактически оказанные</w:t>
      </w:r>
      <w:r w:rsidR="0053395F" w:rsidRPr="00F9368E">
        <w:rPr>
          <w:rFonts w:ascii="Tahoma" w:hAnsi="Tahoma" w:cs="Tahoma"/>
          <w:bCs/>
          <w:color w:val="000000"/>
          <w:szCs w:val="20"/>
        </w:rPr>
        <w:t xml:space="preserve"> по заявке</w:t>
      </w:r>
      <w:r w:rsidR="00CE239F" w:rsidRPr="00F9368E">
        <w:rPr>
          <w:rFonts w:ascii="Tahoma" w:hAnsi="Tahoma" w:cs="Tahoma"/>
          <w:bCs/>
          <w:color w:val="000000"/>
          <w:szCs w:val="20"/>
        </w:rPr>
        <w:t xml:space="preserve"> Услуги производится </w:t>
      </w:r>
      <w:r w:rsidR="00CE239F" w:rsidRPr="00F9368E">
        <w:rPr>
          <w:rFonts w:ascii="Tahoma" w:hAnsi="Tahoma" w:cs="Tahoma"/>
          <w:szCs w:val="20"/>
        </w:rPr>
        <w:t xml:space="preserve">Заказчиком </w:t>
      </w:r>
      <w:r w:rsidR="00CE239F" w:rsidRPr="00F9368E">
        <w:rPr>
          <w:rFonts w:ascii="Tahoma" w:hAnsi="Tahoma" w:cs="Tahoma"/>
          <w:color w:val="000000" w:themeColor="text1"/>
          <w:szCs w:val="20"/>
        </w:rPr>
        <w:t>в течение 7 рабочих дней с даты подписания Заказчиком подписанного и направленного Исполнителем акта сдачи-приемки оказанных Услуг</w:t>
      </w:r>
      <w:r w:rsidR="00414B4D" w:rsidRPr="00F9368E">
        <w:rPr>
          <w:rFonts w:ascii="Tahoma" w:hAnsi="Tahoma" w:cs="Tahoma"/>
          <w:color w:val="000000" w:themeColor="text1"/>
          <w:szCs w:val="20"/>
        </w:rPr>
        <w:t>/УПД</w:t>
      </w:r>
      <w:r w:rsidR="00CE239F" w:rsidRPr="00F9368E">
        <w:rPr>
          <w:rFonts w:ascii="Tahoma" w:hAnsi="Tahoma" w:cs="Tahoma"/>
          <w:color w:val="000000" w:themeColor="text1"/>
          <w:szCs w:val="20"/>
        </w:rPr>
        <w:t xml:space="preserve"> на основании выставленного Исполнителем счета, путем перечисления денежных средств на расчетный счет Исполнителя или иными согласованными сторонами, не прот</w:t>
      </w:r>
      <w:r w:rsidR="00E54E60" w:rsidRPr="00F9368E">
        <w:rPr>
          <w:rFonts w:ascii="Tahoma" w:hAnsi="Tahoma" w:cs="Tahoma"/>
          <w:color w:val="000000" w:themeColor="text1"/>
          <w:szCs w:val="20"/>
        </w:rPr>
        <w:t xml:space="preserve">иворечащими законодательству РФ, </w:t>
      </w:r>
      <w:r w:rsidR="00E54E60" w:rsidRPr="00F9368E">
        <w:rPr>
          <w:rFonts w:ascii="Tahoma" w:eastAsia="Times New Roman" w:hAnsi="Tahoma" w:cs="Tahoma"/>
          <w:szCs w:val="20"/>
        </w:rPr>
        <w:t>в том числе путем передачи векселей и пр.</w:t>
      </w:r>
    </w:p>
    <w:p w14:paraId="39B38097" w14:textId="4CA233E7" w:rsidR="006E6A05" w:rsidRPr="00F9368E" w:rsidRDefault="006E6A05" w:rsidP="00F9368E">
      <w:pPr>
        <w:pStyle w:val="afffa"/>
        <w:numPr>
          <w:ilvl w:val="1"/>
          <w:numId w:val="24"/>
        </w:numPr>
        <w:tabs>
          <w:tab w:val="left" w:pos="709"/>
        </w:tabs>
        <w:overflowPunct w:val="0"/>
        <w:autoSpaceDE w:val="0"/>
        <w:autoSpaceDN w:val="0"/>
        <w:adjustRightInd w:val="0"/>
        <w:spacing w:after="0" w:line="240" w:lineRule="auto"/>
        <w:jc w:val="both"/>
        <w:textAlignment w:val="baseline"/>
        <w:rPr>
          <w:rFonts w:ascii="Tahoma" w:eastAsia="Times New Roman" w:hAnsi="Tahoma" w:cs="Tahoma"/>
          <w:szCs w:val="20"/>
        </w:rPr>
      </w:pPr>
      <w:r w:rsidRPr="00F9368E">
        <w:rPr>
          <w:rFonts w:ascii="Tahoma" w:hAnsi="Tahoma" w:cs="Tahoma"/>
          <w:color w:val="000000" w:themeColor="text1"/>
          <w:szCs w:val="20"/>
        </w:rPr>
        <w:lastRenderedPageBreak/>
        <w:t>Счет-фактура выставляется Исполнителем в сроки и в соответствии с требованиями НК РФ.</w:t>
      </w:r>
      <w:r w:rsidRPr="00F9368E">
        <w:rPr>
          <w:rFonts w:ascii="Tahoma" w:eastAsia="Times New Roman" w:hAnsi="Tahoma" w:cs="Tahoma"/>
          <w:szCs w:val="20"/>
        </w:rPr>
        <w:t xml:space="preserve"> </w:t>
      </w:r>
    </w:p>
    <w:p w14:paraId="3390326F" w14:textId="77777777" w:rsidR="009F2E91" w:rsidRPr="00F9368E" w:rsidRDefault="009F2E91" w:rsidP="00F9368E">
      <w:pPr>
        <w:pStyle w:val="afffa"/>
        <w:numPr>
          <w:ilvl w:val="1"/>
          <w:numId w:val="24"/>
        </w:numPr>
        <w:tabs>
          <w:tab w:val="left" w:pos="709"/>
        </w:tabs>
        <w:overflowPunct w:val="0"/>
        <w:autoSpaceDE w:val="0"/>
        <w:autoSpaceDN w:val="0"/>
        <w:adjustRightInd w:val="0"/>
        <w:spacing w:after="0" w:line="240" w:lineRule="auto"/>
        <w:jc w:val="both"/>
        <w:textAlignment w:val="baseline"/>
        <w:rPr>
          <w:rFonts w:ascii="Tahoma" w:hAnsi="Tahoma" w:cs="Tahoma"/>
          <w:color w:val="000000" w:themeColor="text1"/>
          <w:szCs w:val="20"/>
        </w:rPr>
      </w:pPr>
      <w:r w:rsidRPr="00F9368E">
        <w:rPr>
          <w:rFonts w:ascii="Tahoma" w:eastAsia="Times New Roman" w:hAnsi="Tahoma" w:cs="Tahoma"/>
          <w:szCs w:val="20"/>
        </w:rPr>
        <w:t xml:space="preserve">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 а) </w:t>
      </w:r>
      <w:r w:rsidRPr="00F9368E">
        <w:rPr>
          <w:rFonts w:ascii="Tahoma" w:hAnsi="Tahoma" w:cs="Tahoma"/>
          <w:szCs w:val="20"/>
        </w:rPr>
        <w:t>списания денежных средств с корреспондентского счета Банка Заказчика (Плательщика)</w:t>
      </w:r>
      <w:r w:rsidRPr="00F9368E">
        <w:rPr>
          <w:rFonts w:ascii="Tahoma" w:eastAsia="Times New Roman" w:hAnsi="Tahoma" w:cs="Tahoma"/>
          <w:szCs w:val="20"/>
        </w:rPr>
        <w:t>; б) получения Исполнителем уведомления (заявления) Заказчика об удержании (обращении денежных средств в пользу Заказчика) и/или зачете; в) в иных случаях, предусмотренных действующим законодательством Российской Федерации</w:t>
      </w:r>
    </w:p>
    <w:p w14:paraId="36AA7D32" w14:textId="77777777" w:rsidR="00B94839" w:rsidRPr="00F9368E" w:rsidRDefault="00B94839" w:rsidP="00F9368E">
      <w:pPr>
        <w:pStyle w:val="afffa"/>
        <w:numPr>
          <w:ilvl w:val="1"/>
          <w:numId w:val="24"/>
        </w:numPr>
        <w:tabs>
          <w:tab w:val="left" w:pos="709"/>
        </w:tabs>
        <w:overflowPunct w:val="0"/>
        <w:autoSpaceDE w:val="0"/>
        <w:autoSpaceDN w:val="0"/>
        <w:adjustRightInd w:val="0"/>
        <w:spacing w:after="0" w:line="240" w:lineRule="auto"/>
        <w:jc w:val="both"/>
        <w:textAlignment w:val="baseline"/>
        <w:rPr>
          <w:rFonts w:ascii="Tahoma" w:eastAsia="Times New Roman" w:hAnsi="Tahoma" w:cs="Tahoma"/>
          <w:szCs w:val="20"/>
        </w:rPr>
      </w:pPr>
      <w:r w:rsidRPr="00F9368E">
        <w:rPr>
          <w:rFonts w:ascii="Tahoma" w:eastAsia="Times New Roman" w:hAnsi="Tahoma" w:cs="Tahoma"/>
          <w:szCs w:val="20"/>
        </w:rPr>
        <w:t>Исполнение Заказчиком обязательств по оплате Услуг, в соответствии с условиями Договора, является встречным и обусловлено исполнением Исполнителем обязательства по оказанию Услуги подтвержденного подписанным Сторонами акта сдачи-приемки оказанных услуг и по предоставлению полного комплекта документов, для соответствующего платежа в соответствии с п. 3.1. Договора.</w:t>
      </w:r>
    </w:p>
    <w:p w14:paraId="0C04C7D1" w14:textId="77777777" w:rsidR="00B01CC6" w:rsidRPr="00F9368E" w:rsidRDefault="00B01CC6" w:rsidP="00F9368E">
      <w:pPr>
        <w:pStyle w:val="afffa"/>
        <w:numPr>
          <w:ilvl w:val="1"/>
          <w:numId w:val="24"/>
        </w:numPr>
        <w:tabs>
          <w:tab w:val="left" w:pos="709"/>
        </w:tabs>
        <w:overflowPunct w:val="0"/>
        <w:autoSpaceDE w:val="0"/>
        <w:autoSpaceDN w:val="0"/>
        <w:adjustRightInd w:val="0"/>
        <w:spacing w:after="0" w:line="240" w:lineRule="auto"/>
        <w:jc w:val="both"/>
        <w:textAlignment w:val="baseline"/>
        <w:rPr>
          <w:rFonts w:ascii="Tahoma" w:eastAsia="Times New Roman" w:hAnsi="Tahoma" w:cs="Tahoma"/>
          <w:szCs w:val="20"/>
        </w:rPr>
      </w:pPr>
      <w:r w:rsidRPr="00F9368E">
        <w:rPr>
          <w:rFonts w:ascii="Tahoma" w:hAnsi="Tahoma" w:cs="Tahoma"/>
          <w:color w:val="000000"/>
          <w:szCs w:val="20"/>
        </w:rPr>
        <w:t>Стороны ежеквартально производят сверку расчетов. Результаты расчетов Стороны оформляют актом и направляют в адрес Заказчика до 10 числа месяца следующего за окончанием квартала.</w:t>
      </w:r>
    </w:p>
    <w:p w14:paraId="747AB43C" w14:textId="3A3B43E5" w:rsidR="002A480B" w:rsidRPr="00F9368E" w:rsidRDefault="002A480B" w:rsidP="00F9368E">
      <w:pPr>
        <w:pStyle w:val="afffa"/>
        <w:numPr>
          <w:ilvl w:val="1"/>
          <w:numId w:val="24"/>
        </w:numPr>
        <w:tabs>
          <w:tab w:val="left" w:pos="709"/>
        </w:tabs>
        <w:overflowPunct w:val="0"/>
        <w:autoSpaceDE w:val="0"/>
        <w:autoSpaceDN w:val="0"/>
        <w:adjustRightInd w:val="0"/>
        <w:spacing w:after="0" w:line="240" w:lineRule="auto"/>
        <w:jc w:val="both"/>
        <w:textAlignment w:val="baseline"/>
        <w:rPr>
          <w:rFonts w:ascii="Tahoma" w:hAnsi="Tahoma" w:cs="Tahoma"/>
          <w:color w:val="000000" w:themeColor="text1"/>
          <w:szCs w:val="20"/>
        </w:rPr>
      </w:pPr>
      <w:r w:rsidRPr="00F9368E">
        <w:rPr>
          <w:rFonts w:ascii="Tahoma" w:hAnsi="Tahoma" w:cs="Tahoma"/>
          <w:color w:val="000000" w:themeColor="text1"/>
          <w:szCs w:val="20"/>
        </w:rPr>
        <w:t>В каждом из следующих случаев</w:t>
      </w:r>
      <w:r w:rsidR="00AA671B" w:rsidRPr="00F9368E">
        <w:rPr>
          <w:rFonts w:ascii="Tahoma" w:hAnsi="Tahoma" w:cs="Tahoma"/>
          <w:color w:val="000000" w:themeColor="text1"/>
          <w:szCs w:val="20"/>
        </w:rPr>
        <w:t>, если Исполнитель не относится к СМСП</w:t>
      </w:r>
      <w:r w:rsidRPr="00F9368E">
        <w:rPr>
          <w:rFonts w:ascii="Tahoma" w:hAnsi="Tahoma" w:cs="Tahoma"/>
          <w:color w:val="000000" w:themeColor="text1"/>
          <w:szCs w:val="20"/>
        </w:rPr>
        <w:t>:</w:t>
      </w:r>
    </w:p>
    <w:p w14:paraId="2261460E" w14:textId="77777777" w:rsidR="002A480B" w:rsidRPr="00F9368E" w:rsidRDefault="002A480B" w:rsidP="00F9368E">
      <w:pPr>
        <w:pStyle w:val="affff4"/>
        <w:numPr>
          <w:ilvl w:val="0"/>
          <w:numId w:val="17"/>
        </w:numPr>
        <w:tabs>
          <w:tab w:val="left" w:pos="709"/>
        </w:tabs>
        <w:spacing w:before="0" w:beforeAutospacing="0" w:after="0" w:afterAutospacing="0"/>
        <w:ind w:left="0" w:firstLine="0"/>
        <w:jc w:val="both"/>
        <w:rPr>
          <w:rFonts w:ascii="Tahoma" w:hAnsi="Tahoma" w:cs="Tahoma"/>
          <w:sz w:val="20"/>
          <w:szCs w:val="20"/>
        </w:rPr>
      </w:pPr>
      <w:r w:rsidRPr="00F9368E">
        <w:rPr>
          <w:rFonts w:ascii="Tahoma" w:hAnsi="Tahoma" w:cs="Tahoma"/>
          <w:sz w:val="20"/>
          <w:szCs w:val="20"/>
        </w:rPr>
        <w:t>нарушение Исполнителем обязательств по настоящему Договору, в том числе сроков оказания Услуг;</w:t>
      </w:r>
    </w:p>
    <w:p w14:paraId="08C93C10" w14:textId="77777777" w:rsidR="002A480B" w:rsidRPr="00F9368E" w:rsidRDefault="002A480B" w:rsidP="00F9368E">
      <w:pPr>
        <w:pStyle w:val="affff4"/>
        <w:numPr>
          <w:ilvl w:val="0"/>
          <w:numId w:val="17"/>
        </w:numPr>
        <w:tabs>
          <w:tab w:val="left" w:pos="709"/>
        </w:tabs>
        <w:spacing w:before="0" w:beforeAutospacing="0" w:after="0" w:afterAutospacing="0"/>
        <w:ind w:left="0" w:firstLine="0"/>
        <w:jc w:val="both"/>
        <w:rPr>
          <w:rFonts w:ascii="Tahoma" w:hAnsi="Tahoma" w:cs="Tahoma"/>
          <w:sz w:val="20"/>
          <w:szCs w:val="20"/>
        </w:rPr>
      </w:pPr>
      <w:r w:rsidRPr="00F9368E">
        <w:rPr>
          <w:rFonts w:ascii="Tahoma" w:hAnsi="Tahoma" w:cs="Tahoma"/>
          <w:sz w:val="20"/>
          <w:szCs w:val="20"/>
        </w:rPr>
        <w:t>наличие Недостатков, нарушение сроков устранения Недостатков и/или не устранения Исполнителем Недостатков и/или замечаний Заказчика, либо уполномоченных организаций;</w:t>
      </w:r>
    </w:p>
    <w:p w14:paraId="2B11F566" w14:textId="77777777" w:rsidR="002A480B" w:rsidRPr="00F9368E" w:rsidRDefault="002A480B" w:rsidP="00F9368E">
      <w:pPr>
        <w:pStyle w:val="affff4"/>
        <w:numPr>
          <w:ilvl w:val="0"/>
          <w:numId w:val="17"/>
        </w:numPr>
        <w:tabs>
          <w:tab w:val="left" w:pos="709"/>
        </w:tabs>
        <w:spacing w:before="0" w:beforeAutospacing="0" w:after="0" w:afterAutospacing="0"/>
        <w:ind w:left="0" w:firstLine="0"/>
        <w:jc w:val="both"/>
        <w:rPr>
          <w:rFonts w:ascii="Tahoma" w:hAnsi="Tahoma" w:cs="Tahoma"/>
          <w:sz w:val="20"/>
          <w:szCs w:val="20"/>
        </w:rPr>
      </w:pPr>
      <w:r w:rsidRPr="00F9368E">
        <w:rPr>
          <w:rFonts w:ascii="Tahoma" w:hAnsi="Tahoma" w:cs="Tahoma"/>
          <w:sz w:val="20"/>
          <w:szCs w:val="20"/>
        </w:rPr>
        <w:t>в случае возникновения обстоятельств, предусмотренных действующим законодательством РФ и/или Договором, в результате которых Заказчик получил право отказаться от исполнения Договора;</w:t>
      </w:r>
    </w:p>
    <w:p w14:paraId="6B001DBF" w14:textId="77777777" w:rsidR="002A480B" w:rsidRPr="00F9368E" w:rsidRDefault="002A480B" w:rsidP="00F9368E">
      <w:pPr>
        <w:pStyle w:val="affff4"/>
        <w:numPr>
          <w:ilvl w:val="0"/>
          <w:numId w:val="17"/>
        </w:numPr>
        <w:tabs>
          <w:tab w:val="left" w:pos="709"/>
        </w:tabs>
        <w:spacing w:before="0" w:beforeAutospacing="0" w:after="0" w:afterAutospacing="0"/>
        <w:ind w:left="0" w:firstLine="0"/>
        <w:jc w:val="both"/>
        <w:rPr>
          <w:rFonts w:ascii="Tahoma" w:hAnsi="Tahoma" w:cs="Tahoma"/>
          <w:sz w:val="20"/>
          <w:szCs w:val="20"/>
        </w:rPr>
      </w:pPr>
      <w:r w:rsidRPr="00F9368E">
        <w:rPr>
          <w:rFonts w:ascii="Tahoma" w:hAnsi="Tahoma" w:cs="Tahoma"/>
          <w:sz w:val="20"/>
          <w:szCs w:val="20"/>
        </w:rPr>
        <w:t>в случае обнаружения или заявления на результат оказанных Услуг прав третьих лиц;</w:t>
      </w:r>
    </w:p>
    <w:p w14:paraId="7E822477" w14:textId="77777777" w:rsidR="002A480B" w:rsidRPr="00F9368E" w:rsidRDefault="002A480B" w:rsidP="00F9368E">
      <w:pPr>
        <w:pStyle w:val="affff4"/>
        <w:numPr>
          <w:ilvl w:val="0"/>
          <w:numId w:val="17"/>
        </w:numPr>
        <w:tabs>
          <w:tab w:val="left" w:pos="709"/>
        </w:tabs>
        <w:spacing w:before="0" w:beforeAutospacing="0" w:after="0" w:afterAutospacing="0"/>
        <w:ind w:left="0" w:firstLine="0"/>
        <w:jc w:val="both"/>
        <w:rPr>
          <w:rFonts w:ascii="Tahoma" w:hAnsi="Tahoma" w:cs="Tahoma"/>
          <w:sz w:val="20"/>
          <w:szCs w:val="20"/>
        </w:rPr>
      </w:pPr>
      <w:r w:rsidRPr="00F9368E">
        <w:rPr>
          <w:rFonts w:ascii="Tahoma" w:hAnsi="Tahoma" w:cs="Tahoma"/>
          <w:sz w:val="20"/>
          <w:szCs w:val="20"/>
        </w:rPr>
        <w:t xml:space="preserve">в иных случаях, предусмотренных Договором и иными нормативными актами, </w:t>
      </w:r>
    </w:p>
    <w:p w14:paraId="61BDE1A3" w14:textId="77777777" w:rsidR="002A480B" w:rsidRPr="00F9368E" w:rsidRDefault="002A480B" w:rsidP="00F9368E">
      <w:pPr>
        <w:pStyle w:val="afffa"/>
        <w:tabs>
          <w:tab w:val="left" w:pos="709"/>
        </w:tabs>
        <w:overflowPunct w:val="0"/>
        <w:autoSpaceDE w:val="0"/>
        <w:autoSpaceDN w:val="0"/>
        <w:adjustRightInd w:val="0"/>
        <w:spacing w:after="0" w:line="240" w:lineRule="auto"/>
        <w:ind w:left="0"/>
        <w:jc w:val="both"/>
        <w:textAlignment w:val="baseline"/>
        <w:rPr>
          <w:rFonts w:ascii="Tahoma" w:hAnsi="Tahoma" w:cs="Tahoma"/>
          <w:szCs w:val="20"/>
        </w:rPr>
      </w:pPr>
      <w:r w:rsidRPr="00F9368E">
        <w:rPr>
          <w:rFonts w:ascii="Tahoma" w:hAnsi="Tahoma" w:cs="Tahoma"/>
          <w:szCs w:val="20"/>
        </w:rPr>
        <w:t xml:space="preserve">Заказчик вправе по своему усмотрению приостановить исполнение своих обязательств по оплате Услуг </w:t>
      </w:r>
      <w:r w:rsidR="001422B0" w:rsidRPr="00F9368E">
        <w:rPr>
          <w:rFonts w:ascii="Tahoma" w:hAnsi="Tahoma" w:cs="Tahoma"/>
          <w:szCs w:val="20"/>
        </w:rPr>
        <w:t xml:space="preserve">по соответствующей заявке </w:t>
      </w:r>
      <w:r w:rsidRPr="00F9368E">
        <w:rPr>
          <w:rFonts w:ascii="Tahoma" w:hAnsi="Tahoma" w:cs="Tahoma"/>
          <w:szCs w:val="20"/>
        </w:rPr>
        <w:t>до момента устранения Исполнителем допущенных нарушений, в соответствии с условиями Договора, вне зависимости от наличия оснований и наступления сроков платежа.</w:t>
      </w:r>
    </w:p>
    <w:p w14:paraId="465B2995" w14:textId="77777777" w:rsidR="00D23D1C" w:rsidRPr="00F9368E" w:rsidRDefault="00D23D1C" w:rsidP="00F9368E">
      <w:pPr>
        <w:pStyle w:val="afffa"/>
        <w:numPr>
          <w:ilvl w:val="1"/>
          <w:numId w:val="24"/>
        </w:numPr>
        <w:tabs>
          <w:tab w:val="left" w:pos="709"/>
        </w:tabs>
        <w:overflowPunct w:val="0"/>
        <w:autoSpaceDE w:val="0"/>
        <w:autoSpaceDN w:val="0"/>
        <w:adjustRightInd w:val="0"/>
        <w:spacing w:after="0" w:line="240" w:lineRule="auto"/>
        <w:jc w:val="both"/>
        <w:textAlignment w:val="baseline"/>
        <w:rPr>
          <w:rFonts w:ascii="Tahoma" w:eastAsia="Times New Roman" w:hAnsi="Tahoma" w:cs="Tahoma"/>
          <w:szCs w:val="20"/>
        </w:rPr>
      </w:pPr>
      <w:r w:rsidRPr="00F9368E">
        <w:rPr>
          <w:rFonts w:ascii="Tahoma" w:eastAsia="Times New Roman" w:hAnsi="Tahoma" w:cs="Tahoma"/>
          <w:szCs w:val="20"/>
        </w:rPr>
        <w:t>Обязанности Исполнителя по предоставлению информации</w:t>
      </w:r>
    </w:p>
    <w:p w14:paraId="32571717" w14:textId="7EDF4139" w:rsidR="00D23D1C" w:rsidRPr="00F9368E" w:rsidRDefault="00D23D1C" w:rsidP="00F9368E">
      <w:pPr>
        <w:pStyle w:val="afffa"/>
        <w:numPr>
          <w:ilvl w:val="2"/>
          <w:numId w:val="24"/>
        </w:numPr>
        <w:tabs>
          <w:tab w:val="left" w:pos="709"/>
        </w:tabs>
        <w:overflowPunct w:val="0"/>
        <w:autoSpaceDE w:val="0"/>
        <w:autoSpaceDN w:val="0"/>
        <w:adjustRightInd w:val="0"/>
        <w:spacing w:after="0" w:line="240" w:lineRule="auto"/>
        <w:jc w:val="both"/>
        <w:textAlignment w:val="baseline"/>
        <w:rPr>
          <w:rFonts w:ascii="Tahoma" w:eastAsia="Times New Roman" w:hAnsi="Tahoma" w:cs="Tahoma"/>
          <w:szCs w:val="20"/>
        </w:rPr>
      </w:pPr>
      <w:r w:rsidRPr="00F9368E">
        <w:rPr>
          <w:rFonts w:ascii="Tahoma" w:eastAsia="Times New Roman" w:hAnsi="Tahoma" w:cs="Tahoma"/>
          <w:szCs w:val="20"/>
        </w:rPr>
        <w:t>Испол</w:t>
      </w:r>
      <w:r w:rsidR="00D930F5" w:rsidRPr="00F9368E">
        <w:rPr>
          <w:rFonts w:ascii="Tahoma" w:eastAsia="Times New Roman" w:hAnsi="Tahoma" w:cs="Tahoma"/>
          <w:szCs w:val="20"/>
        </w:rPr>
        <w:t>нитель обязуется в течение 15</w:t>
      </w:r>
      <w:r w:rsidRPr="00F9368E">
        <w:rPr>
          <w:rFonts w:ascii="Tahoma" w:eastAsia="Times New Roman" w:hAnsi="Tahoma" w:cs="Tahoma"/>
          <w:szCs w:val="20"/>
        </w:rPr>
        <w:t xml:space="preserve"> дней по истечении месяца, в котором были оказаны Услуги/по запросам Заказчика, предоставлять Заказчику следующую информацию:</w:t>
      </w:r>
    </w:p>
    <w:p w14:paraId="521D9EA7" w14:textId="77777777" w:rsidR="00D23D1C" w:rsidRPr="00F9368E" w:rsidRDefault="00D23D1C" w:rsidP="00F9368E">
      <w:pPr>
        <w:pStyle w:val="afffa"/>
        <w:tabs>
          <w:tab w:val="left" w:pos="709"/>
        </w:tabs>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F9368E">
        <w:rPr>
          <w:rFonts w:ascii="Tahoma" w:eastAsia="Times New Roman" w:hAnsi="Tahoma" w:cs="Tahoma"/>
          <w:szCs w:val="20"/>
        </w:rPr>
        <w:t>- выписки из книги продаж с отражением счетов-фактур, выставленных в адрес Заказчика за отчетный период;</w:t>
      </w:r>
    </w:p>
    <w:p w14:paraId="555C4994" w14:textId="77777777" w:rsidR="00D23D1C" w:rsidRPr="00F9368E" w:rsidRDefault="00D23D1C" w:rsidP="00F9368E">
      <w:pPr>
        <w:pStyle w:val="afffa"/>
        <w:tabs>
          <w:tab w:val="left" w:pos="709"/>
        </w:tabs>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F9368E">
        <w:rPr>
          <w:rFonts w:ascii="Tahoma" w:eastAsia="Times New Roman" w:hAnsi="Tahoma" w:cs="Tahoma"/>
          <w:szCs w:val="20"/>
        </w:rPr>
        <w:t>- декларации по НДС, отражающие сведения счетов-фактур по операциям с Заказчиком, с отметкой налогового органа об их получении;</w:t>
      </w:r>
    </w:p>
    <w:p w14:paraId="507F9598" w14:textId="77777777" w:rsidR="00D23D1C" w:rsidRPr="00F9368E" w:rsidRDefault="00D23D1C" w:rsidP="00F9368E">
      <w:pPr>
        <w:pStyle w:val="afffa"/>
        <w:tabs>
          <w:tab w:val="left" w:pos="709"/>
        </w:tabs>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F9368E">
        <w:rPr>
          <w:rFonts w:ascii="Tahoma" w:eastAsia="Times New Roman" w:hAnsi="Tahoma" w:cs="Tahoma"/>
          <w:szCs w:val="20"/>
        </w:rPr>
        <w:t>-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14:paraId="499AD876" w14:textId="77777777" w:rsidR="00D23D1C" w:rsidRPr="00F9368E" w:rsidRDefault="00D23D1C" w:rsidP="00F9368E">
      <w:pPr>
        <w:pStyle w:val="afffa"/>
        <w:tabs>
          <w:tab w:val="left" w:pos="709"/>
        </w:tabs>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F9368E">
        <w:rPr>
          <w:rFonts w:ascii="Tahoma" w:eastAsia="Times New Roman" w:hAnsi="Tahoma" w:cs="Tahoma"/>
          <w:szCs w:val="20"/>
        </w:rPr>
        <w:t xml:space="preserve"> 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14:paraId="546F0474" w14:textId="77777777" w:rsidR="00D23D1C" w:rsidRPr="00F9368E" w:rsidRDefault="00D23D1C" w:rsidP="00F9368E">
      <w:pPr>
        <w:pStyle w:val="afffa"/>
        <w:numPr>
          <w:ilvl w:val="2"/>
          <w:numId w:val="24"/>
        </w:numPr>
        <w:tabs>
          <w:tab w:val="left" w:pos="709"/>
        </w:tabs>
        <w:overflowPunct w:val="0"/>
        <w:autoSpaceDE w:val="0"/>
        <w:autoSpaceDN w:val="0"/>
        <w:adjustRightInd w:val="0"/>
        <w:spacing w:after="0" w:line="240" w:lineRule="auto"/>
        <w:jc w:val="both"/>
        <w:textAlignment w:val="baseline"/>
        <w:rPr>
          <w:rFonts w:ascii="Tahoma" w:eastAsia="Times New Roman" w:hAnsi="Tahoma" w:cs="Tahoma"/>
          <w:szCs w:val="20"/>
        </w:rPr>
      </w:pPr>
      <w:r w:rsidRPr="00F9368E">
        <w:rPr>
          <w:rFonts w:ascii="Tahoma" w:eastAsia="Times New Roman" w:hAnsi="Tahoma" w:cs="Tahoma"/>
          <w:szCs w:val="20"/>
        </w:rPr>
        <w:t>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14:paraId="420AAAF6" w14:textId="77777777" w:rsidR="00D23D1C" w:rsidRPr="00F9368E" w:rsidRDefault="00D23D1C" w:rsidP="00F9368E">
      <w:pPr>
        <w:pStyle w:val="afffa"/>
        <w:numPr>
          <w:ilvl w:val="2"/>
          <w:numId w:val="24"/>
        </w:numPr>
        <w:tabs>
          <w:tab w:val="left" w:pos="709"/>
        </w:tabs>
        <w:overflowPunct w:val="0"/>
        <w:autoSpaceDE w:val="0"/>
        <w:autoSpaceDN w:val="0"/>
        <w:adjustRightInd w:val="0"/>
        <w:spacing w:after="0" w:line="240" w:lineRule="auto"/>
        <w:jc w:val="both"/>
        <w:textAlignment w:val="baseline"/>
        <w:rPr>
          <w:rFonts w:ascii="Tahoma" w:eastAsia="Times New Roman" w:hAnsi="Tahoma" w:cs="Tahoma"/>
          <w:szCs w:val="20"/>
        </w:rPr>
      </w:pPr>
      <w:r w:rsidRPr="00F9368E">
        <w:rPr>
          <w:rFonts w:ascii="Tahoma" w:eastAsia="Times New Roman" w:hAnsi="Tahoma" w:cs="Tahoma"/>
          <w:szCs w:val="20"/>
        </w:rPr>
        <w:t>Обязанности, указанные в п.3.7. Договора, сохраняются за Исполнителем после окончания срока действия Договора в отношении услуг, оказанных по Договору.</w:t>
      </w:r>
    </w:p>
    <w:p w14:paraId="2E4D6A86" w14:textId="77777777" w:rsidR="00D23D1C" w:rsidRPr="00F9368E" w:rsidRDefault="00D23D1C" w:rsidP="00F9368E">
      <w:pPr>
        <w:pStyle w:val="afffa"/>
        <w:numPr>
          <w:ilvl w:val="2"/>
          <w:numId w:val="24"/>
        </w:numPr>
        <w:tabs>
          <w:tab w:val="left" w:pos="709"/>
        </w:tabs>
        <w:overflowPunct w:val="0"/>
        <w:autoSpaceDE w:val="0"/>
        <w:autoSpaceDN w:val="0"/>
        <w:adjustRightInd w:val="0"/>
        <w:spacing w:after="0" w:line="240" w:lineRule="auto"/>
        <w:jc w:val="both"/>
        <w:textAlignment w:val="baseline"/>
        <w:rPr>
          <w:rFonts w:ascii="Tahoma" w:eastAsia="Times New Roman" w:hAnsi="Tahoma" w:cs="Tahoma"/>
          <w:szCs w:val="20"/>
        </w:rPr>
      </w:pPr>
      <w:r w:rsidRPr="00F9368E">
        <w:rPr>
          <w:rFonts w:ascii="Tahoma" w:hAnsi="Tahoma" w:cs="Tahoma"/>
          <w:iCs/>
          <w:szCs w:val="20"/>
        </w:rPr>
        <w:t>Исполнитель в полном объеме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Заказчика.</w:t>
      </w:r>
    </w:p>
    <w:p w14:paraId="5CB3F3BB" w14:textId="0FB17531" w:rsidR="00A40971" w:rsidRPr="00F9368E" w:rsidRDefault="00D23D1C" w:rsidP="00F9368E">
      <w:pPr>
        <w:pStyle w:val="afffa"/>
        <w:numPr>
          <w:ilvl w:val="1"/>
          <w:numId w:val="24"/>
        </w:numPr>
        <w:tabs>
          <w:tab w:val="left" w:pos="709"/>
        </w:tabs>
        <w:overflowPunct w:val="0"/>
        <w:autoSpaceDE w:val="0"/>
        <w:autoSpaceDN w:val="0"/>
        <w:adjustRightInd w:val="0"/>
        <w:spacing w:after="0" w:line="240" w:lineRule="auto"/>
        <w:jc w:val="both"/>
        <w:textAlignment w:val="baseline"/>
        <w:rPr>
          <w:rFonts w:ascii="Tahoma" w:eastAsia="Times New Roman" w:hAnsi="Tahoma" w:cs="Tahoma"/>
          <w:szCs w:val="20"/>
        </w:rPr>
      </w:pPr>
      <w:r w:rsidRPr="00F9368E">
        <w:rPr>
          <w:rFonts w:ascii="Tahoma" w:hAnsi="Tahoma" w:cs="Tahoma"/>
          <w:color w:val="000000"/>
          <w:szCs w:val="20"/>
        </w:rPr>
        <w:t>Стороны особо отмечают, порядок расчетов, предусмотренный настоящим Договором,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(законных процентов), предусмотренных ст. 317.1, ст.395 Гражданского кодекса Российской Федерации, процентов за пользование чужими денежными средствами, неустоек, пеней и иных финансовых санкций.</w:t>
      </w:r>
    </w:p>
    <w:p w14:paraId="4350F3AB" w14:textId="77777777" w:rsidR="00F9368E" w:rsidRPr="00F9368E" w:rsidRDefault="00F9368E" w:rsidP="00F9368E">
      <w:pPr>
        <w:pStyle w:val="afffa"/>
        <w:tabs>
          <w:tab w:val="left" w:pos="709"/>
        </w:tabs>
        <w:overflowPunct w:val="0"/>
        <w:autoSpaceDE w:val="0"/>
        <w:autoSpaceDN w:val="0"/>
        <w:adjustRightInd w:val="0"/>
        <w:spacing w:after="0" w:line="240" w:lineRule="auto"/>
        <w:ind w:left="0"/>
        <w:jc w:val="both"/>
        <w:textAlignment w:val="baseline"/>
        <w:rPr>
          <w:rFonts w:ascii="Tahoma" w:eastAsia="Times New Roman" w:hAnsi="Tahoma" w:cs="Tahoma"/>
          <w:szCs w:val="20"/>
        </w:rPr>
      </w:pPr>
    </w:p>
    <w:p w14:paraId="06D65C83" w14:textId="77777777" w:rsidR="000059D3" w:rsidRPr="00F9368E" w:rsidRDefault="000059D3" w:rsidP="00F9368E">
      <w:pPr>
        <w:pStyle w:val="30"/>
        <w:keepNext w:val="0"/>
        <w:keepLines w:val="0"/>
        <w:widowControl w:val="0"/>
        <w:numPr>
          <w:ilvl w:val="0"/>
          <w:numId w:val="24"/>
        </w:numPr>
        <w:spacing w:before="0" w:line="240" w:lineRule="auto"/>
        <w:jc w:val="center"/>
        <w:rPr>
          <w:rFonts w:ascii="Tahoma" w:hAnsi="Tahoma" w:cs="Tahoma"/>
          <w:bCs w:val="0"/>
          <w:color w:val="000000" w:themeColor="text1"/>
          <w:sz w:val="20"/>
          <w:szCs w:val="20"/>
        </w:rPr>
      </w:pPr>
      <w:r w:rsidRPr="00F9368E">
        <w:rPr>
          <w:rFonts w:ascii="Tahoma" w:hAnsi="Tahoma" w:cs="Tahoma"/>
          <w:bCs w:val="0"/>
          <w:color w:val="000000" w:themeColor="text1"/>
          <w:sz w:val="20"/>
          <w:szCs w:val="20"/>
        </w:rPr>
        <w:t>Срок оказания Услуг</w:t>
      </w:r>
    </w:p>
    <w:p w14:paraId="68A7C170" w14:textId="5402C002" w:rsidR="005B0E42" w:rsidRPr="00F9368E" w:rsidRDefault="000059D3" w:rsidP="00F9368E">
      <w:pPr>
        <w:widowControl w:val="0"/>
        <w:numPr>
          <w:ilvl w:val="1"/>
          <w:numId w:val="24"/>
        </w:numPr>
        <w:tabs>
          <w:tab w:val="left" w:pos="709"/>
        </w:tabs>
        <w:autoSpaceDE w:val="0"/>
        <w:autoSpaceDN w:val="0"/>
        <w:adjustRightInd w:val="0"/>
        <w:spacing w:after="0" w:line="240" w:lineRule="auto"/>
        <w:jc w:val="both"/>
        <w:rPr>
          <w:rFonts w:ascii="Tahoma" w:hAnsi="Tahoma" w:cs="Tahoma"/>
          <w:szCs w:val="20"/>
        </w:rPr>
      </w:pPr>
      <w:bookmarkStart w:id="1" w:name="_Ref97360440"/>
      <w:r w:rsidRPr="00F9368E">
        <w:rPr>
          <w:rFonts w:ascii="Tahoma" w:hAnsi="Tahoma" w:cs="Tahoma"/>
          <w:szCs w:val="20"/>
        </w:rPr>
        <w:t>Сроки оказания Услуг:</w:t>
      </w:r>
      <w:bookmarkEnd w:id="1"/>
    </w:p>
    <w:p w14:paraId="73BAF96B" w14:textId="6E0F3F65" w:rsidR="0098608F" w:rsidRPr="00F9368E" w:rsidRDefault="00CA2898" w:rsidP="00F9368E">
      <w:pPr>
        <w:pStyle w:val="afffa"/>
        <w:numPr>
          <w:ilvl w:val="2"/>
          <w:numId w:val="24"/>
        </w:numPr>
        <w:tabs>
          <w:tab w:val="left" w:pos="709"/>
        </w:tabs>
        <w:overflowPunct w:val="0"/>
        <w:autoSpaceDE w:val="0"/>
        <w:autoSpaceDN w:val="0"/>
        <w:adjustRightInd w:val="0"/>
        <w:spacing w:after="0" w:line="240" w:lineRule="auto"/>
        <w:contextualSpacing w:val="0"/>
        <w:jc w:val="both"/>
        <w:textAlignment w:val="baseline"/>
        <w:rPr>
          <w:rFonts w:ascii="Tahoma" w:eastAsia="Times New Roman" w:hAnsi="Tahoma" w:cs="Tahoma"/>
          <w:szCs w:val="20"/>
        </w:rPr>
      </w:pPr>
      <w:r w:rsidRPr="00F9368E">
        <w:rPr>
          <w:rFonts w:ascii="Tahoma" w:hAnsi="Tahoma" w:cs="Tahoma"/>
          <w:szCs w:val="20"/>
        </w:rPr>
        <w:t xml:space="preserve">Общий срок оказания Услуг с даты подписания договора </w:t>
      </w:r>
      <w:r w:rsidR="000B4A1B" w:rsidRPr="00F9368E">
        <w:rPr>
          <w:rFonts w:ascii="Tahoma" w:hAnsi="Tahoma" w:cs="Tahoma"/>
          <w:szCs w:val="20"/>
        </w:rPr>
        <w:t xml:space="preserve">Сторонами </w:t>
      </w:r>
      <w:r w:rsidRPr="00F9368E">
        <w:rPr>
          <w:rFonts w:ascii="Tahoma" w:hAnsi="Tahoma" w:cs="Tahoma"/>
          <w:szCs w:val="20"/>
        </w:rPr>
        <w:t>по «31» декабря 202</w:t>
      </w:r>
      <w:r w:rsidR="00FD2519" w:rsidRPr="00F9368E">
        <w:rPr>
          <w:rFonts w:ascii="Tahoma" w:hAnsi="Tahoma" w:cs="Tahoma"/>
          <w:szCs w:val="20"/>
        </w:rPr>
        <w:t>4</w:t>
      </w:r>
      <w:r w:rsidRPr="00F9368E">
        <w:rPr>
          <w:rFonts w:ascii="Tahoma" w:hAnsi="Tahoma" w:cs="Tahoma"/>
          <w:szCs w:val="20"/>
        </w:rPr>
        <w:t>г.</w:t>
      </w:r>
    </w:p>
    <w:p w14:paraId="66FF7C46" w14:textId="76C0C465" w:rsidR="005B0E42" w:rsidRPr="00F9368E" w:rsidRDefault="000B4A1B" w:rsidP="00F9368E">
      <w:pPr>
        <w:pStyle w:val="afffa"/>
        <w:numPr>
          <w:ilvl w:val="2"/>
          <w:numId w:val="24"/>
        </w:numPr>
        <w:tabs>
          <w:tab w:val="left" w:pos="709"/>
        </w:tabs>
        <w:overflowPunct w:val="0"/>
        <w:autoSpaceDE w:val="0"/>
        <w:autoSpaceDN w:val="0"/>
        <w:adjustRightInd w:val="0"/>
        <w:spacing w:after="0" w:line="240" w:lineRule="auto"/>
        <w:contextualSpacing w:val="0"/>
        <w:jc w:val="both"/>
        <w:textAlignment w:val="baseline"/>
        <w:rPr>
          <w:rFonts w:ascii="Tahoma" w:eastAsia="Times New Roman" w:hAnsi="Tahoma" w:cs="Tahoma"/>
          <w:szCs w:val="20"/>
        </w:rPr>
      </w:pPr>
      <w:r w:rsidRPr="00F9368E">
        <w:rPr>
          <w:rFonts w:ascii="Tahoma" w:eastAsia="Times New Roman" w:hAnsi="Tahoma" w:cs="Tahoma"/>
          <w:szCs w:val="20"/>
        </w:rPr>
        <w:t>Сроки оказания У</w:t>
      </w:r>
      <w:r w:rsidR="0098608F" w:rsidRPr="00F9368E">
        <w:rPr>
          <w:rFonts w:ascii="Tahoma" w:eastAsia="Times New Roman" w:hAnsi="Tahoma" w:cs="Tahoma"/>
          <w:szCs w:val="20"/>
        </w:rPr>
        <w:t>слуг по заявкам</w:t>
      </w:r>
      <w:r w:rsidR="00672437" w:rsidRPr="00F9368E">
        <w:rPr>
          <w:rFonts w:ascii="Tahoma" w:eastAsia="Times New Roman" w:hAnsi="Tahoma" w:cs="Tahoma"/>
          <w:szCs w:val="20"/>
        </w:rPr>
        <w:t>,</w:t>
      </w:r>
      <w:r w:rsidR="00672437" w:rsidRPr="00F9368E">
        <w:rPr>
          <w:rFonts w:ascii="Tahoma" w:hAnsi="Tahoma" w:cs="Tahoma"/>
          <w:szCs w:val="20"/>
        </w:rPr>
        <w:t xml:space="preserve"> </w:t>
      </w:r>
      <w:r w:rsidR="00672437" w:rsidRPr="00F9368E">
        <w:rPr>
          <w:rFonts w:ascii="Tahoma" w:eastAsia="Times New Roman" w:hAnsi="Tahoma" w:cs="Tahoma"/>
          <w:szCs w:val="20"/>
        </w:rPr>
        <w:t>оформляемым по форм</w:t>
      </w:r>
      <w:r w:rsidRPr="00F9368E">
        <w:rPr>
          <w:rFonts w:ascii="Tahoma" w:eastAsia="Times New Roman" w:hAnsi="Tahoma" w:cs="Tahoma"/>
          <w:szCs w:val="20"/>
        </w:rPr>
        <w:t>ам</w:t>
      </w:r>
      <w:r w:rsidR="00672437" w:rsidRPr="00F9368E">
        <w:rPr>
          <w:rFonts w:ascii="Tahoma" w:eastAsia="Times New Roman" w:hAnsi="Tahoma" w:cs="Tahoma"/>
          <w:szCs w:val="20"/>
        </w:rPr>
        <w:t xml:space="preserve"> Приложения №1 к Техническому заданию</w:t>
      </w:r>
      <w:r w:rsidR="00CA2898" w:rsidRPr="00F9368E">
        <w:rPr>
          <w:rFonts w:ascii="Tahoma" w:eastAsia="Times New Roman" w:hAnsi="Tahoma" w:cs="Tahoma"/>
          <w:szCs w:val="20"/>
        </w:rPr>
        <w:t>:</w:t>
      </w:r>
    </w:p>
    <w:p w14:paraId="724F73C0" w14:textId="57323A47" w:rsidR="0098608F" w:rsidRPr="00F9368E" w:rsidRDefault="000B4A1B" w:rsidP="00F9368E">
      <w:pPr>
        <w:shd w:val="clear" w:color="auto" w:fill="FFFFFF"/>
        <w:tabs>
          <w:tab w:val="left" w:pos="709"/>
        </w:tabs>
        <w:spacing w:after="0" w:line="240" w:lineRule="auto"/>
        <w:jc w:val="both"/>
        <w:rPr>
          <w:rFonts w:ascii="Tahoma" w:hAnsi="Tahoma" w:cs="Tahoma"/>
          <w:bCs/>
          <w:szCs w:val="20"/>
        </w:rPr>
      </w:pPr>
      <w:r w:rsidRPr="00F9368E">
        <w:rPr>
          <w:rFonts w:ascii="Tahoma" w:hAnsi="Tahoma" w:cs="Tahoma"/>
          <w:bCs/>
          <w:szCs w:val="20"/>
        </w:rPr>
        <w:t>Начало</w:t>
      </w:r>
      <w:r w:rsidR="0098608F" w:rsidRPr="00F9368E">
        <w:rPr>
          <w:rFonts w:ascii="Tahoma" w:hAnsi="Tahoma" w:cs="Tahoma"/>
          <w:bCs/>
          <w:szCs w:val="20"/>
        </w:rPr>
        <w:t>: с даты подписания заявки Сторонами.</w:t>
      </w:r>
    </w:p>
    <w:p w14:paraId="6D188349" w14:textId="470F4B1A" w:rsidR="0098608F" w:rsidRPr="00F9368E" w:rsidRDefault="000B4A1B" w:rsidP="00F9368E">
      <w:pPr>
        <w:shd w:val="clear" w:color="auto" w:fill="FFFFFF"/>
        <w:tabs>
          <w:tab w:val="left" w:pos="709"/>
        </w:tabs>
        <w:spacing w:after="0" w:line="240" w:lineRule="auto"/>
        <w:jc w:val="both"/>
        <w:rPr>
          <w:rFonts w:ascii="Tahoma" w:hAnsi="Tahoma" w:cs="Tahoma"/>
          <w:bCs/>
          <w:szCs w:val="20"/>
        </w:rPr>
      </w:pPr>
      <w:r w:rsidRPr="000F6684">
        <w:rPr>
          <w:rFonts w:ascii="Tahoma" w:hAnsi="Tahoma" w:cs="Tahoma"/>
          <w:bCs/>
          <w:szCs w:val="20"/>
        </w:rPr>
        <w:t>Окончание</w:t>
      </w:r>
      <w:r w:rsidR="0098608F" w:rsidRPr="000F6684">
        <w:rPr>
          <w:rFonts w:ascii="Tahoma" w:hAnsi="Tahoma" w:cs="Tahoma"/>
          <w:bCs/>
          <w:szCs w:val="20"/>
        </w:rPr>
        <w:t xml:space="preserve">: </w:t>
      </w:r>
      <w:r w:rsidR="000D453A" w:rsidRPr="000F6684">
        <w:rPr>
          <w:rFonts w:ascii="Tahoma" w:hAnsi="Tahoma" w:cs="Tahoma"/>
          <w:bCs/>
          <w:szCs w:val="20"/>
        </w:rPr>
        <w:t xml:space="preserve">дата, </w:t>
      </w:r>
      <w:r w:rsidR="0098608F" w:rsidRPr="000F6684">
        <w:rPr>
          <w:rFonts w:ascii="Tahoma" w:hAnsi="Tahoma" w:cs="Tahoma"/>
          <w:bCs/>
          <w:szCs w:val="20"/>
        </w:rPr>
        <w:t>указ</w:t>
      </w:r>
      <w:r w:rsidR="000D453A" w:rsidRPr="000F6684">
        <w:rPr>
          <w:rFonts w:ascii="Tahoma" w:hAnsi="Tahoma" w:cs="Tahoma"/>
          <w:bCs/>
          <w:szCs w:val="20"/>
        </w:rPr>
        <w:t>анная</w:t>
      </w:r>
      <w:r w:rsidR="0098608F" w:rsidRPr="000F6684">
        <w:rPr>
          <w:rFonts w:ascii="Tahoma" w:hAnsi="Tahoma" w:cs="Tahoma"/>
          <w:bCs/>
          <w:szCs w:val="20"/>
        </w:rPr>
        <w:t xml:space="preserve"> в заявке.</w:t>
      </w:r>
    </w:p>
    <w:p w14:paraId="60716F25" w14:textId="61AD53C1" w:rsidR="00433B9E" w:rsidRPr="00F9368E" w:rsidRDefault="000059D3" w:rsidP="00F9368E">
      <w:pPr>
        <w:widowControl w:val="0"/>
        <w:numPr>
          <w:ilvl w:val="1"/>
          <w:numId w:val="24"/>
        </w:numPr>
        <w:tabs>
          <w:tab w:val="left" w:pos="284"/>
          <w:tab w:val="left" w:pos="709"/>
        </w:tabs>
        <w:autoSpaceDE w:val="0"/>
        <w:autoSpaceDN w:val="0"/>
        <w:adjustRightInd w:val="0"/>
        <w:spacing w:after="0" w:line="240" w:lineRule="auto"/>
        <w:jc w:val="both"/>
        <w:rPr>
          <w:rFonts w:ascii="Tahoma" w:hAnsi="Tahoma" w:cs="Tahoma"/>
          <w:szCs w:val="20"/>
        </w:rPr>
      </w:pPr>
      <w:r w:rsidRPr="00F9368E">
        <w:rPr>
          <w:rFonts w:ascii="Tahoma" w:hAnsi="Tahoma" w:cs="Tahoma"/>
          <w:szCs w:val="20"/>
        </w:rPr>
        <w:t>Услуги по настоящему Договору должны быть начаты, произведены и завершены в соответствии со сроками</w:t>
      </w:r>
      <w:r w:rsidR="000C4C12" w:rsidRPr="00F9368E">
        <w:rPr>
          <w:rFonts w:ascii="Tahoma" w:hAnsi="Tahoma" w:cs="Tahoma"/>
          <w:szCs w:val="20"/>
        </w:rPr>
        <w:t>,</w:t>
      </w:r>
      <w:r w:rsidRPr="00F9368E">
        <w:rPr>
          <w:rFonts w:ascii="Tahoma" w:hAnsi="Tahoma" w:cs="Tahoma"/>
          <w:szCs w:val="20"/>
        </w:rPr>
        <w:t xml:space="preserve"> указанными в п</w:t>
      </w:r>
      <w:r w:rsidR="000C4C12" w:rsidRPr="00F9368E">
        <w:rPr>
          <w:rFonts w:ascii="Tahoma" w:hAnsi="Tahoma" w:cs="Tahoma"/>
          <w:szCs w:val="20"/>
        </w:rPr>
        <w:t>.</w:t>
      </w:r>
      <w:r w:rsidR="000C4C12" w:rsidRPr="00F9368E">
        <w:rPr>
          <w:rFonts w:ascii="Tahoma" w:hAnsi="Tahoma" w:cs="Tahoma"/>
          <w:szCs w:val="20"/>
        </w:rPr>
        <w:fldChar w:fldCharType="begin"/>
      </w:r>
      <w:r w:rsidR="000C4C12" w:rsidRPr="00F9368E">
        <w:rPr>
          <w:rFonts w:ascii="Tahoma" w:hAnsi="Tahoma" w:cs="Tahoma"/>
          <w:szCs w:val="20"/>
        </w:rPr>
        <w:instrText xml:space="preserve"> REF _Ref97360440 \r \h </w:instrText>
      </w:r>
      <w:r w:rsidR="00F9368E" w:rsidRPr="00F9368E">
        <w:rPr>
          <w:rFonts w:ascii="Tahoma" w:hAnsi="Tahoma" w:cs="Tahoma"/>
          <w:szCs w:val="20"/>
        </w:rPr>
        <w:instrText xml:space="preserve"> \* MERGEFORMAT </w:instrText>
      </w:r>
      <w:r w:rsidR="000C4C12" w:rsidRPr="00F9368E">
        <w:rPr>
          <w:rFonts w:ascii="Tahoma" w:hAnsi="Tahoma" w:cs="Tahoma"/>
          <w:szCs w:val="20"/>
        </w:rPr>
      </w:r>
      <w:r w:rsidR="000C4C12" w:rsidRPr="00F9368E">
        <w:rPr>
          <w:rFonts w:ascii="Tahoma" w:hAnsi="Tahoma" w:cs="Tahoma"/>
          <w:szCs w:val="20"/>
        </w:rPr>
        <w:fldChar w:fldCharType="separate"/>
      </w:r>
      <w:r w:rsidR="000C4C12" w:rsidRPr="00F9368E">
        <w:rPr>
          <w:rFonts w:ascii="Tahoma" w:hAnsi="Tahoma" w:cs="Tahoma"/>
          <w:szCs w:val="20"/>
        </w:rPr>
        <w:t>4.1</w:t>
      </w:r>
      <w:r w:rsidR="000C4C12" w:rsidRPr="00F9368E">
        <w:rPr>
          <w:rFonts w:ascii="Tahoma" w:hAnsi="Tahoma" w:cs="Tahoma"/>
          <w:szCs w:val="20"/>
        </w:rPr>
        <w:fldChar w:fldCharType="end"/>
      </w:r>
      <w:r w:rsidR="008E6CF9" w:rsidRPr="00F9368E">
        <w:rPr>
          <w:rFonts w:ascii="Tahoma" w:hAnsi="Tahoma" w:cs="Tahoma"/>
          <w:szCs w:val="20"/>
        </w:rPr>
        <w:t>.</w:t>
      </w:r>
      <w:r w:rsidRPr="00F9368E">
        <w:rPr>
          <w:rFonts w:ascii="Tahoma" w:hAnsi="Tahoma" w:cs="Tahoma"/>
          <w:szCs w:val="20"/>
        </w:rPr>
        <w:t xml:space="preserve"> настоящего Договора.</w:t>
      </w:r>
      <w:r w:rsidR="0010154E" w:rsidRPr="00F9368E">
        <w:rPr>
          <w:rFonts w:ascii="Tahoma" w:hAnsi="Tahoma" w:cs="Tahoma"/>
          <w:szCs w:val="20"/>
        </w:rPr>
        <w:t xml:space="preserve"> С учетом этого, срок направления Заказчиком последней заявки в рамках настоящего договора – не позднее </w:t>
      </w:r>
      <w:r w:rsidR="000B3576" w:rsidRPr="00F9368E">
        <w:rPr>
          <w:rFonts w:ascii="Tahoma" w:hAnsi="Tahoma" w:cs="Tahoma"/>
          <w:szCs w:val="20"/>
        </w:rPr>
        <w:t>10</w:t>
      </w:r>
      <w:r w:rsidR="0010154E" w:rsidRPr="00F9368E">
        <w:rPr>
          <w:rFonts w:ascii="Tahoma" w:hAnsi="Tahoma" w:cs="Tahoma"/>
          <w:szCs w:val="20"/>
        </w:rPr>
        <w:t xml:space="preserve"> </w:t>
      </w:r>
      <w:r w:rsidR="000C4C12" w:rsidRPr="00F9368E">
        <w:rPr>
          <w:rFonts w:ascii="Tahoma" w:hAnsi="Tahoma" w:cs="Tahoma"/>
          <w:szCs w:val="20"/>
        </w:rPr>
        <w:t xml:space="preserve">(десяти) </w:t>
      </w:r>
      <w:r w:rsidR="0010154E" w:rsidRPr="00F9368E">
        <w:rPr>
          <w:rFonts w:ascii="Tahoma" w:hAnsi="Tahoma" w:cs="Tahoma"/>
          <w:szCs w:val="20"/>
        </w:rPr>
        <w:t>дней до окончания срока, указанного в п.</w:t>
      </w:r>
      <w:r w:rsidR="000C4C12" w:rsidRPr="00F9368E">
        <w:rPr>
          <w:rFonts w:ascii="Tahoma" w:hAnsi="Tahoma" w:cs="Tahoma"/>
          <w:szCs w:val="20"/>
        </w:rPr>
        <w:fldChar w:fldCharType="begin"/>
      </w:r>
      <w:r w:rsidR="000C4C12" w:rsidRPr="00F9368E">
        <w:rPr>
          <w:rFonts w:ascii="Tahoma" w:hAnsi="Tahoma" w:cs="Tahoma"/>
          <w:szCs w:val="20"/>
        </w:rPr>
        <w:instrText xml:space="preserve"> REF _Ref97360380 \r \h </w:instrText>
      </w:r>
      <w:r w:rsidR="00F9368E" w:rsidRPr="00F9368E">
        <w:rPr>
          <w:rFonts w:ascii="Tahoma" w:hAnsi="Tahoma" w:cs="Tahoma"/>
          <w:szCs w:val="20"/>
        </w:rPr>
        <w:instrText xml:space="preserve"> \* MERGEFORMAT </w:instrText>
      </w:r>
      <w:r w:rsidR="000C4C12" w:rsidRPr="00F9368E">
        <w:rPr>
          <w:rFonts w:ascii="Tahoma" w:hAnsi="Tahoma" w:cs="Tahoma"/>
          <w:szCs w:val="20"/>
        </w:rPr>
      </w:r>
      <w:r w:rsidR="000C4C12" w:rsidRPr="00F9368E">
        <w:rPr>
          <w:rFonts w:ascii="Tahoma" w:hAnsi="Tahoma" w:cs="Tahoma"/>
          <w:szCs w:val="20"/>
        </w:rPr>
        <w:fldChar w:fldCharType="separate"/>
      </w:r>
      <w:r w:rsidR="000C4C12" w:rsidRPr="00F9368E">
        <w:rPr>
          <w:rFonts w:ascii="Tahoma" w:hAnsi="Tahoma" w:cs="Tahoma"/>
          <w:szCs w:val="20"/>
        </w:rPr>
        <w:t>4.1.1</w:t>
      </w:r>
      <w:r w:rsidR="000C4C12" w:rsidRPr="00F9368E">
        <w:rPr>
          <w:rFonts w:ascii="Tahoma" w:hAnsi="Tahoma" w:cs="Tahoma"/>
          <w:szCs w:val="20"/>
        </w:rPr>
        <w:fldChar w:fldCharType="end"/>
      </w:r>
      <w:proofErr w:type="gramStart"/>
      <w:r w:rsidR="008E6CF9" w:rsidRPr="00F9368E">
        <w:rPr>
          <w:rFonts w:ascii="Tahoma" w:hAnsi="Tahoma" w:cs="Tahoma"/>
          <w:szCs w:val="20"/>
        </w:rPr>
        <w:t>.</w:t>
      </w:r>
      <w:proofErr w:type="gramEnd"/>
      <w:r w:rsidR="0010154E" w:rsidRPr="00F9368E">
        <w:rPr>
          <w:rFonts w:ascii="Tahoma" w:hAnsi="Tahoma" w:cs="Tahoma"/>
          <w:szCs w:val="20"/>
        </w:rPr>
        <w:t xml:space="preserve"> как срок окончания оказания услуг.</w:t>
      </w:r>
    </w:p>
    <w:p w14:paraId="66994989" w14:textId="77777777" w:rsidR="000B4A1B" w:rsidRPr="00F9368E" w:rsidRDefault="003A76E1" w:rsidP="00F9368E">
      <w:pPr>
        <w:widowControl w:val="0"/>
        <w:numPr>
          <w:ilvl w:val="1"/>
          <w:numId w:val="24"/>
        </w:numPr>
        <w:tabs>
          <w:tab w:val="left" w:pos="284"/>
          <w:tab w:val="left" w:pos="709"/>
        </w:tabs>
        <w:autoSpaceDE w:val="0"/>
        <w:autoSpaceDN w:val="0"/>
        <w:adjustRightInd w:val="0"/>
        <w:spacing w:after="0" w:line="240" w:lineRule="auto"/>
        <w:jc w:val="both"/>
        <w:rPr>
          <w:rFonts w:ascii="Tahoma" w:hAnsi="Tahoma" w:cs="Tahoma"/>
          <w:szCs w:val="20"/>
        </w:rPr>
      </w:pPr>
      <w:r w:rsidRPr="00F9368E">
        <w:rPr>
          <w:rFonts w:ascii="Tahoma" w:hAnsi="Tahoma" w:cs="Tahoma"/>
          <w:szCs w:val="20"/>
        </w:rPr>
        <w:lastRenderedPageBreak/>
        <w:t>Исполнитель обязан незамедлительно сообщать Заказчику обо всех обстоятельствах, которые могут повлиять и/или влияющих на сроки оказания Услуг, а также обо всех фактах отступления от сроков оказания Услуг и, исходя из имеющейся ситуации с целью защиты интересов Заказчика приостановить оказание Услуг до по</w:t>
      </w:r>
      <w:r w:rsidR="000B4A1B" w:rsidRPr="00F9368E">
        <w:rPr>
          <w:rFonts w:ascii="Tahoma" w:hAnsi="Tahoma" w:cs="Tahoma"/>
          <w:szCs w:val="20"/>
        </w:rPr>
        <w:t xml:space="preserve">лучения от Заказчика указаний. </w:t>
      </w:r>
    </w:p>
    <w:p w14:paraId="75FDE5DC" w14:textId="5465F5F3" w:rsidR="000059D3" w:rsidRDefault="000059D3" w:rsidP="00F9368E">
      <w:pPr>
        <w:widowControl w:val="0"/>
        <w:tabs>
          <w:tab w:val="left" w:pos="284"/>
          <w:tab w:val="left" w:pos="709"/>
        </w:tabs>
        <w:autoSpaceDE w:val="0"/>
        <w:autoSpaceDN w:val="0"/>
        <w:adjustRightInd w:val="0"/>
        <w:spacing w:after="0" w:line="240" w:lineRule="auto"/>
        <w:jc w:val="both"/>
        <w:rPr>
          <w:rFonts w:ascii="Tahoma" w:hAnsi="Tahoma" w:cs="Tahoma"/>
          <w:szCs w:val="20"/>
        </w:rPr>
      </w:pPr>
      <w:r w:rsidRPr="00F9368E">
        <w:rPr>
          <w:rFonts w:ascii="Tahoma" w:hAnsi="Tahoma" w:cs="Tahoma"/>
          <w:szCs w:val="20"/>
        </w:rPr>
        <w:t>Исполнитель, не предупредивший Заказчика об указанных выше обстоятельствах, либо продолживший оказание Услуг, не дождавшись получения от Заказчика ответа на предупреждение или несмотря на указание Заказчика о приостановлении оказания Услуг,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от ответственности за неисполнение обязательств по Договору.</w:t>
      </w:r>
    </w:p>
    <w:p w14:paraId="6B7DE09A" w14:textId="77777777" w:rsidR="00F9368E" w:rsidRPr="00F9368E" w:rsidRDefault="00F9368E" w:rsidP="00F9368E">
      <w:pPr>
        <w:widowControl w:val="0"/>
        <w:tabs>
          <w:tab w:val="left" w:pos="284"/>
          <w:tab w:val="left" w:pos="709"/>
        </w:tabs>
        <w:autoSpaceDE w:val="0"/>
        <w:autoSpaceDN w:val="0"/>
        <w:adjustRightInd w:val="0"/>
        <w:spacing w:after="0" w:line="240" w:lineRule="auto"/>
        <w:jc w:val="both"/>
        <w:rPr>
          <w:rFonts w:ascii="Tahoma" w:hAnsi="Tahoma" w:cs="Tahoma"/>
          <w:szCs w:val="20"/>
        </w:rPr>
      </w:pPr>
    </w:p>
    <w:p w14:paraId="286811C0" w14:textId="77777777" w:rsidR="000059D3" w:rsidRPr="00F9368E" w:rsidRDefault="000059D3" w:rsidP="00F9368E">
      <w:pPr>
        <w:pStyle w:val="30"/>
        <w:keepNext w:val="0"/>
        <w:keepLines w:val="0"/>
        <w:widowControl w:val="0"/>
        <w:numPr>
          <w:ilvl w:val="0"/>
          <w:numId w:val="24"/>
        </w:numPr>
        <w:spacing w:before="0" w:line="240" w:lineRule="auto"/>
        <w:jc w:val="center"/>
        <w:rPr>
          <w:rFonts w:ascii="Tahoma" w:hAnsi="Tahoma" w:cs="Tahoma"/>
          <w:bCs w:val="0"/>
          <w:color w:val="000000" w:themeColor="text1"/>
          <w:sz w:val="20"/>
          <w:szCs w:val="20"/>
        </w:rPr>
      </w:pPr>
      <w:r w:rsidRPr="00F9368E">
        <w:rPr>
          <w:rFonts w:ascii="Tahoma" w:hAnsi="Tahoma" w:cs="Tahoma"/>
          <w:bCs w:val="0"/>
          <w:color w:val="000000" w:themeColor="text1"/>
          <w:sz w:val="20"/>
          <w:szCs w:val="20"/>
        </w:rPr>
        <w:t>Порядок оказания Услуг. Приемка Оказанных Услуг</w:t>
      </w:r>
    </w:p>
    <w:p w14:paraId="3B7DAAB9" w14:textId="77777777" w:rsidR="000059D3" w:rsidRPr="00F9368E" w:rsidRDefault="000059D3" w:rsidP="00F9368E">
      <w:pPr>
        <w:widowControl w:val="0"/>
        <w:numPr>
          <w:ilvl w:val="1"/>
          <w:numId w:val="24"/>
        </w:numPr>
        <w:tabs>
          <w:tab w:val="left" w:pos="142"/>
          <w:tab w:val="left" w:pos="709"/>
        </w:tabs>
        <w:autoSpaceDE w:val="0"/>
        <w:autoSpaceDN w:val="0"/>
        <w:adjustRightInd w:val="0"/>
        <w:spacing w:after="0" w:line="240" w:lineRule="auto"/>
        <w:contextualSpacing/>
        <w:jc w:val="both"/>
        <w:rPr>
          <w:rFonts w:ascii="Tahoma" w:hAnsi="Tahoma" w:cs="Tahoma"/>
          <w:b/>
          <w:szCs w:val="20"/>
        </w:rPr>
      </w:pPr>
      <w:r w:rsidRPr="00F9368E">
        <w:rPr>
          <w:rFonts w:ascii="Tahoma" w:hAnsi="Tahoma" w:cs="Tahoma"/>
          <w:b/>
          <w:szCs w:val="20"/>
        </w:rPr>
        <w:t xml:space="preserve">Порядок оказания Услуг </w:t>
      </w:r>
      <w:r w:rsidR="00051160" w:rsidRPr="00F9368E">
        <w:rPr>
          <w:rFonts w:ascii="Tahoma" w:hAnsi="Tahoma" w:cs="Tahoma"/>
          <w:szCs w:val="20"/>
        </w:rPr>
        <w:t>установлен в Техническом задании (Приложение №1 к Договору).</w:t>
      </w:r>
    </w:p>
    <w:p w14:paraId="7B261FE8" w14:textId="77777777" w:rsidR="00370D8D" w:rsidRPr="00F9368E" w:rsidRDefault="00370D8D" w:rsidP="00F9368E">
      <w:pPr>
        <w:pStyle w:val="afffa"/>
        <w:numPr>
          <w:ilvl w:val="2"/>
          <w:numId w:val="24"/>
        </w:numPr>
        <w:tabs>
          <w:tab w:val="left" w:pos="142"/>
          <w:tab w:val="left" w:pos="709"/>
          <w:tab w:val="left" w:pos="1276"/>
        </w:tabs>
        <w:spacing w:after="0" w:line="240" w:lineRule="auto"/>
        <w:jc w:val="both"/>
        <w:rPr>
          <w:rFonts w:ascii="Tahoma" w:hAnsi="Tahoma" w:cs="Tahoma"/>
          <w:szCs w:val="20"/>
        </w:rPr>
      </w:pPr>
      <w:r w:rsidRPr="00F9368E">
        <w:rPr>
          <w:rFonts w:ascii="Tahoma" w:hAnsi="Tahoma" w:cs="Tahoma"/>
          <w:szCs w:val="20"/>
        </w:rPr>
        <w:t xml:space="preserve">Исполнитель </w:t>
      </w:r>
      <w:r w:rsidRPr="00F9368E">
        <w:rPr>
          <w:rFonts w:ascii="Tahoma" w:eastAsia="Times New Roman" w:hAnsi="Tahoma" w:cs="Tahoma"/>
          <w:szCs w:val="20"/>
        </w:rPr>
        <w:t>заверяет и гарантирует что:</w:t>
      </w:r>
    </w:p>
    <w:p w14:paraId="00A2F248" w14:textId="77777777" w:rsidR="00370D8D" w:rsidRPr="00F9368E" w:rsidRDefault="00370D8D" w:rsidP="00F9368E">
      <w:pPr>
        <w:widowControl w:val="0"/>
        <w:shd w:val="clear" w:color="auto" w:fill="FFFFFF"/>
        <w:tabs>
          <w:tab w:val="left" w:pos="142"/>
          <w:tab w:val="left" w:pos="709"/>
        </w:tabs>
        <w:autoSpaceDE w:val="0"/>
        <w:autoSpaceDN w:val="0"/>
        <w:adjustRightInd w:val="0"/>
        <w:spacing w:after="0" w:line="240" w:lineRule="auto"/>
        <w:contextualSpacing/>
        <w:jc w:val="both"/>
        <w:rPr>
          <w:rFonts w:ascii="Tahoma" w:hAnsi="Tahoma" w:cs="Tahoma"/>
          <w:szCs w:val="20"/>
        </w:rPr>
      </w:pPr>
      <w:r w:rsidRPr="00F9368E">
        <w:rPr>
          <w:rFonts w:ascii="Tahoma" w:hAnsi="Tahoma" w:cs="Tahoma"/>
          <w:szCs w:val="20"/>
        </w:rPr>
        <w:t xml:space="preserve">    Исполнитель соблюдает требования законодательства о налогах и сборах Российской Федерации. </w:t>
      </w:r>
    </w:p>
    <w:p w14:paraId="06357652" w14:textId="77777777" w:rsidR="00370D8D" w:rsidRPr="00F9368E" w:rsidRDefault="00370D8D" w:rsidP="00F9368E">
      <w:pPr>
        <w:widowControl w:val="0"/>
        <w:shd w:val="clear" w:color="auto" w:fill="FFFFFF"/>
        <w:tabs>
          <w:tab w:val="left" w:pos="142"/>
          <w:tab w:val="left" w:pos="709"/>
        </w:tabs>
        <w:autoSpaceDE w:val="0"/>
        <w:autoSpaceDN w:val="0"/>
        <w:adjustRightInd w:val="0"/>
        <w:spacing w:after="0" w:line="240" w:lineRule="auto"/>
        <w:contextualSpacing/>
        <w:jc w:val="both"/>
        <w:rPr>
          <w:rFonts w:ascii="Tahoma" w:hAnsi="Tahoma" w:cs="Tahoma"/>
          <w:szCs w:val="20"/>
        </w:rPr>
      </w:pPr>
      <w:r w:rsidRPr="00F9368E">
        <w:rPr>
          <w:rFonts w:ascii="Tahoma" w:hAnsi="Tahoma" w:cs="Tahoma"/>
          <w:szCs w:val="20"/>
        </w:rPr>
        <w:t xml:space="preserve">    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 все операции Исполнителя по оказанию Услуг и иные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 Исполнитель гарантирует и обязуется отражать в налоговой отчетности НДС, уплаченный Заказчиком Исполнителю в составе Цены Договора. Исполнитель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(включая, но не ограничиваясь: счета-фактуры, акты оказанных услуг).</w:t>
      </w:r>
    </w:p>
    <w:p w14:paraId="4C08EA2D" w14:textId="77777777" w:rsidR="00370D8D" w:rsidRPr="00F9368E" w:rsidRDefault="00370D8D" w:rsidP="00F9368E">
      <w:pPr>
        <w:widowControl w:val="0"/>
        <w:shd w:val="clear" w:color="auto" w:fill="FFFFFF"/>
        <w:tabs>
          <w:tab w:val="left" w:pos="142"/>
          <w:tab w:val="left" w:pos="709"/>
        </w:tabs>
        <w:autoSpaceDE w:val="0"/>
        <w:autoSpaceDN w:val="0"/>
        <w:adjustRightInd w:val="0"/>
        <w:spacing w:after="0" w:line="240" w:lineRule="auto"/>
        <w:contextualSpacing/>
        <w:jc w:val="both"/>
        <w:rPr>
          <w:rFonts w:ascii="Tahoma" w:hAnsi="Tahoma" w:cs="Tahoma"/>
          <w:szCs w:val="20"/>
        </w:rPr>
      </w:pPr>
      <w:r w:rsidRPr="00F9368E">
        <w:rPr>
          <w:rFonts w:ascii="Tahoma" w:hAnsi="Tahoma" w:cs="Tahoma"/>
          <w:szCs w:val="20"/>
        </w:rPr>
        <w:t xml:space="preserve">   Исполнитель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в том числе за счет дробления бизнеса и/или необоснованного применения специальных налоговых режимов. </w:t>
      </w:r>
    </w:p>
    <w:p w14:paraId="0D0CA324" w14:textId="77777777" w:rsidR="00370D8D" w:rsidRPr="00F9368E" w:rsidRDefault="00370D8D" w:rsidP="00F9368E">
      <w:pPr>
        <w:widowControl w:val="0"/>
        <w:shd w:val="clear" w:color="auto" w:fill="FFFFFF"/>
        <w:tabs>
          <w:tab w:val="left" w:pos="142"/>
          <w:tab w:val="left" w:pos="709"/>
        </w:tabs>
        <w:autoSpaceDE w:val="0"/>
        <w:autoSpaceDN w:val="0"/>
        <w:adjustRightInd w:val="0"/>
        <w:spacing w:after="0" w:line="240" w:lineRule="auto"/>
        <w:contextualSpacing/>
        <w:jc w:val="both"/>
        <w:rPr>
          <w:rFonts w:ascii="Tahoma" w:hAnsi="Tahoma" w:cs="Tahoma"/>
          <w:szCs w:val="20"/>
        </w:rPr>
      </w:pPr>
      <w:r w:rsidRPr="00F9368E">
        <w:rPr>
          <w:rFonts w:ascii="Tahoma" w:hAnsi="Tahoma" w:cs="Tahoma"/>
          <w:szCs w:val="20"/>
        </w:rPr>
        <w:t xml:space="preserve">   Вышеуказанные положения заверений и гарантий Исполнителя, равно как и меры ответственности за их нарушение, предусмотренные настоящим Договором, декларируются Исполнителем и применяются Заказчиком с учетом системы налогообложения или применяемым специальным налоговым режимом, используемой Исполнителем на момент заключения Договора, в части, не противоречащей законодательству о налогах и сборах.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 в которой они относятся к новой системе налогообложения или специальному налоговому режиму.</w:t>
      </w:r>
    </w:p>
    <w:p w14:paraId="4EFDD6CC" w14:textId="3C1F2DBD" w:rsidR="00370D8D" w:rsidRPr="00F9368E" w:rsidRDefault="00370D8D" w:rsidP="00F9368E">
      <w:pPr>
        <w:widowControl w:val="0"/>
        <w:shd w:val="clear" w:color="auto" w:fill="FFFFFF"/>
        <w:tabs>
          <w:tab w:val="left" w:pos="142"/>
          <w:tab w:val="left" w:pos="709"/>
        </w:tabs>
        <w:autoSpaceDE w:val="0"/>
        <w:autoSpaceDN w:val="0"/>
        <w:adjustRightInd w:val="0"/>
        <w:spacing w:after="0" w:line="240" w:lineRule="auto"/>
        <w:contextualSpacing/>
        <w:jc w:val="both"/>
        <w:rPr>
          <w:rFonts w:ascii="Tahoma" w:hAnsi="Tahoma" w:cs="Tahoma"/>
          <w:b/>
          <w:szCs w:val="20"/>
        </w:rPr>
      </w:pPr>
      <w:r w:rsidRPr="00F9368E">
        <w:rPr>
          <w:rFonts w:ascii="Tahoma" w:hAnsi="Tahoma" w:cs="Tahoma"/>
          <w:szCs w:val="20"/>
        </w:rPr>
        <w:t xml:space="preserve">  Обязательство по сделке (операции) по Договору исполняются и будут исполняться Исполнителем, являющимся стороной Договора и (или) лицом, которому обязательство по исполнению данной сделки (операции) передано по договору или закону в случаях и порядке, предусмотренных Договором.</w:t>
      </w:r>
    </w:p>
    <w:p w14:paraId="5F0B48FB" w14:textId="77777777" w:rsidR="000059D3" w:rsidRPr="00F9368E" w:rsidRDefault="000059D3" w:rsidP="00F9368E">
      <w:pPr>
        <w:widowControl w:val="0"/>
        <w:numPr>
          <w:ilvl w:val="1"/>
          <w:numId w:val="24"/>
        </w:numPr>
        <w:tabs>
          <w:tab w:val="left" w:pos="142"/>
          <w:tab w:val="left" w:pos="709"/>
        </w:tabs>
        <w:autoSpaceDE w:val="0"/>
        <w:autoSpaceDN w:val="0"/>
        <w:adjustRightInd w:val="0"/>
        <w:spacing w:after="0" w:line="240" w:lineRule="auto"/>
        <w:contextualSpacing/>
        <w:jc w:val="both"/>
        <w:rPr>
          <w:rFonts w:ascii="Tahoma" w:hAnsi="Tahoma" w:cs="Tahoma"/>
          <w:b/>
          <w:szCs w:val="20"/>
        </w:rPr>
      </w:pPr>
      <w:r w:rsidRPr="00F9368E">
        <w:rPr>
          <w:rFonts w:ascii="Tahoma" w:hAnsi="Tahoma" w:cs="Tahoma"/>
          <w:b/>
          <w:szCs w:val="20"/>
        </w:rPr>
        <w:t>Приемка оказанных Услуг</w:t>
      </w:r>
    </w:p>
    <w:p w14:paraId="4EFBB3DA" w14:textId="64418D5D" w:rsidR="00B26D49" w:rsidRPr="00F9368E" w:rsidRDefault="001D734C" w:rsidP="00F9368E">
      <w:pPr>
        <w:pStyle w:val="afffa"/>
        <w:numPr>
          <w:ilvl w:val="2"/>
          <w:numId w:val="24"/>
        </w:numPr>
        <w:tabs>
          <w:tab w:val="left" w:pos="142"/>
          <w:tab w:val="left" w:pos="709"/>
        </w:tabs>
        <w:overflowPunct w:val="0"/>
        <w:autoSpaceDE w:val="0"/>
        <w:autoSpaceDN w:val="0"/>
        <w:adjustRightInd w:val="0"/>
        <w:spacing w:after="0" w:line="240" w:lineRule="auto"/>
        <w:jc w:val="both"/>
        <w:textAlignment w:val="baseline"/>
        <w:rPr>
          <w:rFonts w:ascii="Tahoma" w:eastAsia="Times New Roman" w:hAnsi="Tahoma" w:cs="Tahoma"/>
          <w:szCs w:val="20"/>
        </w:rPr>
      </w:pPr>
      <w:bookmarkStart w:id="2" w:name="_Ref97360586"/>
      <w:r w:rsidRPr="00F9368E">
        <w:rPr>
          <w:rFonts w:ascii="Tahoma" w:eastAsia="Times New Roman" w:hAnsi="Tahoma" w:cs="Tahoma"/>
          <w:szCs w:val="20"/>
        </w:rPr>
        <w:t xml:space="preserve">По факту </w:t>
      </w:r>
      <w:r w:rsidR="00A469FC" w:rsidRPr="00F9368E">
        <w:rPr>
          <w:rFonts w:ascii="Tahoma" w:eastAsia="Times New Roman" w:hAnsi="Tahoma" w:cs="Tahoma"/>
          <w:szCs w:val="20"/>
        </w:rPr>
        <w:t xml:space="preserve">завершения </w:t>
      </w:r>
      <w:r w:rsidRPr="00F9368E">
        <w:rPr>
          <w:rFonts w:ascii="Tahoma" w:eastAsia="Times New Roman" w:hAnsi="Tahoma" w:cs="Tahoma"/>
          <w:szCs w:val="20"/>
        </w:rPr>
        <w:t>оказан</w:t>
      </w:r>
      <w:r w:rsidR="00A469FC" w:rsidRPr="00F9368E">
        <w:rPr>
          <w:rFonts w:ascii="Tahoma" w:eastAsia="Times New Roman" w:hAnsi="Tahoma" w:cs="Tahoma"/>
          <w:szCs w:val="20"/>
        </w:rPr>
        <w:t>ия</w:t>
      </w:r>
      <w:r w:rsidRPr="00F9368E">
        <w:rPr>
          <w:rFonts w:ascii="Tahoma" w:eastAsia="Times New Roman" w:hAnsi="Tahoma" w:cs="Tahoma"/>
          <w:szCs w:val="20"/>
        </w:rPr>
        <w:t xml:space="preserve"> услуг</w:t>
      </w:r>
      <w:r w:rsidR="000D4BE5" w:rsidRPr="00F9368E">
        <w:rPr>
          <w:rFonts w:ascii="Tahoma" w:eastAsia="Times New Roman" w:hAnsi="Tahoma" w:cs="Tahoma"/>
          <w:szCs w:val="20"/>
        </w:rPr>
        <w:t xml:space="preserve"> по заявке</w:t>
      </w:r>
      <w:r w:rsidRPr="00F9368E">
        <w:rPr>
          <w:rFonts w:ascii="Tahoma" w:eastAsia="Times New Roman" w:hAnsi="Tahoma" w:cs="Tahoma"/>
          <w:szCs w:val="20"/>
        </w:rPr>
        <w:t xml:space="preserve"> </w:t>
      </w:r>
      <w:r w:rsidR="008E6CF9" w:rsidRPr="00F9368E">
        <w:rPr>
          <w:rFonts w:ascii="Tahoma" w:eastAsia="Times New Roman" w:hAnsi="Tahoma" w:cs="Tahoma"/>
          <w:szCs w:val="20"/>
        </w:rPr>
        <w:t>И</w:t>
      </w:r>
      <w:r w:rsidR="000059D3" w:rsidRPr="00F9368E">
        <w:rPr>
          <w:rFonts w:ascii="Tahoma" w:eastAsia="Times New Roman" w:hAnsi="Tahoma" w:cs="Tahoma"/>
          <w:szCs w:val="20"/>
        </w:rPr>
        <w:t>сполнитель обязан уведомить Заказчика о готовности к сдаче оказанных Услуг</w:t>
      </w:r>
      <w:r w:rsidR="00E72FBC" w:rsidRPr="00F9368E">
        <w:rPr>
          <w:rFonts w:ascii="Tahoma" w:eastAsia="Times New Roman" w:hAnsi="Tahoma" w:cs="Tahoma"/>
          <w:szCs w:val="20"/>
        </w:rPr>
        <w:t xml:space="preserve"> посредством электронных средств связи</w:t>
      </w:r>
      <w:r w:rsidR="00C56A73" w:rsidRPr="00F9368E">
        <w:rPr>
          <w:rFonts w:ascii="Tahoma" w:eastAsia="Times New Roman" w:hAnsi="Tahoma" w:cs="Tahoma"/>
          <w:szCs w:val="20"/>
        </w:rPr>
        <w:t>. Фактом завершения оказанных услуг является выполнение каждой заявки на доработку</w:t>
      </w:r>
      <w:r w:rsidR="00105D18" w:rsidRPr="00F9368E">
        <w:rPr>
          <w:rFonts w:ascii="Tahoma" w:eastAsia="Times New Roman" w:hAnsi="Tahoma" w:cs="Tahoma"/>
          <w:szCs w:val="20"/>
        </w:rPr>
        <w:t xml:space="preserve"> (Приложение №1 к Техническому заданию)</w:t>
      </w:r>
      <w:r w:rsidR="007F659D" w:rsidRPr="00F9368E">
        <w:rPr>
          <w:rFonts w:ascii="Tahoma" w:eastAsia="Times New Roman" w:hAnsi="Tahoma" w:cs="Tahoma"/>
          <w:szCs w:val="20"/>
        </w:rPr>
        <w:t>.</w:t>
      </w:r>
    </w:p>
    <w:bookmarkEnd w:id="2"/>
    <w:p w14:paraId="292F96E7" w14:textId="5173071A" w:rsidR="000059D3" w:rsidRPr="00F9368E" w:rsidRDefault="000059D3" w:rsidP="00F9368E">
      <w:pPr>
        <w:pStyle w:val="afffa"/>
        <w:numPr>
          <w:ilvl w:val="2"/>
          <w:numId w:val="24"/>
        </w:numPr>
        <w:tabs>
          <w:tab w:val="left" w:pos="142"/>
          <w:tab w:val="left" w:pos="709"/>
        </w:tabs>
        <w:overflowPunct w:val="0"/>
        <w:autoSpaceDE w:val="0"/>
        <w:autoSpaceDN w:val="0"/>
        <w:adjustRightInd w:val="0"/>
        <w:spacing w:after="0" w:line="240" w:lineRule="auto"/>
        <w:jc w:val="both"/>
        <w:textAlignment w:val="baseline"/>
        <w:rPr>
          <w:rFonts w:ascii="Tahoma" w:eastAsia="Times New Roman" w:hAnsi="Tahoma" w:cs="Tahoma"/>
          <w:szCs w:val="20"/>
        </w:rPr>
      </w:pPr>
      <w:r w:rsidRPr="00F9368E">
        <w:rPr>
          <w:rFonts w:ascii="Tahoma" w:eastAsia="Times New Roman" w:hAnsi="Tahoma" w:cs="Tahoma"/>
          <w:szCs w:val="20"/>
        </w:rPr>
        <w:t>Приемка оказанных Услуг</w:t>
      </w:r>
      <w:r w:rsidR="000D4BE5" w:rsidRPr="00F9368E">
        <w:rPr>
          <w:rFonts w:ascii="Tahoma" w:eastAsia="Times New Roman" w:hAnsi="Tahoma" w:cs="Tahoma"/>
          <w:szCs w:val="20"/>
        </w:rPr>
        <w:t xml:space="preserve"> по заявке</w:t>
      </w:r>
      <w:r w:rsidRPr="00F9368E">
        <w:rPr>
          <w:rFonts w:ascii="Tahoma" w:eastAsia="Times New Roman" w:hAnsi="Tahoma" w:cs="Tahoma"/>
          <w:szCs w:val="20"/>
        </w:rPr>
        <w:t xml:space="preserve"> осуществляется после исполнения Сторонами обязательств, предусмотренных настоящим Договором, в соответствии с условиями Договора после уведомления Исполнителем Заказчика в соответствии с п.</w:t>
      </w:r>
      <w:r w:rsidR="000C4C12" w:rsidRPr="00F9368E">
        <w:rPr>
          <w:rFonts w:ascii="Tahoma" w:eastAsia="Times New Roman" w:hAnsi="Tahoma" w:cs="Tahoma"/>
          <w:szCs w:val="20"/>
        </w:rPr>
        <w:fldChar w:fldCharType="begin"/>
      </w:r>
      <w:r w:rsidR="000C4C12" w:rsidRPr="00F9368E">
        <w:rPr>
          <w:rFonts w:ascii="Tahoma" w:eastAsia="Times New Roman" w:hAnsi="Tahoma" w:cs="Tahoma"/>
          <w:szCs w:val="20"/>
        </w:rPr>
        <w:instrText xml:space="preserve"> REF _Ref97360586 \r \h </w:instrText>
      </w:r>
      <w:r w:rsidR="00F9368E" w:rsidRPr="00F9368E">
        <w:rPr>
          <w:rFonts w:ascii="Tahoma" w:eastAsia="Times New Roman" w:hAnsi="Tahoma" w:cs="Tahoma"/>
          <w:szCs w:val="20"/>
        </w:rPr>
        <w:instrText xml:space="preserve"> \* MERGEFORMAT </w:instrText>
      </w:r>
      <w:r w:rsidR="000C4C12" w:rsidRPr="00F9368E">
        <w:rPr>
          <w:rFonts w:ascii="Tahoma" w:eastAsia="Times New Roman" w:hAnsi="Tahoma" w:cs="Tahoma"/>
          <w:szCs w:val="20"/>
        </w:rPr>
      </w:r>
      <w:r w:rsidR="000C4C12" w:rsidRPr="00F9368E">
        <w:rPr>
          <w:rFonts w:ascii="Tahoma" w:eastAsia="Times New Roman" w:hAnsi="Tahoma" w:cs="Tahoma"/>
          <w:szCs w:val="20"/>
        </w:rPr>
        <w:fldChar w:fldCharType="separate"/>
      </w:r>
      <w:r w:rsidR="000C4C12" w:rsidRPr="00F9368E">
        <w:rPr>
          <w:rFonts w:ascii="Tahoma" w:eastAsia="Times New Roman" w:hAnsi="Tahoma" w:cs="Tahoma"/>
          <w:szCs w:val="20"/>
        </w:rPr>
        <w:t>5.2.1</w:t>
      </w:r>
      <w:r w:rsidR="000C4C12" w:rsidRPr="00F9368E">
        <w:rPr>
          <w:rFonts w:ascii="Tahoma" w:eastAsia="Times New Roman" w:hAnsi="Tahoma" w:cs="Tahoma"/>
          <w:szCs w:val="20"/>
        </w:rPr>
        <w:fldChar w:fldCharType="end"/>
      </w:r>
      <w:r w:rsidRPr="00F9368E">
        <w:rPr>
          <w:rFonts w:ascii="Tahoma" w:eastAsia="Times New Roman" w:hAnsi="Tahoma" w:cs="Tahoma"/>
          <w:szCs w:val="20"/>
        </w:rPr>
        <w:t xml:space="preserve">. </w:t>
      </w:r>
    </w:p>
    <w:p w14:paraId="21BCD431" w14:textId="41ACCDD5" w:rsidR="000059D3" w:rsidRPr="00F9368E" w:rsidRDefault="000059D3" w:rsidP="00F9368E">
      <w:pPr>
        <w:pStyle w:val="afffa"/>
        <w:numPr>
          <w:ilvl w:val="2"/>
          <w:numId w:val="24"/>
        </w:numPr>
        <w:tabs>
          <w:tab w:val="left" w:pos="142"/>
          <w:tab w:val="left" w:pos="709"/>
        </w:tabs>
        <w:overflowPunct w:val="0"/>
        <w:autoSpaceDE w:val="0"/>
        <w:autoSpaceDN w:val="0"/>
        <w:adjustRightInd w:val="0"/>
        <w:spacing w:after="0" w:line="240" w:lineRule="auto"/>
        <w:jc w:val="both"/>
        <w:textAlignment w:val="baseline"/>
        <w:rPr>
          <w:rFonts w:ascii="Tahoma" w:eastAsia="Times New Roman" w:hAnsi="Tahoma" w:cs="Tahoma"/>
          <w:szCs w:val="20"/>
        </w:rPr>
      </w:pPr>
      <w:bookmarkStart w:id="3" w:name="_Ref97360624"/>
      <w:r w:rsidRPr="00F9368E">
        <w:rPr>
          <w:rFonts w:ascii="Tahoma" w:eastAsia="Times New Roman" w:hAnsi="Tahoma" w:cs="Tahoma"/>
          <w:szCs w:val="20"/>
        </w:rPr>
        <w:t>Исполнитель передает Заказчику до начала приемки</w:t>
      </w:r>
      <w:r w:rsidR="00DA21B3" w:rsidRPr="00F9368E">
        <w:rPr>
          <w:rFonts w:ascii="Tahoma" w:eastAsia="Times New Roman" w:hAnsi="Tahoma" w:cs="Tahoma"/>
          <w:szCs w:val="20"/>
        </w:rPr>
        <w:t xml:space="preserve"> результата оказанных услуг </w:t>
      </w:r>
      <w:r w:rsidR="009D756D" w:rsidRPr="00F9368E">
        <w:rPr>
          <w:rFonts w:ascii="Tahoma" w:eastAsia="Times New Roman" w:hAnsi="Tahoma" w:cs="Tahoma"/>
          <w:szCs w:val="20"/>
        </w:rPr>
        <w:t>документацию</w:t>
      </w:r>
      <w:r w:rsidR="00D23A08" w:rsidRPr="00F9368E">
        <w:rPr>
          <w:rFonts w:ascii="Tahoma" w:hAnsi="Tahoma" w:cs="Tahoma"/>
          <w:szCs w:val="20"/>
        </w:rPr>
        <w:t xml:space="preserve"> согласно </w:t>
      </w:r>
      <w:r w:rsidR="000F6684" w:rsidRPr="00F9368E">
        <w:rPr>
          <w:rFonts w:ascii="Tahoma" w:hAnsi="Tahoma" w:cs="Tahoma"/>
          <w:szCs w:val="20"/>
        </w:rPr>
        <w:t>перечню,</w:t>
      </w:r>
      <w:r w:rsidR="00D23A08" w:rsidRPr="00F9368E">
        <w:rPr>
          <w:rFonts w:ascii="Tahoma" w:hAnsi="Tahoma" w:cs="Tahoma"/>
          <w:szCs w:val="20"/>
        </w:rPr>
        <w:t xml:space="preserve"> в приложениях к Заявке на доработку (Приложение №1 к Техническому заданию): Приложение №1 «Состав услуг» и Приложение №4 «Результаты услуг»</w:t>
      </w:r>
      <w:r w:rsidR="00785FDE" w:rsidRPr="00F9368E">
        <w:rPr>
          <w:rFonts w:ascii="Tahoma" w:hAnsi="Tahoma" w:cs="Tahoma"/>
          <w:iCs/>
          <w:szCs w:val="20"/>
        </w:rPr>
        <w:t xml:space="preserve">, </w:t>
      </w:r>
      <w:r w:rsidR="0010601D" w:rsidRPr="00F9368E">
        <w:rPr>
          <w:rFonts w:ascii="Tahoma" w:hAnsi="Tahoma" w:cs="Tahoma"/>
          <w:szCs w:val="20"/>
        </w:rPr>
        <w:t>в соответствии с п.4 Технического задания (Приложение №1 к Договору)</w:t>
      </w:r>
      <w:r w:rsidR="009D756D" w:rsidRPr="00F9368E">
        <w:rPr>
          <w:rFonts w:ascii="Tahoma" w:eastAsia="Times New Roman" w:hAnsi="Tahoma" w:cs="Tahoma"/>
          <w:szCs w:val="20"/>
        </w:rPr>
        <w:t>.</w:t>
      </w:r>
      <w:bookmarkEnd w:id="3"/>
    </w:p>
    <w:p w14:paraId="64251F16" w14:textId="44E4512E" w:rsidR="000059D3" w:rsidRPr="00F9368E" w:rsidRDefault="000059D3" w:rsidP="00F9368E">
      <w:pPr>
        <w:pStyle w:val="afffa"/>
        <w:numPr>
          <w:ilvl w:val="2"/>
          <w:numId w:val="24"/>
        </w:numPr>
        <w:tabs>
          <w:tab w:val="left" w:pos="142"/>
          <w:tab w:val="left" w:pos="709"/>
        </w:tabs>
        <w:overflowPunct w:val="0"/>
        <w:autoSpaceDE w:val="0"/>
        <w:autoSpaceDN w:val="0"/>
        <w:adjustRightInd w:val="0"/>
        <w:spacing w:after="0" w:line="240" w:lineRule="auto"/>
        <w:jc w:val="both"/>
        <w:textAlignment w:val="baseline"/>
        <w:rPr>
          <w:rFonts w:ascii="Tahoma" w:eastAsia="Times New Roman" w:hAnsi="Tahoma" w:cs="Tahoma"/>
          <w:szCs w:val="20"/>
        </w:rPr>
      </w:pPr>
      <w:r w:rsidRPr="00F9368E">
        <w:rPr>
          <w:rFonts w:ascii="Tahoma" w:eastAsia="Times New Roman" w:hAnsi="Tahoma" w:cs="Tahoma"/>
          <w:szCs w:val="20"/>
        </w:rPr>
        <w:t>З</w:t>
      </w:r>
      <w:r w:rsidR="002B021F" w:rsidRPr="00F9368E">
        <w:rPr>
          <w:rFonts w:ascii="Tahoma" w:eastAsia="Times New Roman" w:hAnsi="Tahoma" w:cs="Tahoma"/>
          <w:szCs w:val="20"/>
        </w:rPr>
        <w:t>аказчик обязан в срок не более 15 (пятнадцати) календарных</w:t>
      </w:r>
      <w:r w:rsidRPr="00F9368E">
        <w:rPr>
          <w:rFonts w:ascii="Tahoma" w:eastAsia="Times New Roman" w:hAnsi="Tahoma" w:cs="Tahoma"/>
          <w:szCs w:val="20"/>
        </w:rPr>
        <w:t xml:space="preserve"> дней с момента предъявления Исполнителем акта оказанных Услуг и документов, указанных в п.</w:t>
      </w:r>
      <w:r w:rsidR="00D65906" w:rsidRPr="00F9368E">
        <w:rPr>
          <w:rFonts w:ascii="Tahoma" w:eastAsia="Times New Roman" w:hAnsi="Tahoma" w:cs="Tahoma"/>
          <w:szCs w:val="20"/>
        </w:rPr>
        <w:fldChar w:fldCharType="begin"/>
      </w:r>
      <w:r w:rsidR="00D65906" w:rsidRPr="00F9368E">
        <w:rPr>
          <w:rFonts w:ascii="Tahoma" w:eastAsia="Times New Roman" w:hAnsi="Tahoma" w:cs="Tahoma"/>
          <w:szCs w:val="20"/>
        </w:rPr>
        <w:instrText xml:space="preserve"> REF _Ref97360624 \r \h </w:instrText>
      </w:r>
      <w:r w:rsidR="00F9368E" w:rsidRPr="00F9368E">
        <w:rPr>
          <w:rFonts w:ascii="Tahoma" w:eastAsia="Times New Roman" w:hAnsi="Tahoma" w:cs="Tahoma"/>
          <w:szCs w:val="20"/>
        </w:rPr>
        <w:instrText xml:space="preserve"> \* MERGEFORMAT </w:instrText>
      </w:r>
      <w:r w:rsidR="00D65906" w:rsidRPr="00F9368E">
        <w:rPr>
          <w:rFonts w:ascii="Tahoma" w:eastAsia="Times New Roman" w:hAnsi="Tahoma" w:cs="Tahoma"/>
          <w:szCs w:val="20"/>
        </w:rPr>
      </w:r>
      <w:r w:rsidR="00D65906" w:rsidRPr="00F9368E">
        <w:rPr>
          <w:rFonts w:ascii="Tahoma" w:eastAsia="Times New Roman" w:hAnsi="Tahoma" w:cs="Tahoma"/>
          <w:szCs w:val="20"/>
        </w:rPr>
        <w:fldChar w:fldCharType="separate"/>
      </w:r>
      <w:r w:rsidR="00D65906" w:rsidRPr="00F9368E">
        <w:rPr>
          <w:rFonts w:ascii="Tahoma" w:eastAsia="Times New Roman" w:hAnsi="Tahoma" w:cs="Tahoma"/>
          <w:szCs w:val="20"/>
        </w:rPr>
        <w:t>5.2.3</w:t>
      </w:r>
      <w:r w:rsidR="00D65906" w:rsidRPr="00F9368E">
        <w:rPr>
          <w:rFonts w:ascii="Tahoma" w:eastAsia="Times New Roman" w:hAnsi="Tahoma" w:cs="Tahoma"/>
          <w:szCs w:val="20"/>
        </w:rPr>
        <w:fldChar w:fldCharType="end"/>
      </w:r>
      <w:r w:rsidRPr="00F9368E">
        <w:rPr>
          <w:rFonts w:ascii="Tahoma" w:eastAsia="Times New Roman" w:hAnsi="Tahoma" w:cs="Tahoma"/>
          <w:szCs w:val="20"/>
        </w:rPr>
        <w:t>. Договора, при условии отсутствия претензий к качеству Услуг, с участием пред</w:t>
      </w:r>
      <w:r w:rsidR="00DA21B3" w:rsidRPr="00F9368E">
        <w:rPr>
          <w:rFonts w:ascii="Tahoma" w:eastAsia="Times New Roman" w:hAnsi="Tahoma" w:cs="Tahoma"/>
          <w:szCs w:val="20"/>
        </w:rPr>
        <w:t>ставителей Исполнителя осуществ</w:t>
      </w:r>
      <w:r w:rsidR="00D80A94" w:rsidRPr="00F9368E">
        <w:rPr>
          <w:rFonts w:ascii="Tahoma" w:eastAsia="Times New Roman" w:hAnsi="Tahoma" w:cs="Tahoma"/>
          <w:szCs w:val="20"/>
        </w:rPr>
        <w:t>ить приёмочное тестирование (п.</w:t>
      </w:r>
      <w:r w:rsidR="00317ABC" w:rsidRPr="00F9368E">
        <w:rPr>
          <w:rFonts w:ascii="Tahoma" w:eastAsia="Times New Roman" w:hAnsi="Tahoma" w:cs="Tahoma"/>
          <w:szCs w:val="20"/>
        </w:rPr>
        <w:t>5</w:t>
      </w:r>
      <w:r w:rsidR="00DA21B3" w:rsidRPr="00F9368E">
        <w:rPr>
          <w:rFonts w:ascii="Tahoma" w:eastAsia="Times New Roman" w:hAnsi="Tahoma" w:cs="Tahoma"/>
          <w:szCs w:val="20"/>
        </w:rPr>
        <w:t xml:space="preserve"> Технического задания)</w:t>
      </w:r>
      <w:r w:rsidRPr="00F9368E">
        <w:rPr>
          <w:rFonts w:ascii="Tahoma" w:eastAsia="Times New Roman" w:hAnsi="Tahoma" w:cs="Tahoma"/>
          <w:szCs w:val="20"/>
        </w:rPr>
        <w:t xml:space="preserve"> и принять оказанные Услуги</w:t>
      </w:r>
      <w:r w:rsidR="00DA21B3" w:rsidRPr="00F9368E">
        <w:rPr>
          <w:rFonts w:ascii="Tahoma" w:eastAsia="Times New Roman" w:hAnsi="Tahoma" w:cs="Tahoma"/>
          <w:szCs w:val="20"/>
        </w:rPr>
        <w:t xml:space="preserve"> в полном соответствии с требованиями Технического задания</w:t>
      </w:r>
      <w:r w:rsidRPr="00F9368E">
        <w:rPr>
          <w:rFonts w:ascii="Tahoma" w:eastAsia="Times New Roman" w:hAnsi="Tahoma" w:cs="Tahoma"/>
          <w:szCs w:val="20"/>
        </w:rPr>
        <w:t>.</w:t>
      </w:r>
    </w:p>
    <w:p w14:paraId="7F266D2C" w14:textId="060B184C" w:rsidR="000059D3" w:rsidRPr="00F9368E" w:rsidRDefault="000059D3" w:rsidP="00F9368E">
      <w:pPr>
        <w:pStyle w:val="afffa"/>
        <w:numPr>
          <w:ilvl w:val="2"/>
          <w:numId w:val="24"/>
        </w:numPr>
        <w:tabs>
          <w:tab w:val="left" w:pos="142"/>
          <w:tab w:val="left" w:pos="709"/>
        </w:tabs>
        <w:overflowPunct w:val="0"/>
        <w:autoSpaceDE w:val="0"/>
        <w:autoSpaceDN w:val="0"/>
        <w:adjustRightInd w:val="0"/>
        <w:spacing w:after="0" w:line="240" w:lineRule="auto"/>
        <w:jc w:val="both"/>
        <w:textAlignment w:val="baseline"/>
        <w:rPr>
          <w:rFonts w:ascii="Tahoma" w:eastAsia="Times New Roman" w:hAnsi="Tahoma" w:cs="Tahoma"/>
          <w:szCs w:val="20"/>
        </w:rPr>
      </w:pPr>
      <w:r w:rsidRPr="00F9368E">
        <w:rPr>
          <w:rFonts w:ascii="Tahoma" w:eastAsia="Times New Roman" w:hAnsi="Tahoma" w:cs="Tahoma"/>
          <w:szCs w:val="20"/>
        </w:rPr>
        <w:t>Заказчик производит приемку оказанных Услуг путем подписания акта оказанных Услуг. При обнаружении отступлений от Договора, ухудшающих результат Услуг или иных недостатков (включая отсутствие документов, указанных в п.</w:t>
      </w:r>
      <w:r w:rsidR="00D65906" w:rsidRPr="00F9368E">
        <w:rPr>
          <w:rFonts w:ascii="Tahoma" w:eastAsia="Times New Roman" w:hAnsi="Tahoma" w:cs="Tahoma"/>
          <w:szCs w:val="20"/>
        </w:rPr>
        <w:fldChar w:fldCharType="begin"/>
      </w:r>
      <w:r w:rsidR="00D65906" w:rsidRPr="00F9368E">
        <w:rPr>
          <w:rFonts w:ascii="Tahoma" w:eastAsia="Times New Roman" w:hAnsi="Tahoma" w:cs="Tahoma"/>
          <w:szCs w:val="20"/>
        </w:rPr>
        <w:instrText xml:space="preserve"> REF _Ref97360624 \r \h </w:instrText>
      </w:r>
      <w:r w:rsidR="00F9368E" w:rsidRPr="00F9368E">
        <w:rPr>
          <w:rFonts w:ascii="Tahoma" w:eastAsia="Times New Roman" w:hAnsi="Tahoma" w:cs="Tahoma"/>
          <w:szCs w:val="20"/>
        </w:rPr>
        <w:instrText xml:space="preserve"> \* MERGEFORMAT </w:instrText>
      </w:r>
      <w:r w:rsidR="00D65906" w:rsidRPr="00F9368E">
        <w:rPr>
          <w:rFonts w:ascii="Tahoma" w:eastAsia="Times New Roman" w:hAnsi="Tahoma" w:cs="Tahoma"/>
          <w:szCs w:val="20"/>
        </w:rPr>
      </w:r>
      <w:r w:rsidR="00D65906" w:rsidRPr="00F9368E">
        <w:rPr>
          <w:rFonts w:ascii="Tahoma" w:eastAsia="Times New Roman" w:hAnsi="Tahoma" w:cs="Tahoma"/>
          <w:szCs w:val="20"/>
        </w:rPr>
        <w:fldChar w:fldCharType="separate"/>
      </w:r>
      <w:r w:rsidR="00D65906" w:rsidRPr="00F9368E">
        <w:rPr>
          <w:rFonts w:ascii="Tahoma" w:eastAsia="Times New Roman" w:hAnsi="Tahoma" w:cs="Tahoma"/>
          <w:szCs w:val="20"/>
        </w:rPr>
        <w:t>5.2.3</w:t>
      </w:r>
      <w:r w:rsidR="00D65906" w:rsidRPr="00F9368E">
        <w:rPr>
          <w:rFonts w:ascii="Tahoma" w:eastAsia="Times New Roman" w:hAnsi="Tahoma" w:cs="Tahoma"/>
          <w:szCs w:val="20"/>
        </w:rPr>
        <w:fldChar w:fldCharType="end"/>
      </w:r>
      <w:r w:rsidRPr="00F9368E">
        <w:rPr>
          <w:rFonts w:ascii="Tahoma" w:eastAsia="Times New Roman" w:hAnsi="Tahoma" w:cs="Tahoma"/>
          <w:szCs w:val="20"/>
        </w:rPr>
        <w:t>.) Заказчик обязан немедленно заявить об этом Исполнителю, не подписывая акт оказанных Услуг.</w:t>
      </w:r>
    </w:p>
    <w:p w14:paraId="00373D8E" w14:textId="72AFD321" w:rsidR="000059D3" w:rsidRPr="00F9368E" w:rsidRDefault="000059D3" w:rsidP="00F9368E">
      <w:pPr>
        <w:pStyle w:val="afffa"/>
        <w:numPr>
          <w:ilvl w:val="2"/>
          <w:numId w:val="24"/>
        </w:numPr>
        <w:tabs>
          <w:tab w:val="left" w:pos="142"/>
          <w:tab w:val="left" w:pos="709"/>
        </w:tabs>
        <w:overflowPunct w:val="0"/>
        <w:autoSpaceDE w:val="0"/>
        <w:autoSpaceDN w:val="0"/>
        <w:adjustRightInd w:val="0"/>
        <w:spacing w:after="0" w:line="240" w:lineRule="auto"/>
        <w:jc w:val="both"/>
        <w:textAlignment w:val="baseline"/>
        <w:rPr>
          <w:rFonts w:ascii="Tahoma" w:eastAsia="Times New Roman" w:hAnsi="Tahoma" w:cs="Tahoma"/>
          <w:szCs w:val="20"/>
        </w:rPr>
      </w:pPr>
      <w:bookmarkStart w:id="4" w:name="_Ref97360682"/>
      <w:r w:rsidRPr="00F9368E">
        <w:rPr>
          <w:rFonts w:ascii="Tahoma" w:eastAsia="Times New Roman" w:hAnsi="Tahoma" w:cs="Tahoma"/>
          <w:szCs w:val="20"/>
        </w:rPr>
        <w:t xml:space="preserve">Если Услуги по Договору оказаны ненадлежащим способом, а также в случае не предоставления документов, указанных в </w:t>
      </w:r>
      <w:proofErr w:type="gramStart"/>
      <w:r w:rsidRPr="00F9368E">
        <w:rPr>
          <w:rFonts w:ascii="Tahoma" w:eastAsia="Times New Roman" w:hAnsi="Tahoma" w:cs="Tahoma"/>
          <w:szCs w:val="20"/>
        </w:rPr>
        <w:t>п.</w:t>
      </w:r>
      <w:r w:rsidR="00D65906" w:rsidRPr="00F9368E">
        <w:rPr>
          <w:rFonts w:ascii="Tahoma" w:eastAsia="Times New Roman" w:hAnsi="Tahoma" w:cs="Tahoma"/>
          <w:szCs w:val="20"/>
        </w:rPr>
        <w:fldChar w:fldCharType="begin"/>
      </w:r>
      <w:r w:rsidR="00D65906" w:rsidRPr="00F9368E">
        <w:rPr>
          <w:rFonts w:ascii="Tahoma" w:eastAsia="Times New Roman" w:hAnsi="Tahoma" w:cs="Tahoma"/>
          <w:szCs w:val="20"/>
        </w:rPr>
        <w:instrText xml:space="preserve"> REF _Ref97360624 \r \h </w:instrText>
      </w:r>
      <w:r w:rsidR="00F9368E" w:rsidRPr="00F9368E">
        <w:rPr>
          <w:rFonts w:ascii="Tahoma" w:eastAsia="Times New Roman" w:hAnsi="Tahoma" w:cs="Tahoma"/>
          <w:szCs w:val="20"/>
        </w:rPr>
        <w:instrText xml:space="preserve"> \* MERGEFORMAT </w:instrText>
      </w:r>
      <w:r w:rsidR="00D65906" w:rsidRPr="00F9368E">
        <w:rPr>
          <w:rFonts w:ascii="Tahoma" w:eastAsia="Times New Roman" w:hAnsi="Tahoma" w:cs="Tahoma"/>
          <w:szCs w:val="20"/>
        </w:rPr>
      </w:r>
      <w:r w:rsidR="00D65906" w:rsidRPr="00F9368E">
        <w:rPr>
          <w:rFonts w:ascii="Tahoma" w:eastAsia="Times New Roman" w:hAnsi="Tahoma" w:cs="Tahoma"/>
          <w:szCs w:val="20"/>
        </w:rPr>
        <w:fldChar w:fldCharType="separate"/>
      </w:r>
      <w:r w:rsidR="00D65906" w:rsidRPr="00F9368E">
        <w:rPr>
          <w:rFonts w:ascii="Tahoma" w:eastAsia="Times New Roman" w:hAnsi="Tahoma" w:cs="Tahoma"/>
          <w:szCs w:val="20"/>
        </w:rPr>
        <w:t>5.2.3</w:t>
      </w:r>
      <w:r w:rsidR="00D65906" w:rsidRPr="00F9368E">
        <w:rPr>
          <w:rFonts w:ascii="Tahoma" w:eastAsia="Times New Roman" w:hAnsi="Tahoma" w:cs="Tahoma"/>
          <w:szCs w:val="20"/>
        </w:rPr>
        <w:fldChar w:fldCharType="end"/>
      </w:r>
      <w:r w:rsidR="00513EEC" w:rsidRPr="00F9368E">
        <w:rPr>
          <w:rFonts w:ascii="Tahoma" w:eastAsia="Times New Roman" w:hAnsi="Tahoma" w:cs="Tahoma"/>
          <w:szCs w:val="20"/>
        </w:rPr>
        <w:t>.,</w:t>
      </w:r>
      <w:proofErr w:type="gramEnd"/>
      <w:r w:rsidR="00513EEC" w:rsidRPr="00F9368E">
        <w:rPr>
          <w:rFonts w:ascii="Tahoma" w:eastAsia="Times New Roman" w:hAnsi="Tahoma" w:cs="Tahoma"/>
          <w:szCs w:val="20"/>
        </w:rPr>
        <w:t xml:space="preserve"> Заказчик вправе в течение 15</w:t>
      </w:r>
      <w:r w:rsidRPr="00F9368E">
        <w:rPr>
          <w:rFonts w:ascii="Tahoma" w:eastAsia="Times New Roman" w:hAnsi="Tahoma" w:cs="Tahoma"/>
          <w:szCs w:val="20"/>
        </w:rPr>
        <w:t xml:space="preserve"> </w:t>
      </w:r>
      <w:r w:rsidR="00513EEC" w:rsidRPr="00F9368E">
        <w:rPr>
          <w:rFonts w:ascii="Tahoma" w:eastAsia="Times New Roman" w:hAnsi="Tahoma" w:cs="Tahoma"/>
          <w:szCs w:val="20"/>
        </w:rPr>
        <w:t>(пятнадцати</w:t>
      </w:r>
      <w:r w:rsidR="00D65906" w:rsidRPr="00F9368E">
        <w:rPr>
          <w:rFonts w:ascii="Tahoma" w:eastAsia="Times New Roman" w:hAnsi="Tahoma" w:cs="Tahoma"/>
          <w:szCs w:val="20"/>
        </w:rPr>
        <w:t xml:space="preserve">) </w:t>
      </w:r>
      <w:r w:rsidR="00513EEC" w:rsidRPr="00F9368E">
        <w:rPr>
          <w:rFonts w:ascii="Tahoma" w:eastAsia="Times New Roman" w:hAnsi="Tahoma" w:cs="Tahoma"/>
          <w:szCs w:val="20"/>
        </w:rPr>
        <w:t>календарных</w:t>
      </w:r>
      <w:r w:rsidRPr="00F9368E">
        <w:rPr>
          <w:rFonts w:ascii="Tahoma" w:eastAsia="Times New Roman" w:hAnsi="Tahoma" w:cs="Tahoma"/>
          <w:szCs w:val="20"/>
        </w:rPr>
        <w:t xml:space="preserve"> дней оформить мотивированный отказ от приемки оказанных Услуг и направить его Исполнителю.</w:t>
      </w:r>
      <w:bookmarkEnd w:id="4"/>
      <w:r w:rsidRPr="00F9368E">
        <w:rPr>
          <w:rFonts w:ascii="Tahoma" w:eastAsia="Times New Roman" w:hAnsi="Tahoma" w:cs="Tahoma"/>
          <w:szCs w:val="20"/>
        </w:rPr>
        <w:t xml:space="preserve"> </w:t>
      </w:r>
    </w:p>
    <w:p w14:paraId="76ACDB85" w14:textId="081B301A" w:rsidR="000059D3" w:rsidRDefault="00762DE6" w:rsidP="00F9368E">
      <w:pPr>
        <w:pStyle w:val="afffa"/>
        <w:numPr>
          <w:ilvl w:val="2"/>
          <w:numId w:val="24"/>
        </w:numPr>
        <w:tabs>
          <w:tab w:val="left" w:pos="142"/>
          <w:tab w:val="left" w:pos="709"/>
        </w:tabs>
        <w:overflowPunct w:val="0"/>
        <w:autoSpaceDE w:val="0"/>
        <w:autoSpaceDN w:val="0"/>
        <w:adjustRightInd w:val="0"/>
        <w:spacing w:after="0" w:line="240" w:lineRule="auto"/>
        <w:jc w:val="both"/>
        <w:textAlignment w:val="baseline"/>
        <w:rPr>
          <w:rFonts w:ascii="Tahoma" w:eastAsia="Times New Roman" w:hAnsi="Tahoma" w:cs="Tahoma"/>
          <w:szCs w:val="20"/>
        </w:rPr>
      </w:pPr>
      <w:r w:rsidRPr="00F9368E">
        <w:rPr>
          <w:rFonts w:ascii="Tahoma" w:eastAsia="Times New Roman" w:hAnsi="Tahoma" w:cs="Tahoma"/>
          <w:szCs w:val="20"/>
        </w:rPr>
        <w:t xml:space="preserve">Мотивированный отказ Заказчика является основанием для устранения Исполнителем дефектов (недостатков, недоделок и т.п.) за свой счет и возмещения Заказчику убытков в соответствии со статьей 15 ГК РФ </w:t>
      </w:r>
      <w:r w:rsidR="00C97DB9" w:rsidRPr="00F9368E">
        <w:rPr>
          <w:rFonts w:ascii="Tahoma" w:hAnsi="Tahoma" w:cs="Tahoma"/>
          <w:szCs w:val="20"/>
        </w:rPr>
        <w:t>в сроки, устанавливаемые Заказчиком</w:t>
      </w:r>
      <w:r w:rsidRPr="00F9368E">
        <w:rPr>
          <w:rFonts w:ascii="Tahoma" w:eastAsia="Times New Roman" w:hAnsi="Tahoma" w:cs="Tahoma"/>
          <w:szCs w:val="20"/>
        </w:rPr>
        <w:t xml:space="preserve">. </w:t>
      </w:r>
    </w:p>
    <w:p w14:paraId="2E061B93" w14:textId="77777777" w:rsidR="00F9368E" w:rsidRPr="00F9368E" w:rsidRDefault="00F9368E" w:rsidP="00F9368E">
      <w:pPr>
        <w:pStyle w:val="afffa"/>
        <w:tabs>
          <w:tab w:val="left" w:pos="142"/>
          <w:tab w:val="left" w:pos="709"/>
        </w:tabs>
        <w:overflowPunct w:val="0"/>
        <w:autoSpaceDE w:val="0"/>
        <w:autoSpaceDN w:val="0"/>
        <w:adjustRightInd w:val="0"/>
        <w:spacing w:after="0" w:line="240" w:lineRule="auto"/>
        <w:ind w:left="0"/>
        <w:jc w:val="both"/>
        <w:textAlignment w:val="baseline"/>
        <w:rPr>
          <w:rFonts w:ascii="Tahoma" w:eastAsia="Times New Roman" w:hAnsi="Tahoma" w:cs="Tahoma"/>
          <w:szCs w:val="20"/>
        </w:rPr>
      </w:pPr>
    </w:p>
    <w:p w14:paraId="15EF28E3" w14:textId="77777777" w:rsidR="000059D3" w:rsidRPr="00F9368E" w:rsidRDefault="000059D3" w:rsidP="00F9368E">
      <w:pPr>
        <w:pStyle w:val="30"/>
        <w:keepNext w:val="0"/>
        <w:keepLines w:val="0"/>
        <w:widowControl w:val="0"/>
        <w:numPr>
          <w:ilvl w:val="0"/>
          <w:numId w:val="24"/>
        </w:numPr>
        <w:spacing w:before="0" w:line="240" w:lineRule="auto"/>
        <w:jc w:val="center"/>
        <w:rPr>
          <w:rFonts w:ascii="Tahoma" w:hAnsi="Tahoma" w:cs="Tahoma"/>
          <w:bCs w:val="0"/>
          <w:color w:val="000000" w:themeColor="text1"/>
          <w:sz w:val="20"/>
          <w:szCs w:val="20"/>
        </w:rPr>
      </w:pPr>
      <w:r w:rsidRPr="00F9368E">
        <w:rPr>
          <w:rFonts w:ascii="Tahoma" w:hAnsi="Tahoma" w:cs="Tahoma"/>
          <w:bCs w:val="0"/>
          <w:color w:val="000000" w:themeColor="text1"/>
          <w:sz w:val="20"/>
          <w:szCs w:val="20"/>
        </w:rPr>
        <w:t>Гарантии качества</w:t>
      </w:r>
    </w:p>
    <w:p w14:paraId="1300403E" w14:textId="30ACAF4E" w:rsidR="000059D3" w:rsidRPr="00F9368E" w:rsidRDefault="000059D3" w:rsidP="00F9368E">
      <w:pPr>
        <w:widowControl w:val="0"/>
        <w:numPr>
          <w:ilvl w:val="1"/>
          <w:numId w:val="24"/>
        </w:numPr>
        <w:tabs>
          <w:tab w:val="left" w:pos="709"/>
        </w:tabs>
        <w:autoSpaceDE w:val="0"/>
        <w:autoSpaceDN w:val="0"/>
        <w:adjustRightInd w:val="0"/>
        <w:spacing w:after="0" w:line="240" w:lineRule="auto"/>
        <w:jc w:val="both"/>
        <w:rPr>
          <w:rFonts w:ascii="Tahoma" w:hAnsi="Tahoma" w:cs="Tahoma"/>
          <w:szCs w:val="20"/>
        </w:rPr>
      </w:pPr>
      <w:r w:rsidRPr="00F9368E">
        <w:rPr>
          <w:rFonts w:ascii="Tahoma" w:hAnsi="Tahoma" w:cs="Tahoma"/>
          <w:szCs w:val="20"/>
        </w:rPr>
        <w:t>Гарантии качества распространяются на Услуги, оказанные Исполнителем по Договору</w:t>
      </w:r>
      <w:r w:rsidR="00D80A94" w:rsidRPr="00F9368E">
        <w:rPr>
          <w:rFonts w:ascii="Tahoma" w:hAnsi="Tahoma" w:cs="Tahoma"/>
          <w:szCs w:val="20"/>
        </w:rPr>
        <w:t xml:space="preserve"> в соответствии п.</w:t>
      </w:r>
      <w:r w:rsidR="00161F9B" w:rsidRPr="00F9368E">
        <w:rPr>
          <w:rFonts w:ascii="Tahoma" w:hAnsi="Tahoma" w:cs="Tahoma"/>
          <w:szCs w:val="20"/>
        </w:rPr>
        <w:t>6</w:t>
      </w:r>
      <w:r w:rsidR="00BF7505" w:rsidRPr="00F9368E">
        <w:rPr>
          <w:rFonts w:ascii="Tahoma" w:hAnsi="Tahoma" w:cs="Tahoma"/>
          <w:szCs w:val="20"/>
        </w:rPr>
        <w:t xml:space="preserve"> Технического задания</w:t>
      </w:r>
      <w:r w:rsidRPr="00F9368E">
        <w:rPr>
          <w:rFonts w:ascii="Tahoma" w:hAnsi="Tahoma" w:cs="Tahoma"/>
          <w:szCs w:val="20"/>
        </w:rPr>
        <w:t xml:space="preserve">. </w:t>
      </w:r>
    </w:p>
    <w:p w14:paraId="0BAD51B5" w14:textId="77777777" w:rsidR="000059D3" w:rsidRPr="00F9368E" w:rsidRDefault="000059D3" w:rsidP="00F9368E">
      <w:pPr>
        <w:widowControl w:val="0"/>
        <w:numPr>
          <w:ilvl w:val="1"/>
          <w:numId w:val="24"/>
        </w:numPr>
        <w:tabs>
          <w:tab w:val="left" w:pos="709"/>
        </w:tabs>
        <w:autoSpaceDE w:val="0"/>
        <w:autoSpaceDN w:val="0"/>
        <w:adjustRightInd w:val="0"/>
        <w:spacing w:after="0" w:line="240" w:lineRule="auto"/>
        <w:jc w:val="both"/>
        <w:rPr>
          <w:rFonts w:ascii="Tahoma" w:hAnsi="Tahoma" w:cs="Tahoma"/>
          <w:szCs w:val="20"/>
        </w:rPr>
      </w:pPr>
      <w:r w:rsidRPr="00F9368E">
        <w:rPr>
          <w:rFonts w:ascii="Tahoma" w:hAnsi="Tahoma" w:cs="Tahoma"/>
          <w:szCs w:val="20"/>
        </w:rPr>
        <w:t xml:space="preserve">Если в период использования результатов оказанных Услуг обнаружатся недостатки (недоработки), препятствующие его нормальному использованию, то Исполнитель обязан их устранить за свой счет и в </w:t>
      </w:r>
      <w:r w:rsidR="00C871B6" w:rsidRPr="00F9368E">
        <w:rPr>
          <w:rFonts w:ascii="Tahoma" w:hAnsi="Tahoma" w:cs="Tahoma"/>
          <w:szCs w:val="20"/>
        </w:rPr>
        <w:t>согласованные сторонами</w:t>
      </w:r>
      <w:r w:rsidRPr="00F9368E">
        <w:rPr>
          <w:rFonts w:ascii="Tahoma" w:hAnsi="Tahoma" w:cs="Tahoma"/>
          <w:szCs w:val="20"/>
        </w:rPr>
        <w:t xml:space="preserve"> сроки. Гарантийный срок устанавливается в течение 12 (Двенадцати) м</w:t>
      </w:r>
      <w:r w:rsidR="009C66AC" w:rsidRPr="00F9368E">
        <w:rPr>
          <w:rFonts w:ascii="Tahoma" w:hAnsi="Tahoma" w:cs="Tahoma"/>
          <w:szCs w:val="20"/>
        </w:rPr>
        <w:t xml:space="preserve">есяцев с даты подписания Акта оказанных </w:t>
      </w:r>
      <w:r w:rsidR="00BF7505" w:rsidRPr="00F9368E">
        <w:rPr>
          <w:rFonts w:ascii="Tahoma" w:hAnsi="Tahoma" w:cs="Tahoma"/>
          <w:szCs w:val="20"/>
        </w:rPr>
        <w:t>услуг</w:t>
      </w:r>
      <w:r w:rsidRPr="00F9368E">
        <w:rPr>
          <w:rFonts w:ascii="Tahoma" w:hAnsi="Tahoma" w:cs="Tahoma"/>
          <w:szCs w:val="20"/>
        </w:rPr>
        <w:t>.</w:t>
      </w:r>
    </w:p>
    <w:p w14:paraId="132455AA" w14:textId="2B7D4199" w:rsidR="000059D3" w:rsidRPr="00F9368E" w:rsidRDefault="000059D3" w:rsidP="00F9368E">
      <w:pPr>
        <w:widowControl w:val="0"/>
        <w:numPr>
          <w:ilvl w:val="1"/>
          <w:numId w:val="24"/>
        </w:numPr>
        <w:tabs>
          <w:tab w:val="left" w:pos="709"/>
        </w:tabs>
        <w:autoSpaceDE w:val="0"/>
        <w:autoSpaceDN w:val="0"/>
        <w:adjustRightInd w:val="0"/>
        <w:spacing w:after="0" w:line="240" w:lineRule="auto"/>
        <w:jc w:val="both"/>
        <w:rPr>
          <w:rFonts w:ascii="Tahoma" w:hAnsi="Tahoma" w:cs="Tahoma"/>
          <w:szCs w:val="20"/>
        </w:rPr>
      </w:pPr>
      <w:r w:rsidRPr="00F9368E">
        <w:rPr>
          <w:rFonts w:ascii="Tahoma" w:hAnsi="Tahoma" w:cs="Tahoma"/>
          <w:szCs w:val="20"/>
        </w:rPr>
        <w:t>Заказчик, обнаруживший после приемки оказанных Услуг отступления от условий настоящего Договора или иные недочеты, которые не могли быть установлены при обычном способе приемки (скрытые недостатки), обязан известить об этом Исполнителя в течение 3 (трех) рабо</w:t>
      </w:r>
      <w:r w:rsidR="0001188B" w:rsidRPr="00F9368E">
        <w:rPr>
          <w:rFonts w:ascii="Tahoma" w:hAnsi="Tahoma" w:cs="Tahoma"/>
          <w:szCs w:val="20"/>
        </w:rPr>
        <w:t>чих дней после их обнаружения. Исполнитель обязан за свой счет устранить указанные недостатки в течение 10 (десяти) дней с момента получения Уведомления</w:t>
      </w:r>
      <w:r w:rsidRPr="00F9368E">
        <w:rPr>
          <w:rFonts w:ascii="Tahoma" w:hAnsi="Tahoma" w:cs="Tahoma"/>
          <w:szCs w:val="20"/>
        </w:rPr>
        <w:t>.</w:t>
      </w:r>
    </w:p>
    <w:p w14:paraId="73F7041E" w14:textId="77777777" w:rsidR="000E3126" w:rsidRPr="00F9368E" w:rsidRDefault="000E3126" w:rsidP="00F9368E">
      <w:pPr>
        <w:widowControl w:val="0"/>
        <w:numPr>
          <w:ilvl w:val="1"/>
          <w:numId w:val="24"/>
        </w:numPr>
        <w:tabs>
          <w:tab w:val="left" w:pos="709"/>
        </w:tabs>
        <w:autoSpaceDE w:val="0"/>
        <w:autoSpaceDN w:val="0"/>
        <w:adjustRightInd w:val="0"/>
        <w:spacing w:after="0" w:line="240" w:lineRule="auto"/>
        <w:jc w:val="both"/>
        <w:rPr>
          <w:rFonts w:ascii="Tahoma" w:hAnsi="Tahoma" w:cs="Tahoma"/>
          <w:szCs w:val="20"/>
        </w:rPr>
      </w:pPr>
      <w:r w:rsidRPr="00F9368E">
        <w:rPr>
          <w:rFonts w:ascii="Tahoma" w:hAnsi="Tahoma" w:cs="Tahoma"/>
          <w:szCs w:val="20"/>
        </w:rPr>
        <w:t>В случае отступления от условий настоящего Договора или выявления недостатков, Заказчик вправе по своему выбору:</w:t>
      </w:r>
    </w:p>
    <w:p w14:paraId="6665D6ED" w14:textId="77777777" w:rsidR="000E3126" w:rsidRPr="00F9368E" w:rsidRDefault="000E3126" w:rsidP="00F9368E">
      <w:pPr>
        <w:pStyle w:val="affff4"/>
        <w:numPr>
          <w:ilvl w:val="0"/>
          <w:numId w:val="17"/>
        </w:numPr>
        <w:tabs>
          <w:tab w:val="left" w:pos="709"/>
        </w:tabs>
        <w:spacing w:before="0" w:beforeAutospacing="0" w:after="0" w:afterAutospacing="0"/>
        <w:ind w:left="0" w:firstLine="0"/>
        <w:jc w:val="both"/>
        <w:rPr>
          <w:rFonts w:ascii="Tahoma" w:hAnsi="Tahoma" w:cs="Tahoma"/>
          <w:sz w:val="20"/>
          <w:szCs w:val="20"/>
        </w:rPr>
      </w:pPr>
      <w:r w:rsidRPr="00F9368E">
        <w:rPr>
          <w:rFonts w:ascii="Tahoma" w:hAnsi="Tahoma" w:cs="Tahoma"/>
          <w:sz w:val="20"/>
          <w:szCs w:val="20"/>
        </w:rPr>
        <w:t>потребовать от Исполнителя безвозмездного устранения недостатков;</w:t>
      </w:r>
    </w:p>
    <w:p w14:paraId="6BF32ED1" w14:textId="5C61E31B" w:rsidR="000E3126" w:rsidRPr="00F9368E" w:rsidRDefault="000E3126" w:rsidP="00F9368E">
      <w:pPr>
        <w:pStyle w:val="affff4"/>
        <w:numPr>
          <w:ilvl w:val="0"/>
          <w:numId w:val="17"/>
        </w:numPr>
        <w:tabs>
          <w:tab w:val="left" w:pos="709"/>
        </w:tabs>
        <w:spacing w:before="0" w:beforeAutospacing="0" w:after="0" w:afterAutospacing="0"/>
        <w:ind w:left="0" w:firstLine="0"/>
        <w:jc w:val="both"/>
        <w:rPr>
          <w:rFonts w:ascii="Tahoma" w:hAnsi="Tahoma" w:cs="Tahoma"/>
          <w:sz w:val="20"/>
          <w:szCs w:val="20"/>
        </w:rPr>
      </w:pPr>
      <w:r w:rsidRPr="00F9368E">
        <w:rPr>
          <w:rFonts w:ascii="Tahoma" w:hAnsi="Tahoma" w:cs="Tahoma"/>
          <w:sz w:val="20"/>
          <w:szCs w:val="20"/>
        </w:rPr>
        <w:t xml:space="preserve">потребовать от Исполнителя соразмерного уменьшения </w:t>
      </w:r>
      <w:r w:rsidR="00B26D49" w:rsidRPr="00F9368E">
        <w:rPr>
          <w:rFonts w:ascii="Tahoma" w:hAnsi="Tahoma" w:cs="Tahoma"/>
          <w:sz w:val="20"/>
          <w:szCs w:val="20"/>
        </w:rPr>
        <w:t>ц</w:t>
      </w:r>
      <w:r w:rsidRPr="00F9368E">
        <w:rPr>
          <w:rFonts w:ascii="Tahoma" w:hAnsi="Tahoma" w:cs="Tahoma"/>
          <w:sz w:val="20"/>
          <w:szCs w:val="20"/>
        </w:rPr>
        <w:t>ены Услуг</w:t>
      </w:r>
      <w:r w:rsidR="00D65906" w:rsidRPr="00F9368E">
        <w:rPr>
          <w:rFonts w:ascii="Tahoma" w:hAnsi="Tahoma" w:cs="Tahoma"/>
          <w:sz w:val="20"/>
          <w:szCs w:val="20"/>
        </w:rPr>
        <w:t>.</w:t>
      </w:r>
    </w:p>
    <w:p w14:paraId="6B57F744" w14:textId="255FAA7A" w:rsidR="001E7B2C" w:rsidRPr="00F9368E" w:rsidRDefault="000E3126" w:rsidP="00F9368E">
      <w:pPr>
        <w:pStyle w:val="affff4"/>
        <w:numPr>
          <w:ilvl w:val="0"/>
          <w:numId w:val="17"/>
        </w:numPr>
        <w:tabs>
          <w:tab w:val="left" w:pos="709"/>
        </w:tabs>
        <w:spacing w:before="0" w:beforeAutospacing="0" w:after="0" w:afterAutospacing="0"/>
        <w:ind w:left="0" w:firstLine="0"/>
        <w:jc w:val="both"/>
        <w:rPr>
          <w:rFonts w:ascii="Tahoma" w:hAnsi="Tahoma" w:cs="Tahoma"/>
          <w:sz w:val="20"/>
          <w:szCs w:val="20"/>
        </w:rPr>
      </w:pPr>
      <w:r w:rsidRPr="00F9368E">
        <w:rPr>
          <w:rFonts w:ascii="Tahoma" w:hAnsi="Tahoma" w:cs="Tahoma"/>
          <w:sz w:val="20"/>
          <w:szCs w:val="20"/>
        </w:rPr>
        <w:t>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w:t>
      </w:r>
    </w:p>
    <w:p w14:paraId="621BD89E" w14:textId="13D40AED" w:rsidR="00B54445" w:rsidRPr="00F9368E" w:rsidRDefault="00B54445" w:rsidP="00F9368E">
      <w:pPr>
        <w:pStyle w:val="affff4"/>
        <w:tabs>
          <w:tab w:val="left" w:pos="709"/>
        </w:tabs>
        <w:spacing w:before="0" w:beforeAutospacing="0" w:after="0" w:afterAutospacing="0"/>
        <w:jc w:val="both"/>
        <w:rPr>
          <w:rFonts w:ascii="Tahoma" w:hAnsi="Tahoma" w:cs="Tahoma"/>
          <w:sz w:val="20"/>
          <w:szCs w:val="20"/>
        </w:rPr>
      </w:pPr>
      <w:r w:rsidRPr="00F9368E">
        <w:rPr>
          <w:rFonts w:ascii="Tahoma" w:hAnsi="Tahoma" w:cs="Tahoma"/>
          <w:sz w:val="20"/>
          <w:szCs w:val="20"/>
        </w:rPr>
        <w:t>Требования по объему предоставления гарантий оказываемых услуг указаны в п.6, 7 Технического задания (Приложение №1 к Договору).</w:t>
      </w:r>
    </w:p>
    <w:p w14:paraId="49D0A4A6" w14:textId="2FF751DB" w:rsidR="003D13AA" w:rsidRDefault="003D13AA" w:rsidP="00F9368E">
      <w:pPr>
        <w:widowControl w:val="0"/>
        <w:numPr>
          <w:ilvl w:val="1"/>
          <w:numId w:val="24"/>
        </w:numPr>
        <w:tabs>
          <w:tab w:val="left" w:pos="709"/>
        </w:tabs>
        <w:autoSpaceDE w:val="0"/>
        <w:autoSpaceDN w:val="0"/>
        <w:adjustRightInd w:val="0"/>
        <w:spacing w:after="0" w:line="240" w:lineRule="auto"/>
        <w:jc w:val="both"/>
        <w:rPr>
          <w:rFonts w:ascii="Tahoma" w:hAnsi="Tahoma" w:cs="Tahoma"/>
          <w:szCs w:val="20"/>
        </w:rPr>
      </w:pPr>
      <w:bookmarkStart w:id="5" w:name="eA750BF9C"/>
      <w:bookmarkEnd w:id="5"/>
      <w:r w:rsidRPr="00F9368E">
        <w:rPr>
          <w:rFonts w:ascii="Tahoma" w:hAnsi="Tahoma" w:cs="Tahoma"/>
          <w:szCs w:val="20"/>
        </w:rPr>
        <w:t>В случае разногласий по поводу недостатков оказанных Услуг или причин</w:t>
      </w:r>
      <w:r w:rsidR="00B54445" w:rsidRPr="00F9368E">
        <w:rPr>
          <w:rFonts w:ascii="Tahoma" w:hAnsi="Tahoma" w:cs="Tahoma"/>
          <w:szCs w:val="20"/>
        </w:rPr>
        <w:t xml:space="preserve"> их возникновения, Исполнитель </w:t>
      </w:r>
      <w:r w:rsidRPr="00F9368E">
        <w:rPr>
          <w:rFonts w:ascii="Tahoma" w:hAnsi="Tahoma" w:cs="Tahoma"/>
          <w:szCs w:val="20"/>
        </w:rPr>
        <w:t>обязан представить Заказчику надлежащие и достаточные доказательства качества Оказанных Услуг, обязанность по доказыванию качества Услуг лежит на Исполнителе. При этом любая из Сторон вправе обратиться к компетентной независимой экспертной организации.  Затраты по привлечению экспертной организации несет Исполнитель, за исключением тех случаев, когда в результате экспертизы выявлено соответствие оказанных Услуг условиям Договора. В этом случае Заказчик возмещает Исполнителю документально подтвержденные расходы, связанные с привлечением экспертной организации в течение 30 (тридцати) календарных дней с момента заявления требования Исполнителя.</w:t>
      </w:r>
    </w:p>
    <w:p w14:paraId="3B5C9FAF" w14:textId="77777777" w:rsidR="00F9368E" w:rsidRPr="00F9368E" w:rsidRDefault="00F9368E" w:rsidP="00F9368E">
      <w:pPr>
        <w:widowControl w:val="0"/>
        <w:tabs>
          <w:tab w:val="left" w:pos="709"/>
        </w:tabs>
        <w:autoSpaceDE w:val="0"/>
        <w:autoSpaceDN w:val="0"/>
        <w:adjustRightInd w:val="0"/>
        <w:spacing w:after="0" w:line="240" w:lineRule="auto"/>
        <w:jc w:val="both"/>
        <w:rPr>
          <w:rFonts w:ascii="Tahoma" w:hAnsi="Tahoma" w:cs="Tahoma"/>
          <w:szCs w:val="20"/>
        </w:rPr>
      </w:pPr>
    </w:p>
    <w:p w14:paraId="7C99F8E8" w14:textId="77777777" w:rsidR="000059D3" w:rsidRPr="00F9368E" w:rsidRDefault="000059D3" w:rsidP="00F9368E">
      <w:pPr>
        <w:pStyle w:val="30"/>
        <w:keepNext w:val="0"/>
        <w:keepLines w:val="0"/>
        <w:widowControl w:val="0"/>
        <w:numPr>
          <w:ilvl w:val="0"/>
          <w:numId w:val="24"/>
        </w:numPr>
        <w:spacing w:before="0" w:line="240" w:lineRule="auto"/>
        <w:jc w:val="center"/>
        <w:rPr>
          <w:rFonts w:ascii="Tahoma" w:hAnsi="Tahoma" w:cs="Tahoma"/>
          <w:bCs w:val="0"/>
          <w:color w:val="000000" w:themeColor="text1"/>
          <w:sz w:val="20"/>
          <w:szCs w:val="20"/>
        </w:rPr>
      </w:pPr>
      <w:r w:rsidRPr="00F9368E">
        <w:rPr>
          <w:rFonts w:ascii="Tahoma" w:hAnsi="Tahoma" w:cs="Tahoma"/>
          <w:bCs w:val="0"/>
          <w:color w:val="000000" w:themeColor="text1"/>
          <w:sz w:val="20"/>
          <w:szCs w:val="20"/>
        </w:rPr>
        <w:t>Ответственность Сторон</w:t>
      </w:r>
    </w:p>
    <w:p w14:paraId="48C41B4E" w14:textId="2277A4CA" w:rsidR="005074F3" w:rsidRPr="00F9368E" w:rsidRDefault="005074F3" w:rsidP="00F9368E">
      <w:pPr>
        <w:pStyle w:val="afffa"/>
        <w:widowControl w:val="0"/>
        <w:numPr>
          <w:ilvl w:val="1"/>
          <w:numId w:val="24"/>
        </w:numPr>
        <w:shd w:val="clear" w:color="auto" w:fill="FFFFFF"/>
        <w:tabs>
          <w:tab w:val="left" w:pos="709"/>
        </w:tabs>
        <w:autoSpaceDE w:val="0"/>
        <w:autoSpaceDN w:val="0"/>
        <w:adjustRightInd w:val="0"/>
        <w:spacing w:after="0" w:line="240" w:lineRule="auto"/>
        <w:jc w:val="both"/>
        <w:rPr>
          <w:rFonts w:ascii="Tahoma" w:hAnsi="Tahoma" w:cs="Tahoma"/>
          <w:szCs w:val="20"/>
        </w:rPr>
      </w:pPr>
      <w:r w:rsidRPr="00F9368E">
        <w:rPr>
          <w:rFonts w:ascii="Tahoma" w:hAnsi="Tahoma" w:cs="Tahoma"/>
          <w:szCs w:val="20"/>
        </w:rPr>
        <w:t xml:space="preserve">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w:t>
      </w:r>
    </w:p>
    <w:p w14:paraId="26585521" w14:textId="77777777" w:rsidR="005074F3" w:rsidRPr="00F9368E" w:rsidRDefault="005074F3" w:rsidP="00F9368E">
      <w:pPr>
        <w:pStyle w:val="afffa"/>
        <w:numPr>
          <w:ilvl w:val="1"/>
          <w:numId w:val="24"/>
        </w:numPr>
        <w:tabs>
          <w:tab w:val="left" w:pos="709"/>
        </w:tabs>
        <w:spacing w:after="0" w:line="240" w:lineRule="auto"/>
        <w:jc w:val="both"/>
        <w:rPr>
          <w:rFonts w:ascii="Tahoma" w:hAnsi="Tahoma" w:cs="Tahoma"/>
          <w:szCs w:val="20"/>
        </w:rPr>
      </w:pPr>
      <w:r w:rsidRPr="00F9368E">
        <w:rPr>
          <w:rFonts w:ascii="Tahoma" w:hAnsi="Tahoma" w:cs="Tahoma"/>
          <w:szCs w:val="20"/>
        </w:rPr>
        <w:t>Уплата неустойки (пени, штрафа) не освобождает нарушившую Сторону от исполнения принятых на себя обязательств по Договору, а также от возмещения убытков в полном размере сверх неустойки, если иное не предусмотрено положениями Договора.</w:t>
      </w:r>
    </w:p>
    <w:p w14:paraId="25C6AC01" w14:textId="77777777" w:rsidR="005074F3" w:rsidRPr="00F9368E" w:rsidRDefault="005074F3" w:rsidP="00F9368E">
      <w:pPr>
        <w:pStyle w:val="afffa"/>
        <w:numPr>
          <w:ilvl w:val="1"/>
          <w:numId w:val="24"/>
        </w:numPr>
        <w:tabs>
          <w:tab w:val="left" w:pos="709"/>
        </w:tabs>
        <w:spacing w:after="0" w:line="240" w:lineRule="auto"/>
        <w:jc w:val="both"/>
        <w:rPr>
          <w:rFonts w:ascii="Tahoma" w:hAnsi="Tahoma" w:cs="Tahoma"/>
          <w:szCs w:val="20"/>
        </w:rPr>
      </w:pPr>
      <w:r w:rsidRPr="00F9368E">
        <w:rPr>
          <w:rFonts w:ascii="Tahoma" w:hAnsi="Tahoma" w:cs="Tahoma"/>
          <w:szCs w:val="20"/>
        </w:rPr>
        <w:t>Предъявление Сторонами требований об уплате неустойки (пени) и/или иных санкций за нарушение обязательств по настоящему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настоящего Договора.</w:t>
      </w:r>
    </w:p>
    <w:p w14:paraId="51C1741C" w14:textId="77777777" w:rsidR="005074F3" w:rsidRPr="00F9368E" w:rsidRDefault="005074F3" w:rsidP="00F9368E">
      <w:pPr>
        <w:pStyle w:val="afffa"/>
        <w:numPr>
          <w:ilvl w:val="1"/>
          <w:numId w:val="24"/>
        </w:numPr>
        <w:tabs>
          <w:tab w:val="left" w:pos="709"/>
        </w:tabs>
        <w:spacing w:after="0" w:line="240" w:lineRule="auto"/>
        <w:jc w:val="both"/>
        <w:rPr>
          <w:rFonts w:ascii="Tahoma" w:hAnsi="Tahoma" w:cs="Tahoma"/>
          <w:szCs w:val="20"/>
        </w:rPr>
      </w:pPr>
      <w:r w:rsidRPr="00F9368E">
        <w:rPr>
          <w:rFonts w:ascii="Tahoma" w:hAnsi="Tahoma" w:cs="Tahoma"/>
          <w:szCs w:val="20"/>
        </w:rPr>
        <w:t>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настоящего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w:t>
      </w:r>
    </w:p>
    <w:p w14:paraId="05903689" w14:textId="3AE5E000" w:rsidR="005074F3" w:rsidRPr="00F9368E" w:rsidRDefault="005074F3" w:rsidP="00F9368E">
      <w:pPr>
        <w:pStyle w:val="afffa"/>
        <w:numPr>
          <w:ilvl w:val="1"/>
          <w:numId w:val="24"/>
        </w:numPr>
        <w:tabs>
          <w:tab w:val="left" w:pos="709"/>
        </w:tabs>
        <w:spacing w:after="0" w:line="240" w:lineRule="auto"/>
        <w:jc w:val="both"/>
        <w:rPr>
          <w:rFonts w:ascii="Tahoma" w:eastAsia="Times New Roman" w:hAnsi="Tahoma" w:cs="Tahoma"/>
          <w:iCs/>
          <w:szCs w:val="20"/>
        </w:rPr>
      </w:pPr>
      <w:r w:rsidRPr="00F9368E">
        <w:rPr>
          <w:rFonts w:ascii="Tahoma" w:eastAsia="Times New Roman" w:hAnsi="Tahoma" w:cs="Tahoma"/>
          <w:iCs/>
          <w:szCs w:val="20"/>
        </w:rPr>
        <w:t xml:space="preserve">За нарушение сроков оплаты оказанных и принятых Услуг более чем на 30 (Тридцать) дней, Заказчик обязан выплатить Исполнителю проценты за пользование чужими денежными средствами из расчета 0,013 % (Ноль целых 13/1000 процента) от неуплаченной суммы за каждый день просрочки платежа, начиная с 31 (тридцать первого) дня </w:t>
      </w:r>
      <w:r w:rsidR="00F9368E" w:rsidRPr="00F9368E">
        <w:rPr>
          <w:rFonts w:ascii="Tahoma" w:eastAsia="Times New Roman" w:hAnsi="Tahoma" w:cs="Tahoma"/>
          <w:iCs/>
          <w:szCs w:val="20"/>
        </w:rPr>
        <w:t>просрочки,</w:t>
      </w:r>
      <w:r w:rsidRPr="00F9368E">
        <w:rPr>
          <w:rFonts w:ascii="Tahoma" w:eastAsia="Times New Roman" w:hAnsi="Tahoma" w:cs="Tahoma"/>
          <w:iCs/>
          <w:szCs w:val="20"/>
        </w:rPr>
        <w:t xml:space="preserve"> но не более 5 % (пяти процентов) от Цены Услуг. Указанное положение не применяется к просрочке выплаты авансовых платежей. Проценты рассчитываются по формуле простых процентов с 31 (тридцать первого) дня просрочки платежа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p>
    <w:p w14:paraId="0888C984" w14:textId="77777777" w:rsidR="005074F3" w:rsidRPr="00F9368E" w:rsidRDefault="005074F3" w:rsidP="00F9368E">
      <w:pPr>
        <w:pStyle w:val="ConsPlusNormal"/>
        <w:numPr>
          <w:ilvl w:val="1"/>
          <w:numId w:val="24"/>
        </w:numPr>
        <w:tabs>
          <w:tab w:val="left" w:pos="709"/>
        </w:tabs>
        <w:jc w:val="both"/>
        <w:rPr>
          <w:i w:val="0"/>
        </w:rPr>
      </w:pPr>
      <w:r w:rsidRPr="00F9368E">
        <w:rPr>
          <w:i w:val="0"/>
        </w:rPr>
        <w:t>Заказчик не несет перед Исполнителем ответственность за упущенную выгоду.</w:t>
      </w:r>
    </w:p>
    <w:p w14:paraId="02A772B9" w14:textId="77777777" w:rsidR="005074F3" w:rsidRPr="00F9368E" w:rsidRDefault="005074F3" w:rsidP="00F9368E">
      <w:pPr>
        <w:widowControl w:val="0"/>
        <w:numPr>
          <w:ilvl w:val="1"/>
          <w:numId w:val="24"/>
        </w:numPr>
        <w:shd w:val="clear" w:color="auto" w:fill="FFFFFF"/>
        <w:tabs>
          <w:tab w:val="left" w:pos="709"/>
        </w:tabs>
        <w:autoSpaceDE w:val="0"/>
        <w:autoSpaceDN w:val="0"/>
        <w:adjustRightInd w:val="0"/>
        <w:spacing w:after="0" w:line="240" w:lineRule="auto"/>
        <w:contextualSpacing/>
        <w:jc w:val="both"/>
        <w:rPr>
          <w:rFonts w:ascii="Tahoma" w:hAnsi="Tahoma" w:cs="Tahoma"/>
          <w:szCs w:val="20"/>
        </w:rPr>
      </w:pPr>
      <w:bookmarkStart w:id="6" w:name="_Ref325972312"/>
      <w:r w:rsidRPr="00F9368E">
        <w:rPr>
          <w:rFonts w:ascii="Tahoma" w:hAnsi="Tahoma" w:cs="Tahoma"/>
          <w:szCs w:val="20"/>
        </w:rPr>
        <w:t>Исполнитель при нарушении договорных обязательств уплачивает Заказчику:</w:t>
      </w:r>
      <w:bookmarkEnd w:id="6"/>
    </w:p>
    <w:p w14:paraId="6CE8C54C" w14:textId="2EC6E2BA" w:rsidR="005074F3" w:rsidRPr="00F9368E" w:rsidRDefault="005074F3" w:rsidP="00F9368E">
      <w:pPr>
        <w:widowControl w:val="0"/>
        <w:numPr>
          <w:ilvl w:val="1"/>
          <w:numId w:val="25"/>
        </w:numPr>
        <w:shd w:val="clear" w:color="auto" w:fill="FFFFFF"/>
        <w:tabs>
          <w:tab w:val="clear" w:pos="1866"/>
          <w:tab w:val="left" w:pos="709"/>
        </w:tabs>
        <w:adjustRightInd w:val="0"/>
        <w:spacing w:after="0" w:line="240" w:lineRule="auto"/>
        <w:ind w:left="0" w:firstLine="0"/>
        <w:contextualSpacing/>
        <w:jc w:val="both"/>
        <w:rPr>
          <w:rFonts w:ascii="Tahoma" w:hAnsi="Tahoma" w:cs="Tahoma"/>
          <w:szCs w:val="20"/>
        </w:rPr>
      </w:pPr>
      <w:r w:rsidRPr="00F9368E">
        <w:rPr>
          <w:rFonts w:ascii="Tahoma" w:hAnsi="Tahoma" w:cs="Tahoma"/>
          <w:szCs w:val="20"/>
        </w:rPr>
        <w:t>за нарушение сроков оказания Услуг</w:t>
      </w:r>
      <w:r w:rsidR="00B37B8B" w:rsidRPr="00F9368E">
        <w:rPr>
          <w:rFonts w:ascii="Tahoma" w:hAnsi="Tahoma" w:cs="Tahoma"/>
          <w:szCs w:val="20"/>
        </w:rPr>
        <w:t>, предусмотренных заявкой</w:t>
      </w:r>
      <w:r w:rsidRPr="00F9368E">
        <w:rPr>
          <w:rFonts w:ascii="Tahoma" w:hAnsi="Tahoma" w:cs="Tahoma"/>
          <w:szCs w:val="20"/>
        </w:rPr>
        <w:t xml:space="preserve">, Исполнитель уплачивает пеню в размере 0,2 % (двух десятых процента) от </w:t>
      </w:r>
      <w:r w:rsidR="00B37B8B" w:rsidRPr="00F9368E">
        <w:rPr>
          <w:rFonts w:ascii="Tahoma" w:hAnsi="Tahoma" w:cs="Tahoma"/>
          <w:szCs w:val="20"/>
        </w:rPr>
        <w:t>стоимости в заявке, по которой</w:t>
      </w:r>
      <w:r w:rsidRPr="00F9368E">
        <w:rPr>
          <w:rFonts w:ascii="Tahoma" w:hAnsi="Tahoma" w:cs="Tahoma"/>
          <w:szCs w:val="20"/>
        </w:rPr>
        <w:t xml:space="preserve"> допущено нарушение, за каждый день просрочки до фактического начала оказания Услуг. </w:t>
      </w:r>
    </w:p>
    <w:p w14:paraId="38E5E741" w14:textId="77777777" w:rsidR="005074F3" w:rsidRPr="00F9368E" w:rsidRDefault="005074F3" w:rsidP="00F9368E">
      <w:pPr>
        <w:widowControl w:val="0"/>
        <w:numPr>
          <w:ilvl w:val="1"/>
          <w:numId w:val="25"/>
        </w:numPr>
        <w:shd w:val="clear" w:color="auto" w:fill="FFFFFF"/>
        <w:tabs>
          <w:tab w:val="clear" w:pos="1866"/>
          <w:tab w:val="left" w:pos="709"/>
        </w:tabs>
        <w:adjustRightInd w:val="0"/>
        <w:spacing w:after="0" w:line="240" w:lineRule="auto"/>
        <w:ind w:left="0" w:firstLine="0"/>
        <w:contextualSpacing/>
        <w:jc w:val="both"/>
        <w:rPr>
          <w:rFonts w:ascii="Tahoma" w:hAnsi="Tahoma" w:cs="Tahoma"/>
          <w:szCs w:val="20"/>
        </w:rPr>
      </w:pPr>
      <w:r w:rsidRPr="00F9368E">
        <w:rPr>
          <w:rFonts w:ascii="Tahoma" w:hAnsi="Tahoma" w:cs="Tahoma"/>
          <w:szCs w:val="20"/>
        </w:rPr>
        <w:t>за нарушение начального, конечного срока оказания Услуг Исполнитель уплачивает пеню в размере 0,2 % (двух десятых процента) от Цены Услуг за каждый день просрочки до фактического исполнения обязательства</w:t>
      </w:r>
    </w:p>
    <w:p w14:paraId="0AFBCE26" w14:textId="6C292C50" w:rsidR="005074F3" w:rsidRPr="00F9368E" w:rsidRDefault="005074F3" w:rsidP="00F9368E">
      <w:pPr>
        <w:widowControl w:val="0"/>
        <w:numPr>
          <w:ilvl w:val="1"/>
          <w:numId w:val="25"/>
        </w:numPr>
        <w:shd w:val="clear" w:color="auto" w:fill="FFFFFF"/>
        <w:tabs>
          <w:tab w:val="clear" w:pos="1866"/>
          <w:tab w:val="left" w:pos="709"/>
        </w:tabs>
        <w:adjustRightInd w:val="0"/>
        <w:spacing w:after="0" w:line="240" w:lineRule="auto"/>
        <w:ind w:left="0" w:firstLine="0"/>
        <w:contextualSpacing/>
        <w:jc w:val="both"/>
        <w:rPr>
          <w:rFonts w:ascii="Tahoma" w:hAnsi="Tahoma" w:cs="Tahoma"/>
          <w:szCs w:val="20"/>
        </w:rPr>
      </w:pPr>
      <w:r w:rsidRPr="00F9368E">
        <w:rPr>
          <w:rFonts w:ascii="Tahoma" w:eastAsia="Times New Roman" w:hAnsi="Tahoma" w:cs="Tahoma"/>
          <w:szCs w:val="20"/>
        </w:rPr>
        <w:t>При не выставлении счета-фактуры в порядке и сроки, предусмотренные Договором, а равно, при нарушении установленных законодательством требований к его заполнению, сумма авансового платежа и/или стоимость Услуг в полном размере признается коммерческим кредитом, и на нее подлежат начислению проценты, исходя из 1/183 (одной сто восемьдесят третьей) Ключевой ставки, установленной Центральным банком РФ, за каждый день, начиная с даты перечисления авансового платежа и/или отгрузки и до даты получения Заказчиком надлежащим образом оформленного счета-фактуры или возврата аванса в полном объеме. При частичном возврате либо частичном зачете проценты подлежат начислению на оставшуюся сумму авансового платежа.</w:t>
      </w:r>
    </w:p>
    <w:p w14:paraId="79203548" w14:textId="77777777" w:rsidR="005074F3" w:rsidRPr="00F9368E" w:rsidRDefault="005074F3" w:rsidP="00F9368E">
      <w:pPr>
        <w:pStyle w:val="afffa"/>
        <w:widowControl w:val="0"/>
        <w:numPr>
          <w:ilvl w:val="1"/>
          <w:numId w:val="25"/>
        </w:numPr>
        <w:shd w:val="clear" w:color="auto" w:fill="FFFFFF"/>
        <w:tabs>
          <w:tab w:val="clear" w:pos="1866"/>
          <w:tab w:val="left" w:pos="709"/>
          <w:tab w:val="left" w:pos="851"/>
        </w:tabs>
        <w:autoSpaceDE w:val="0"/>
        <w:autoSpaceDN w:val="0"/>
        <w:adjustRightInd w:val="0"/>
        <w:spacing w:after="0" w:line="240" w:lineRule="auto"/>
        <w:ind w:left="0" w:firstLine="0"/>
        <w:jc w:val="both"/>
        <w:rPr>
          <w:rFonts w:ascii="Tahoma" w:hAnsi="Tahoma" w:cs="Tahoma"/>
          <w:szCs w:val="20"/>
        </w:rPr>
      </w:pPr>
      <w:r w:rsidRPr="00F9368E">
        <w:rPr>
          <w:rFonts w:ascii="Tahoma" w:hAnsi="Tahoma" w:cs="Tahoma"/>
          <w:szCs w:val="20"/>
        </w:rPr>
        <w:t>За ненадлежащее исполнение Исполнителем обязательств, предусмотренных п.3.7. Договора, Исполнитель уплачивает Заказчику неустойку в размере 0,03% (три</w:t>
      </w:r>
      <w:r w:rsidRPr="00F9368E">
        <w:rPr>
          <w:rFonts w:ascii="Tahoma" w:eastAsia="Times New Roman" w:hAnsi="Tahoma" w:cs="Tahoma"/>
          <w:szCs w:val="20"/>
        </w:rPr>
        <w:t xml:space="preserve"> </w:t>
      </w:r>
      <w:r w:rsidRPr="00F9368E">
        <w:rPr>
          <w:rFonts w:ascii="Tahoma" w:hAnsi="Tahoma" w:cs="Tahoma"/>
          <w:szCs w:val="20"/>
        </w:rPr>
        <w:t>сотых процента) от Цены Договора (стоимости Услуг), указанной в п. 2.1. Договора, за каждый день просрочки, начиная с первого дня просрочки и до дня предоставления информации и копий документов Заказчику</w:t>
      </w:r>
    </w:p>
    <w:p w14:paraId="63A9152C" w14:textId="51D51E90" w:rsidR="005074F3" w:rsidRPr="00F9368E" w:rsidRDefault="005074F3" w:rsidP="00F9368E">
      <w:pPr>
        <w:pStyle w:val="afffa"/>
        <w:widowControl w:val="0"/>
        <w:numPr>
          <w:ilvl w:val="1"/>
          <w:numId w:val="25"/>
        </w:numPr>
        <w:shd w:val="clear" w:color="auto" w:fill="FFFFFF"/>
        <w:tabs>
          <w:tab w:val="clear" w:pos="1866"/>
          <w:tab w:val="left" w:pos="709"/>
          <w:tab w:val="left" w:pos="851"/>
        </w:tabs>
        <w:autoSpaceDE w:val="0"/>
        <w:autoSpaceDN w:val="0"/>
        <w:adjustRightInd w:val="0"/>
        <w:spacing w:after="0" w:line="240" w:lineRule="auto"/>
        <w:ind w:left="0" w:firstLine="0"/>
        <w:jc w:val="both"/>
        <w:rPr>
          <w:rFonts w:ascii="Tahoma" w:hAnsi="Tahoma" w:cs="Tahoma"/>
          <w:szCs w:val="20"/>
        </w:rPr>
      </w:pPr>
      <w:bookmarkStart w:id="7" w:name="_Ref327954349"/>
      <w:r w:rsidRPr="00F9368E">
        <w:rPr>
          <w:rFonts w:ascii="Tahoma" w:hAnsi="Tahoma" w:cs="Tahoma"/>
          <w:szCs w:val="20"/>
        </w:rPr>
        <w:t xml:space="preserve">За </w:t>
      </w:r>
      <w:r w:rsidRPr="00F9368E">
        <w:rPr>
          <w:rFonts w:ascii="Tahoma" w:hAnsi="Tahoma" w:cs="Tahoma"/>
          <w:color w:val="000000" w:themeColor="text1"/>
          <w:szCs w:val="20"/>
        </w:rPr>
        <w:t>несвоевременное</w:t>
      </w:r>
      <w:r w:rsidRPr="00F9368E">
        <w:rPr>
          <w:rFonts w:ascii="Tahoma" w:hAnsi="Tahoma" w:cs="Tahoma"/>
          <w:szCs w:val="20"/>
        </w:rPr>
        <w:t xml:space="preserve"> представление какой-либо информа</w:t>
      </w:r>
      <w:r w:rsidR="00BF1A51" w:rsidRPr="00F9368E">
        <w:rPr>
          <w:rFonts w:ascii="Tahoma" w:hAnsi="Tahoma" w:cs="Tahoma"/>
          <w:szCs w:val="20"/>
        </w:rPr>
        <w:t xml:space="preserve">ции, предусмотренной Договором </w:t>
      </w:r>
      <w:r w:rsidRPr="00F9368E">
        <w:rPr>
          <w:rFonts w:ascii="Tahoma" w:hAnsi="Tahoma" w:cs="Tahoma"/>
          <w:szCs w:val="20"/>
        </w:rPr>
        <w:t>и (или) отчетов о ходе исполнения Договора Исполнитель в течение 10 календарных дней с момента предъявления письменного требования Заказчика обязан уплатить последнему штраф в размере</w:t>
      </w:r>
      <w:r w:rsidR="002B6365" w:rsidRPr="00F9368E">
        <w:rPr>
          <w:rFonts w:ascii="Tahoma" w:hAnsi="Tahoma" w:cs="Tahoma"/>
          <w:szCs w:val="20"/>
        </w:rPr>
        <w:t xml:space="preserve"> </w:t>
      </w:r>
      <w:r w:rsidRPr="00F9368E">
        <w:rPr>
          <w:rFonts w:ascii="Tahoma" w:hAnsi="Tahoma" w:cs="Tahoma"/>
          <w:szCs w:val="20"/>
        </w:rPr>
        <w:t>10 000 (десяти тысяч) рублей за каждый случай допущенного нарушения.</w:t>
      </w:r>
    </w:p>
    <w:p w14:paraId="689E294D" w14:textId="0D024BF5" w:rsidR="005074F3" w:rsidRPr="00F9368E" w:rsidRDefault="005074F3" w:rsidP="00F9368E">
      <w:pPr>
        <w:widowControl w:val="0"/>
        <w:numPr>
          <w:ilvl w:val="1"/>
          <w:numId w:val="25"/>
        </w:numPr>
        <w:shd w:val="clear" w:color="auto" w:fill="FFFFFF"/>
        <w:tabs>
          <w:tab w:val="clear" w:pos="1866"/>
          <w:tab w:val="left" w:pos="709"/>
        </w:tabs>
        <w:autoSpaceDE w:val="0"/>
        <w:autoSpaceDN w:val="0"/>
        <w:adjustRightInd w:val="0"/>
        <w:spacing w:after="0" w:line="240" w:lineRule="auto"/>
        <w:ind w:left="0" w:firstLine="0"/>
        <w:contextualSpacing/>
        <w:jc w:val="both"/>
        <w:rPr>
          <w:rFonts w:ascii="Tahoma" w:hAnsi="Tahoma" w:cs="Tahoma"/>
          <w:szCs w:val="20"/>
        </w:rPr>
      </w:pPr>
      <w:bookmarkStart w:id="8" w:name="_Ref328989777"/>
      <w:r w:rsidRPr="00F9368E">
        <w:rPr>
          <w:rFonts w:ascii="Tahoma" w:hAnsi="Tahoma" w:cs="Tahoma"/>
          <w:szCs w:val="20"/>
        </w:rPr>
        <w:t xml:space="preserve">За нарушение Исполнителем пропускного и </w:t>
      </w:r>
      <w:proofErr w:type="spellStart"/>
      <w:r w:rsidRPr="00F9368E">
        <w:rPr>
          <w:rFonts w:ascii="Tahoma" w:hAnsi="Tahoma" w:cs="Tahoma"/>
          <w:bCs/>
          <w:szCs w:val="20"/>
        </w:rPr>
        <w:t>внутриобъектового</w:t>
      </w:r>
      <w:proofErr w:type="spellEnd"/>
      <w:r w:rsidRPr="00F9368E">
        <w:rPr>
          <w:rFonts w:ascii="Tahoma" w:hAnsi="Tahoma" w:cs="Tahoma"/>
          <w:szCs w:val="20"/>
        </w:rPr>
        <w:t xml:space="preserve"> режима, действующего на территории Заказчика, Исполнитель выплачивает по письменному требованию Заказчика штраф в размере 10 000 (десяти тысяч) рублей за каждый такой установленный факт нарушения.</w:t>
      </w:r>
      <w:bookmarkEnd w:id="7"/>
      <w:bookmarkEnd w:id="8"/>
      <w:r w:rsidRPr="00F9368E">
        <w:rPr>
          <w:rFonts w:ascii="Tahoma" w:hAnsi="Tahoma" w:cs="Tahoma"/>
          <w:szCs w:val="20"/>
        </w:rPr>
        <w:t xml:space="preserve"> </w:t>
      </w:r>
    </w:p>
    <w:p w14:paraId="16A35387" w14:textId="108BBF05" w:rsidR="005074F3" w:rsidRPr="00F9368E" w:rsidRDefault="005074F3" w:rsidP="00F9368E">
      <w:pPr>
        <w:pStyle w:val="ConsPlusNormal"/>
        <w:numPr>
          <w:ilvl w:val="1"/>
          <w:numId w:val="25"/>
        </w:numPr>
        <w:tabs>
          <w:tab w:val="clear" w:pos="1866"/>
          <w:tab w:val="left" w:pos="709"/>
        </w:tabs>
        <w:ind w:left="0" w:firstLine="0"/>
        <w:jc w:val="both"/>
        <w:rPr>
          <w:i w:val="0"/>
        </w:rPr>
      </w:pPr>
      <w:r w:rsidRPr="00F9368E">
        <w:rPr>
          <w:i w:val="0"/>
        </w:rPr>
        <w:t xml:space="preserve">В случае нарушения сроков устранения Недостатков в порядке, предусмотренном Договором, Исполнитель обязан уплатить неустойку </w:t>
      </w:r>
      <w:r w:rsidRPr="00F9368E">
        <w:rPr>
          <w:rFonts w:eastAsia="Times New Roman"/>
          <w:i w:val="0"/>
          <w:lang w:eastAsia="ru-RU"/>
        </w:rPr>
        <w:t>в размере</w:t>
      </w:r>
      <w:r w:rsidRPr="00F9368E">
        <w:rPr>
          <w:i w:val="0"/>
        </w:rPr>
        <w:t xml:space="preserve"> 0,05% от Цены Услуг</w:t>
      </w:r>
      <w:r w:rsidR="00883D24" w:rsidRPr="00F9368E">
        <w:rPr>
          <w:i w:val="0"/>
        </w:rPr>
        <w:t>/ стоимости в заявке, по которой</w:t>
      </w:r>
      <w:r w:rsidR="00BF1A51" w:rsidRPr="00F9368E">
        <w:rPr>
          <w:i w:val="0"/>
        </w:rPr>
        <w:t xml:space="preserve"> допущено нарушение,</w:t>
      </w:r>
      <w:r w:rsidRPr="00F9368E">
        <w:rPr>
          <w:i w:val="0"/>
        </w:rPr>
        <w:t xml:space="preserve"> за каждый день просрочки до фактического исполнения обязательства.</w:t>
      </w:r>
    </w:p>
    <w:p w14:paraId="12C832BE" w14:textId="77777777" w:rsidR="005074F3" w:rsidRPr="00F9368E" w:rsidRDefault="005074F3" w:rsidP="00F9368E">
      <w:pPr>
        <w:widowControl w:val="0"/>
        <w:numPr>
          <w:ilvl w:val="1"/>
          <w:numId w:val="24"/>
        </w:numPr>
        <w:shd w:val="clear" w:color="auto" w:fill="FFFFFF"/>
        <w:tabs>
          <w:tab w:val="left" w:pos="709"/>
        </w:tabs>
        <w:autoSpaceDE w:val="0"/>
        <w:autoSpaceDN w:val="0"/>
        <w:adjustRightInd w:val="0"/>
        <w:spacing w:after="0" w:line="240" w:lineRule="auto"/>
        <w:contextualSpacing/>
        <w:jc w:val="both"/>
        <w:rPr>
          <w:rFonts w:ascii="Tahoma" w:hAnsi="Tahoma" w:cs="Tahoma"/>
          <w:szCs w:val="20"/>
        </w:rPr>
      </w:pPr>
      <w:bookmarkStart w:id="9" w:name="_Ref327954352"/>
      <w:r w:rsidRPr="00F9368E">
        <w:rPr>
          <w:rFonts w:ascii="Tahoma" w:hAnsi="Tahoma" w:cs="Tahoma"/>
          <w:szCs w:val="20"/>
        </w:rPr>
        <w:t>Исполнитель обязан возместить ущерб, причиненный персоналу, имуществу Заказчика и (или) третьих лиц в результате ошибочных действий (бездействий) специалистов Исполнителя, в течение 20 дней с момента получения письменного требования Заказчика.</w:t>
      </w:r>
      <w:bookmarkEnd w:id="9"/>
    </w:p>
    <w:p w14:paraId="254F6E8E" w14:textId="77777777" w:rsidR="005074F3" w:rsidRPr="00F9368E" w:rsidRDefault="005074F3" w:rsidP="00F9368E">
      <w:pPr>
        <w:numPr>
          <w:ilvl w:val="1"/>
          <w:numId w:val="24"/>
        </w:numPr>
        <w:tabs>
          <w:tab w:val="left" w:pos="709"/>
        </w:tabs>
        <w:autoSpaceDE w:val="0"/>
        <w:autoSpaceDN w:val="0"/>
        <w:adjustRightInd w:val="0"/>
        <w:spacing w:after="0" w:line="240" w:lineRule="auto"/>
        <w:contextualSpacing/>
        <w:jc w:val="both"/>
        <w:rPr>
          <w:rFonts w:ascii="Tahoma" w:hAnsi="Tahoma" w:cs="Tahoma"/>
          <w:szCs w:val="20"/>
        </w:rPr>
      </w:pPr>
      <w:bookmarkStart w:id="10" w:name="_Ref327954355"/>
      <w:bookmarkStart w:id="11" w:name="_Ref273619007"/>
      <w:r w:rsidRPr="00F9368E">
        <w:rPr>
          <w:rFonts w:ascii="Tahoma" w:hAnsi="Tahoma" w:cs="Tahoma"/>
          <w:szCs w:val="20"/>
        </w:rPr>
        <w:t>Исполнитель несёт ответственность за допущенные им при оказании Услуг нарушения законодательства Российской Федерации,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убытки.</w:t>
      </w:r>
      <w:bookmarkEnd w:id="10"/>
      <w:r w:rsidRPr="00F9368E">
        <w:rPr>
          <w:rFonts w:ascii="Tahoma" w:hAnsi="Tahoma" w:cs="Tahoma"/>
          <w:szCs w:val="20"/>
        </w:rPr>
        <w:t xml:space="preserve"> </w:t>
      </w:r>
      <w:bookmarkEnd w:id="11"/>
    </w:p>
    <w:p w14:paraId="7350F4A8" w14:textId="46B826AC" w:rsidR="005074F3" w:rsidRPr="00F9368E" w:rsidRDefault="005074F3" w:rsidP="00F9368E">
      <w:pPr>
        <w:widowControl w:val="0"/>
        <w:numPr>
          <w:ilvl w:val="1"/>
          <w:numId w:val="24"/>
        </w:numPr>
        <w:shd w:val="clear" w:color="auto" w:fill="FFFFFF"/>
        <w:tabs>
          <w:tab w:val="left" w:pos="709"/>
        </w:tabs>
        <w:autoSpaceDE w:val="0"/>
        <w:autoSpaceDN w:val="0"/>
        <w:adjustRightInd w:val="0"/>
        <w:spacing w:after="0" w:line="240" w:lineRule="auto"/>
        <w:contextualSpacing/>
        <w:jc w:val="both"/>
        <w:rPr>
          <w:rFonts w:ascii="Tahoma" w:hAnsi="Tahoma" w:cs="Tahoma"/>
          <w:szCs w:val="20"/>
        </w:rPr>
      </w:pPr>
      <w:bookmarkStart w:id="12" w:name="_Ref327954364"/>
      <w:r w:rsidRPr="00F9368E">
        <w:rPr>
          <w:rFonts w:ascii="Tahoma" w:hAnsi="Tahoma" w:cs="Tahoma"/>
          <w:szCs w:val="20"/>
        </w:rPr>
        <w:t>При возникновении пожаров, аварий, несчастных случаев и иных инцидентов с работниками Заказчика, произошедших в процессе оказания Услуг по обстоятельствам, за которые отвечает Исполнитель, Исполнитель обязуется возместить Заказчику причиненные ему убытки.</w:t>
      </w:r>
      <w:bookmarkEnd w:id="12"/>
    </w:p>
    <w:p w14:paraId="03C6BE48" w14:textId="77777777" w:rsidR="005074F3" w:rsidRPr="00F9368E" w:rsidRDefault="005074F3" w:rsidP="00F9368E">
      <w:pPr>
        <w:pStyle w:val="afffa"/>
        <w:numPr>
          <w:ilvl w:val="1"/>
          <w:numId w:val="24"/>
        </w:numPr>
        <w:tabs>
          <w:tab w:val="left" w:pos="709"/>
        </w:tabs>
        <w:spacing w:after="0" w:line="240" w:lineRule="auto"/>
        <w:jc w:val="both"/>
        <w:rPr>
          <w:rFonts w:ascii="Tahoma" w:hAnsi="Tahoma" w:cs="Tahoma"/>
          <w:szCs w:val="20"/>
        </w:rPr>
      </w:pPr>
      <w:r w:rsidRPr="00F9368E">
        <w:rPr>
          <w:rFonts w:ascii="Tahoma" w:hAnsi="Tahoma" w:cs="Tahoma"/>
          <w:szCs w:val="20"/>
        </w:rPr>
        <w:t>Заказчик имеет право удержать, зачесть и/или иным способом 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 С момента получения Исполнителем такого письменного уведомления от Заказчика, соответствующие обязательства Сторон является прекращенным исполнением в соответствующей части.</w:t>
      </w:r>
    </w:p>
    <w:p w14:paraId="7A7E7D56" w14:textId="77777777" w:rsidR="005074F3" w:rsidRPr="00F9368E" w:rsidRDefault="005074F3" w:rsidP="00F9368E">
      <w:pPr>
        <w:pStyle w:val="afffa"/>
        <w:numPr>
          <w:ilvl w:val="1"/>
          <w:numId w:val="24"/>
        </w:numPr>
        <w:tabs>
          <w:tab w:val="left" w:pos="709"/>
        </w:tabs>
        <w:spacing w:after="0" w:line="240" w:lineRule="auto"/>
        <w:jc w:val="both"/>
        <w:rPr>
          <w:rFonts w:ascii="Tahoma" w:hAnsi="Tahoma" w:cs="Tahoma"/>
          <w:szCs w:val="20"/>
        </w:rPr>
      </w:pPr>
      <w:r w:rsidRPr="00F9368E">
        <w:rPr>
          <w:rFonts w:ascii="Tahoma" w:hAnsi="Tahoma" w:cs="Tahoma"/>
          <w:szCs w:val="20"/>
        </w:rPr>
        <w:t xml:space="preserve"> Уплата предусмотренн</w:t>
      </w:r>
      <w:r w:rsidRPr="00F9368E">
        <w:rPr>
          <w:rFonts w:ascii="Tahoma" w:hAnsi="Tahoma" w:cs="Tahoma"/>
          <w:color w:val="000000"/>
          <w:szCs w:val="20"/>
        </w:rPr>
        <w:t>ых</w:t>
      </w:r>
      <w:r w:rsidRPr="00F9368E">
        <w:rPr>
          <w:rFonts w:ascii="Tahoma" w:hAnsi="Tahoma" w:cs="Tahoma"/>
          <w:szCs w:val="20"/>
        </w:rPr>
        <w:t xml:space="preserve"> настоящим разделом Договора сумм не освобождает Исполнителя от исполнения обязательств по настоящему Договору. </w:t>
      </w:r>
    </w:p>
    <w:p w14:paraId="619B3A63" w14:textId="77777777" w:rsidR="005074F3" w:rsidRPr="00F9368E" w:rsidRDefault="005074F3" w:rsidP="00F9368E">
      <w:pPr>
        <w:widowControl w:val="0"/>
        <w:numPr>
          <w:ilvl w:val="1"/>
          <w:numId w:val="24"/>
        </w:numPr>
        <w:shd w:val="clear" w:color="auto" w:fill="FFFFFF"/>
        <w:tabs>
          <w:tab w:val="left" w:pos="709"/>
        </w:tabs>
        <w:autoSpaceDE w:val="0"/>
        <w:autoSpaceDN w:val="0"/>
        <w:adjustRightInd w:val="0"/>
        <w:spacing w:after="0" w:line="240" w:lineRule="auto"/>
        <w:contextualSpacing/>
        <w:jc w:val="both"/>
        <w:rPr>
          <w:rFonts w:ascii="Tahoma" w:hAnsi="Tahoma" w:cs="Tahoma"/>
          <w:szCs w:val="20"/>
        </w:rPr>
      </w:pPr>
      <w:r w:rsidRPr="00F9368E">
        <w:rPr>
          <w:rFonts w:ascii="Tahoma" w:hAnsi="Tahoma" w:cs="Tahoma"/>
          <w:szCs w:val="20"/>
        </w:rPr>
        <w:t>Убытки, причиненные Исполнителем Заказчику, подлежат возмещению Исполнителем в полном размере сверх неустойки, взыскиваемой за нарушение Исполнителем своих обязательств по настоящему Договору.</w:t>
      </w:r>
    </w:p>
    <w:p w14:paraId="1B1BC268" w14:textId="77777777" w:rsidR="005074F3" w:rsidRPr="00F9368E" w:rsidRDefault="005074F3" w:rsidP="00F9368E">
      <w:pPr>
        <w:pStyle w:val="afffa"/>
        <w:numPr>
          <w:ilvl w:val="1"/>
          <w:numId w:val="24"/>
        </w:numPr>
        <w:tabs>
          <w:tab w:val="left" w:pos="709"/>
        </w:tabs>
        <w:spacing w:after="0" w:line="240" w:lineRule="auto"/>
        <w:jc w:val="both"/>
        <w:rPr>
          <w:rFonts w:ascii="Tahoma" w:hAnsi="Tahoma" w:cs="Tahoma"/>
          <w:szCs w:val="20"/>
        </w:rPr>
      </w:pPr>
      <w:r w:rsidRPr="00F9368E">
        <w:rPr>
          <w:rFonts w:ascii="Tahoma" w:hAnsi="Tahoma" w:cs="Tahoma"/>
          <w:szCs w:val="20"/>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14:paraId="2D9A1CBE" w14:textId="6C1684A8" w:rsidR="005074F3" w:rsidRPr="00F9368E" w:rsidRDefault="005074F3" w:rsidP="00F9368E">
      <w:pPr>
        <w:pStyle w:val="afff2"/>
        <w:numPr>
          <w:ilvl w:val="1"/>
          <w:numId w:val="24"/>
        </w:numPr>
        <w:tabs>
          <w:tab w:val="left" w:pos="709"/>
        </w:tabs>
        <w:rPr>
          <w:rFonts w:ascii="Tahoma" w:eastAsiaTheme="minorEastAsia" w:hAnsi="Tahoma" w:cs="Tahoma"/>
          <w:color w:val="auto"/>
          <w:sz w:val="20"/>
          <w:szCs w:val="20"/>
        </w:rPr>
      </w:pPr>
      <w:r w:rsidRPr="00F9368E">
        <w:rPr>
          <w:rFonts w:ascii="Tahoma" w:hAnsi="Tahoma" w:cs="Tahoma"/>
          <w:sz w:val="20"/>
          <w:szCs w:val="20"/>
        </w:rPr>
        <w:t>Исполнитель в соответствии со ст.406.1 ГК РФ возмещает Заказчику все имущественные потери последнего, связанные с невозможностью уменьшения Заказчиком налоговой базы (в том числе возврата (возмещения) налога) и (или) суммы подлежащего уплате налога по операциям с Исполнителем и (или) третьими лицами (соисполнителями), привлеченными Исполнителем для исполнения настоящего Договора, в том числе возникшие в связи с:</w:t>
      </w:r>
    </w:p>
    <w:p w14:paraId="0C4D7640" w14:textId="77777777" w:rsidR="005074F3" w:rsidRPr="00F9368E" w:rsidRDefault="005074F3" w:rsidP="00F9368E">
      <w:pPr>
        <w:pStyle w:val="afffa"/>
        <w:tabs>
          <w:tab w:val="left" w:pos="709"/>
        </w:tabs>
        <w:spacing w:after="0" w:line="240" w:lineRule="auto"/>
        <w:ind w:left="0"/>
        <w:jc w:val="both"/>
        <w:rPr>
          <w:rFonts w:ascii="Tahoma" w:hAnsi="Tahoma" w:cs="Tahoma"/>
          <w:szCs w:val="20"/>
        </w:rPr>
      </w:pPr>
      <w:r w:rsidRPr="00F9368E">
        <w:rPr>
          <w:rFonts w:ascii="Tahoma" w:hAnsi="Tahoma" w:cs="Tahoma"/>
          <w:szCs w:val="20"/>
        </w:rPr>
        <w:t>- отказом в применении вычетов НДС и, как следствие, отказом в возмещении НДС;</w:t>
      </w:r>
    </w:p>
    <w:p w14:paraId="12BE24D5" w14:textId="77777777" w:rsidR="005074F3" w:rsidRPr="00F9368E" w:rsidRDefault="005074F3" w:rsidP="00F9368E">
      <w:pPr>
        <w:pStyle w:val="afffa"/>
        <w:tabs>
          <w:tab w:val="left" w:pos="709"/>
        </w:tabs>
        <w:spacing w:after="0" w:line="240" w:lineRule="auto"/>
        <w:ind w:left="0"/>
        <w:jc w:val="both"/>
        <w:rPr>
          <w:rFonts w:ascii="Tahoma" w:hAnsi="Tahoma" w:cs="Tahoma"/>
          <w:szCs w:val="20"/>
        </w:rPr>
      </w:pPr>
      <w:r w:rsidRPr="00F9368E">
        <w:rPr>
          <w:rFonts w:ascii="Tahoma" w:hAnsi="Tahoma" w:cs="Tahoma"/>
          <w:szCs w:val="20"/>
        </w:rPr>
        <w:t xml:space="preserve">- предъявлением налоговыми органами требований об уплате налогов (пеней, штрафов), </w:t>
      </w:r>
      <w:proofErr w:type="spellStart"/>
      <w:r w:rsidRPr="00F9368E">
        <w:rPr>
          <w:rFonts w:ascii="Tahoma" w:hAnsi="Tahoma" w:cs="Tahoma"/>
          <w:szCs w:val="20"/>
        </w:rPr>
        <w:t>доначисленных</w:t>
      </w:r>
      <w:proofErr w:type="spellEnd"/>
      <w:r w:rsidRPr="00F9368E">
        <w:rPr>
          <w:rFonts w:ascii="Tahoma" w:hAnsi="Tahoma" w:cs="Tahoma"/>
          <w:szCs w:val="20"/>
        </w:rPr>
        <w:t xml:space="preserve"> по операциям в рамках настоящего Договора, в связи с отказом в применении налоговых вычетов по НДС и (или) исключения стоимости оказанных услуг из расходов по налогу на прибыль организаций по причинам, связанным с Исполнителем.</w:t>
      </w:r>
    </w:p>
    <w:p w14:paraId="2397BFF8" w14:textId="77777777" w:rsidR="005074F3" w:rsidRPr="00F9368E" w:rsidRDefault="005074F3" w:rsidP="00F9368E">
      <w:pPr>
        <w:pStyle w:val="afffa"/>
        <w:tabs>
          <w:tab w:val="left" w:pos="709"/>
        </w:tabs>
        <w:spacing w:after="0" w:line="240" w:lineRule="auto"/>
        <w:ind w:left="0"/>
        <w:jc w:val="both"/>
        <w:rPr>
          <w:rFonts w:ascii="Tahoma" w:hAnsi="Tahoma" w:cs="Tahoma"/>
          <w:szCs w:val="20"/>
        </w:rPr>
      </w:pPr>
      <w:r w:rsidRPr="00F9368E">
        <w:rPr>
          <w:rFonts w:ascii="Tahoma" w:hAnsi="Tahoma" w:cs="Tahoma"/>
          <w:szCs w:val="20"/>
        </w:rPr>
        <w:t xml:space="preserve">Потери считаются возникшими с момента предъявления налоговыми органами соответствующих требований об уплате налога (сбора) </w:t>
      </w:r>
      <w:r w:rsidRPr="00F9368E">
        <w:rPr>
          <w:rFonts w:ascii="Tahoma" w:hAnsi="Tahoma" w:cs="Tahoma"/>
          <w:strike/>
          <w:szCs w:val="20"/>
        </w:rPr>
        <w:t>и</w:t>
      </w:r>
      <w:r w:rsidRPr="00F9368E">
        <w:rPr>
          <w:rFonts w:ascii="Tahoma" w:hAnsi="Tahoma" w:cs="Tahoma"/>
          <w:szCs w:val="20"/>
        </w:rPr>
        <w:t xml:space="preserve"> или получения следующих решений налогового органа:</w:t>
      </w:r>
    </w:p>
    <w:p w14:paraId="0FAC569A" w14:textId="77777777" w:rsidR="005074F3" w:rsidRPr="00F9368E" w:rsidRDefault="005074F3" w:rsidP="00F9368E">
      <w:pPr>
        <w:pStyle w:val="afffa"/>
        <w:tabs>
          <w:tab w:val="left" w:pos="709"/>
        </w:tabs>
        <w:spacing w:after="0" w:line="240" w:lineRule="auto"/>
        <w:ind w:left="0"/>
        <w:jc w:val="both"/>
        <w:rPr>
          <w:rFonts w:ascii="Tahoma" w:hAnsi="Tahoma" w:cs="Tahoma"/>
          <w:szCs w:val="20"/>
        </w:rPr>
      </w:pPr>
      <w:r w:rsidRPr="00F9368E">
        <w:rPr>
          <w:rFonts w:ascii="Tahoma" w:hAnsi="Tahoma" w:cs="Tahoma"/>
          <w:szCs w:val="20"/>
        </w:rPr>
        <w:t>- решения об отказе в возмещении (о возмещении частично) НДС;</w:t>
      </w:r>
    </w:p>
    <w:p w14:paraId="61830CB0" w14:textId="77777777" w:rsidR="005074F3" w:rsidRPr="00F9368E" w:rsidRDefault="005074F3" w:rsidP="00F9368E">
      <w:pPr>
        <w:pStyle w:val="afffa"/>
        <w:tabs>
          <w:tab w:val="left" w:pos="709"/>
        </w:tabs>
        <w:spacing w:after="0" w:line="240" w:lineRule="auto"/>
        <w:ind w:left="0"/>
        <w:jc w:val="both"/>
        <w:rPr>
          <w:rFonts w:ascii="Tahoma" w:hAnsi="Tahoma" w:cs="Tahoma"/>
          <w:szCs w:val="20"/>
        </w:rPr>
      </w:pPr>
      <w:r w:rsidRPr="00F9368E">
        <w:rPr>
          <w:rFonts w:ascii="Tahoma" w:hAnsi="Tahoma" w:cs="Tahoma"/>
          <w:szCs w:val="20"/>
        </w:rPr>
        <w:t>- решения о привлечении к ответственности (отказе в привлечении к ответственности) за совершение налогового правонарушения.</w:t>
      </w:r>
    </w:p>
    <w:p w14:paraId="7B8AA55C" w14:textId="77777777" w:rsidR="005074F3" w:rsidRPr="00F9368E" w:rsidRDefault="005074F3" w:rsidP="00F9368E">
      <w:pPr>
        <w:pStyle w:val="afffa"/>
        <w:tabs>
          <w:tab w:val="left" w:pos="709"/>
        </w:tabs>
        <w:spacing w:after="0" w:line="240" w:lineRule="auto"/>
        <w:ind w:left="0"/>
        <w:jc w:val="both"/>
        <w:rPr>
          <w:rFonts w:ascii="Tahoma" w:hAnsi="Tahoma" w:cs="Tahoma"/>
          <w:szCs w:val="20"/>
        </w:rPr>
      </w:pPr>
      <w:r w:rsidRPr="00F9368E">
        <w:rPr>
          <w:rFonts w:ascii="Tahoma" w:hAnsi="Tahoma" w:cs="Tahoma"/>
          <w:szCs w:val="20"/>
        </w:rPr>
        <w:t>Указанные имущественные потери возмещаются в размере сумм, взысканных (предъявленных), в том числе в размере сумм НДС, в вычете которых было отказано Заказчику, и/или уплаченных им на основании решений, требований или актов налоговых проверок налоговых органов. При этом факт оспаривания этих налоговых доначислений (отказов в вычете НДС) в вышестоящем налоговом органе или суде не влияет на обязанность Исполнителя возместить потери.</w:t>
      </w:r>
    </w:p>
    <w:p w14:paraId="10F6AA11" w14:textId="77777777" w:rsidR="005074F3" w:rsidRPr="00F9368E" w:rsidRDefault="005074F3" w:rsidP="00F9368E">
      <w:pPr>
        <w:pStyle w:val="afffa"/>
        <w:tabs>
          <w:tab w:val="left" w:pos="709"/>
        </w:tabs>
        <w:spacing w:after="0" w:line="240" w:lineRule="auto"/>
        <w:ind w:left="0"/>
        <w:jc w:val="both"/>
        <w:rPr>
          <w:rFonts w:ascii="Tahoma" w:hAnsi="Tahoma" w:cs="Tahoma"/>
          <w:szCs w:val="20"/>
        </w:rPr>
      </w:pPr>
      <w:r w:rsidRPr="00F9368E">
        <w:rPr>
          <w:rFonts w:ascii="Tahoma" w:hAnsi="Tahoma" w:cs="Tahoma"/>
          <w:szCs w:val="20"/>
        </w:rPr>
        <w:t xml:space="preserve">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 </w:t>
      </w:r>
    </w:p>
    <w:p w14:paraId="61E71A87" w14:textId="2601DF6D" w:rsidR="005074F3" w:rsidRDefault="005074F3" w:rsidP="00F9368E">
      <w:pPr>
        <w:pStyle w:val="afff2"/>
        <w:numPr>
          <w:ilvl w:val="1"/>
          <w:numId w:val="24"/>
        </w:numPr>
        <w:tabs>
          <w:tab w:val="left" w:pos="709"/>
        </w:tabs>
        <w:rPr>
          <w:rFonts w:ascii="Tahoma" w:eastAsiaTheme="minorEastAsia" w:hAnsi="Tahoma" w:cs="Tahoma"/>
          <w:color w:val="auto"/>
          <w:sz w:val="20"/>
          <w:szCs w:val="20"/>
        </w:rPr>
      </w:pPr>
      <w:r w:rsidRPr="00F9368E">
        <w:rPr>
          <w:rFonts w:ascii="Tahoma" w:eastAsiaTheme="minorEastAsia" w:hAnsi="Tahoma" w:cs="Tahoma"/>
          <w:color w:val="auto"/>
          <w:sz w:val="20"/>
          <w:szCs w:val="20"/>
        </w:rPr>
        <w:t>Настоящим Стороны договорилис</w:t>
      </w:r>
      <w:r w:rsidR="00DF3330" w:rsidRPr="00F9368E">
        <w:rPr>
          <w:rFonts w:ascii="Tahoma" w:eastAsiaTheme="minorEastAsia" w:hAnsi="Tahoma" w:cs="Tahoma"/>
          <w:color w:val="auto"/>
          <w:sz w:val="20"/>
          <w:szCs w:val="20"/>
        </w:rPr>
        <w:t xml:space="preserve">ь о том, что неосуществление </w:t>
      </w:r>
      <w:r w:rsidR="00BF1A51" w:rsidRPr="00F9368E">
        <w:rPr>
          <w:rFonts w:ascii="Tahoma" w:eastAsiaTheme="minorEastAsia" w:hAnsi="Tahoma" w:cs="Tahoma"/>
          <w:color w:val="auto"/>
          <w:sz w:val="20"/>
          <w:szCs w:val="20"/>
        </w:rPr>
        <w:t xml:space="preserve">Заказчиком своего права </w:t>
      </w:r>
      <w:r w:rsidRPr="00F9368E">
        <w:rPr>
          <w:rFonts w:ascii="Tahoma" w:eastAsiaTheme="minorEastAsia" w:hAnsi="Tahoma" w:cs="Tahoma"/>
          <w:color w:val="auto"/>
          <w:sz w:val="20"/>
          <w:szCs w:val="20"/>
        </w:rPr>
        <w:t xml:space="preserve">по Договору при наступлении обстоятельств, служащих основанием для </w:t>
      </w:r>
      <w:r w:rsidR="00237AB3" w:rsidRPr="00F9368E">
        <w:rPr>
          <w:rFonts w:ascii="Tahoma" w:eastAsiaTheme="minorEastAsia" w:hAnsi="Tahoma" w:cs="Tahoma"/>
          <w:color w:val="auto"/>
          <w:sz w:val="20"/>
          <w:szCs w:val="20"/>
        </w:rPr>
        <w:t xml:space="preserve">осуществления такого права, не </w:t>
      </w:r>
      <w:r w:rsidRPr="00F9368E">
        <w:rPr>
          <w:rFonts w:ascii="Tahoma" w:eastAsiaTheme="minorEastAsia" w:hAnsi="Tahoma" w:cs="Tahoma"/>
          <w:color w:val="auto"/>
          <w:sz w:val="20"/>
          <w:szCs w:val="20"/>
        </w:rPr>
        <w:t>является отказом от осуществления права, и не лишает Заказчика права на осуществление своего права по Договору по тем же основаниям.</w:t>
      </w:r>
    </w:p>
    <w:p w14:paraId="1FCF36C5" w14:textId="77777777" w:rsidR="00F9368E" w:rsidRPr="00F9368E" w:rsidRDefault="00F9368E" w:rsidP="00F9368E">
      <w:pPr>
        <w:pStyle w:val="afff2"/>
        <w:tabs>
          <w:tab w:val="left" w:pos="709"/>
        </w:tabs>
        <w:rPr>
          <w:rFonts w:ascii="Tahoma" w:eastAsiaTheme="minorEastAsia" w:hAnsi="Tahoma" w:cs="Tahoma"/>
          <w:color w:val="auto"/>
          <w:sz w:val="20"/>
          <w:szCs w:val="20"/>
        </w:rPr>
      </w:pPr>
    </w:p>
    <w:p w14:paraId="5906274D" w14:textId="77777777" w:rsidR="000059D3" w:rsidRPr="00F9368E" w:rsidRDefault="000059D3" w:rsidP="00F9368E">
      <w:pPr>
        <w:pStyle w:val="30"/>
        <w:keepNext w:val="0"/>
        <w:keepLines w:val="0"/>
        <w:widowControl w:val="0"/>
        <w:numPr>
          <w:ilvl w:val="0"/>
          <w:numId w:val="24"/>
        </w:numPr>
        <w:spacing w:before="0" w:line="240" w:lineRule="auto"/>
        <w:jc w:val="center"/>
        <w:rPr>
          <w:rFonts w:ascii="Tahoma" w:hAnsi="Tahoma" w:cs="Tahoma"/>
          <w:bCs w:val="0"/>
          <w:color w:val="000000" w:themeColor="text1"/>
          <w:sz w:val="20"/>
          <w:szCs w:val="20"/>
        </w:rPr>
      </w:pPr>
      <w:r w:rsidRPr="00F9368E">
        <w:rPr>
          <w:rFonts w:ascii="Tahoma" w:hAnsi="Tahoma" w:cs="Tahoma"/>
          <w:bCs w:val="0"/>
          <w:color w:val="000000" w:themeColor="text1"/>
          <w:sz w:val="20"/>
          <w:szCs w:val="20"/>
        </w:rPr>
        <w:t>Форс-мажор</w:t>
      </w:r>
    </w:p>
    <w:p w14:paraId="2DF16228" w14:textId="2439D5BB" w:rsidR="00552EAB" w:rsidRPr="00F9368E" w:rsidRDefault="00552EAB" w:rsidP="00F9368E">
      <w:pPr>
        <w:pStyle w:val="afffa"/>
        <w:numPr>
          <w:ilvl w:val="1"/>
          <w:numId w:val="24"/>
        </w:numPr>
        <w:tabs>
          <w:tab w:val="left" w:pos="709"/>
        </w:tabs>
        <w:spacing w:after="0" w:line="240" w:lineRule="auto"/>
        <w:rPr>
          <w:rFonts w:ascii="Tahoma" w:eastAsiaTheme="majorEastAsia" w:hAnsi="Tahoma" w:cs="Tahoma"/>
          <w:bCs/>
          <w:szCs w:val="20"/>
        </w:rPr>
      </w:pPr>
      <w:r w:rsidRPr="00F9368E">
        <w:rPr>
          <w:rFonts w:ascii="Tahoma" w:hAnsi="Tahoma" w:cs="Tahoma"/>
          <w:szCs w:val="20"/>
        </w:rPr>
        <w:t xml:space="preserve">Стороны освобождаются </w:t>
      </w:r>
      <w:r w:rsidRPr="00F9368E">
        <w:rPr>
          <w:rFonts w:ascii="Tahoma" w:eastAsiaTheme="majorEastAsia" w:hAnsi="Tahoma" w:cs="Tahoma"/>
          <w:bCs/>
          <w:szCs w:val="20"/>
        </w:rPr>
        <w:t>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14:paraId="204F5CCB" w14:textId="77777777" w:rsidR="00552EAB" w:rsidRPr="00F9368E" w:rsidRDefault="00552EAB" w:rsidP="00F9368E">
      <w:pPr>
        <w:pStyle w:val="afffa"/>
        <w:numPr>
          <w:ilvl w:val="1"/>
          <w:numId w:val="24"/>
        </w:numPr>
        <w:tabs>
          <w:tab w:val="left" w:pos="709"/>
        </w:tabs>
        <w:spacing w:after="0" w:line="240" w:lineRule="auto"/>
        <w:jc w:val="both"/>
        <w:rPr>
          <w:rFonts w:ascii="Tahoma" w:eastAsiaTheme="majorEastAsia" w:hAnsi="Tahoma" w:cs="Tahoma"/>
          <w:bCs/>
          <w:szCs w:val="20"/>
        </w:rPr>
      </w:pPr>
      <w:r w:rsidRPr="00F9368E">
        <w:rPr>
          <w:rFonts w:ascii="Tahoma" w:hAnsi="Tahoma" w:cs="Tahoma"/>
          <w:szCs w:val="20"/>
        </w:rPr>
        <w:t xml:space="preserve">Под обстоятельствами непреодолимой силы (форс-мажорные обстоятельства) </w:t>
      </w:r>
      <w:r w:rsidRPr="00F9368E">
        <w:rPr>
          <w:rFonts w:ascii="Tahoma" w:eastAsiaTheme="majorEastAsia" w:hAnsi="Tahoma" w:cs="Tahoma"/>
          <w:bCs/>
          <w:szCs w:val="20"/>
        </w:rPr>
        <w:t>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14:paraId="1FA79D6F" w14:textId="77777777" w:rsidR="00552EAB" w:rsidRPr="00F9368E" w:rsidRDefault="00552EAB" w:rsidP="00F9368E">
      <w:pPr>
        <w:pStyle w:val="30"/>
        <w:keepNext w:val="0"/>
        <w:keepLines w:val="0"/>
        <w:widowControl w:val="0"/>
        <w:numPr>
          <w:ilvl w:val="1"/>
          <w:numId w:val="24"/>
        </w:numPr>
        <w:tabs>
          <w:tab w:val="left" w:pos="709"/>
          <w:tab w:val="num" w:pos="1866"/>
        </w:tabs>
        <w:spacing w:before="0" w:line="240" w:lineRule="auto"/>
        <w:contextualSpacing/>
        <w:jc w:val="both"/>
        <w:rPr>
          <w:rFonts w:ascii="Tahoma" w:hAnsi="Tahoma" w:cs="Tahoma"/>
          <w:b w:val="0"/>
          <w:color w:val="auto"/>
          <w:sz w:val="20"/>
          <w:szCs w:val="20"/>
        </w:rPr>
      </w:pPr>
      <w:r w:rsidRPr="00F9368E">
        <w:rPr>
          <w:rFonts w:ascii="Tahoma" w:hAnsi="Tahoma" w:cs="Tahoma"/>
          <w:b w:val="0"/>
          <w:color w:val="auto"/>
          <w:sz w:val="20"/>
          <w:szCs w:val="20"/>
        </w:rPr>
        <w:t xml:space="preserve"> 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14:paraId="7C4F5BF3" w14:textId="77777777" w:rsidR="00552EAB" w:rsidRPr="00F9368E" w:rsidRDefault="00552EAB" w:rsidP="00F9368E">
      <w:pPr>
        <w:pStyle w:val="30"/>
        <w:keepNext w:val="0"/>
        <w:keepLines w:val="0"/>
        <w:widowControl w:val="0"/>
        <w:numPr>
          <w:ilvl w:val="1"/>
          <w:numId w:val="24"/>
        </w:numPr>
        <w:tabs>
          <w:tab w:val="left" w:pos="709"/>
          <w:tab w:val="num" w:pos="1866"/>
        </w:tabs>
        <w:spacing w:before="0" w:line="240" w:lineRule="auto"/>
        <w:contextualSpacing/>
        <w:jc w:val="both"/>
        <w:rPr>
          <w:rFonts w:ascii="Tahoma" w:hAnsi="Tahoma" w:cs="Tahoma"/>
          <w:b w:val="0"/>
          <w:color w:val="auto"/>
          <w:sz w:val="20"/>
          <w:szCs w:val="20"/>
        </w:rPr>
      </w:pPr>
      <w:r w:rsidRPr="00F9368E">
        <w:rPr>
          <w:rFonts w:ascii="Tahoma" w:hAnsi="Tahoma" w:cs="Tahoma"/>
          <w:b w:val="0"/>
          <w:color w:val="auto"/>
          <w:sz w:val="20"/>
          <w:szCs w:val="20"/>
        </w:rPr>
        <w:t>При наступлении обстоятельств, указанных в п.8.2.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14:paraId="0B877510" w14:textId="77777777" w:rsidR="00552EAB" w:rsidRPr="00F9368E" w:rsidRDefault="00552EAB" w:rsidP="00F9368E">
      <w:pPr>
        <w:pStyle w:val="30"/>
        <w:keepNext w:val="0"/>
        <w:keepLines w:val="0"/>
        <w:widowControl w:val="0"/>
        <w:numPr>
          <w:ilvl w:val="1"/>
          <w:numId w:val="24"/>
        </w:numPr>
        <w:tabs>
          <w:tab w:val="left" w:pos="709"/>
          <w:tab w:val="num" w:pos="1866"/>
        </w:tabs>
        <w:spacing w:before="0" w:line="240" w:lineRule="auto"/>
        <w:contextualSpacing/>
        <w:jc w:val="both"/>
        <w:rPr>
          <w:rFonts w:ascii="Tahoma" w:hAnsi="Tahoma" w:cs="Tahoma"/>
          <w:b w:val="0"/>
          <w:color w:val="auto"/>
          <w:sz w:val="20"/>
          <w:szCs w:val="20"/>
        </w:rPr>
      </w:pPr>
      <w:r w:rsidRPr="00F9368E">
        <w:rPr>
          <w:rFonts w:ascii="Tahoma" w:hAnsi="Tahoma" w:cs="Tahoma"/>
          <w:b w:val="0"/>
          <w:color w:val="auto"/>
          <w:sz w:val="20"/>
          <w:szCs w:val="20"/>
        </w:rPr>
        <w:t>Сторона, не направившая либо несвоевременно направившая извещение, предусмотренное в п.8.4. Договора, обязана возместить другой Стороне причиненные такой просрочкой убытки.</w:t>
      </w:r>
    </w:p>
    <w:p w14:paraId="66A29CFC" w14:textId="77777777" w:rsidR="00552EAB" w:rsidRPr="00F9368E" w:rsidRDefault="00552EAB" w:rsidP="00F9368E">
      <w:pPr>
        <w:pStyle w:val="30"/>
        <w:keepNext w:val="0"/>
        <w:keepLines w:val="0"/>
        <w:widowControl w:val="0"/>
        <w:numPr>
          <w:ilvl w:val="1"/>
          <w:numId w:val="24"/>
        </w:numPr>
        <w:tabs>
          <w:tab w:val="left" w:pos="709"/>
          <w:tab w:val="num" w:pos="1866"/>
        </w:tabs>
        <w:spacing w:before="0" w:line="240" w:lineRule="auto"/>
        <w:contextualSpacing/>
        <w:jc w:val="both"/>
        <w:rPr>
          <w:rFonts w:ascii="Tahoma" w:hAnsi="Tahoma" w:cs="Tahoma"/>
          <w:b w:val="0"/>
          <w:color w:val="auto"/>
          <w:sz w:val="20"/>
          <w:szCs w:val="20"/>
        </w:rPr>
      </w:pPr>
      <w:proofErr w:type="spellStart"/>
      <w:r w:rsidRPr="00F9368E">
        <w:rPr>
          <w:rFonts w:ascii="Tahoma" w:hAnsi="Tahoma" w:cs="Tahoma"/>
          <w:b w:val="0"/>
          <w:color w:val="auto"/>
          <w:sz w:val="20"/>
          <w:szCs w:val="20"/>
        </w:rPr>
        <w:t>Неуведомление</w:t>
      </w:r>
      <w:proofErr w:type="spellEnd"/>
      <w:r w:rsidRPr="00F9368E">
        <w:rPr>
          <w:rFonts w:ascii="Tahoma" w:hAnsi="Tahoma" w:cs="Tahoma"/>
          <w:b w:val="0"/>
          <w:color w:val="auto"/>
          <w:sz w:val="20"/>
          <w:szCs w:val="20"/>
        </w:rPr>
        <w:t xml:space="preserve">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14:paraId="076D55E7" w14:textId="77777777" w:rsidR="00552EAB" w:rsidRPr="00F9368E" w:rsidRDefault="00552EAB" w:rsidP="00F9368E">
      <w:pPr>
        <w:pStyle w:val="30"/>
        <w:keepNext w:val="0"/>
        <w:keepLines w:val="0"/>
        <w:widowControl w:val="0"/>
        <w:numPr>
          <w:ilvl w:val="1"/>
          <w:numId w:val="24"/>
        </w:numPr>
        <w:tabs>
          <w:tab w:val="left" w:pos="709"/>
          <w:tab w:val="num" w:pos="1866"/>
        </w:tabs>
        <w:spacing w:before="0" w:line="240" w:lineRule="auto"/>
        <w:contextualSpacing/>
        <w:jc w:val="both"/>
        <w:rPr>
          <w:rFonts w:ascii="Tahoma" w:hAnsi="Tahoma" w:cs="Tahoma"/>
          <w:b w:val="0"/>
          <w:color w:val="auto"/>
          <w:sz w:val="20"/>
          <w:szCs w:val="20"/>
        </w:rPr>
      </w:pPr>
      <w:r w:rsidRPr="00F9368E">
        <w:rPr>
          <w:rFonts w:ascii="Tahoma" w:hAnsi="Tahoma" w:cs="Tahoma"/>
          <w:b w:val="0"/>
          <w:color w:val="auto"/>
          <w:sz w:val="20"/>
          <w:szCs w:val="2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14:paraId="0885370B" w14:textId="77777777" w:rsidR="00552EAB" w:rsidRDefault="00552EAB" w:rsidP="00F9368E">
      <w:pPr>
        <w:pStyle w:val="30"/>
        <w:keepNext w:val="0"/>
        <w:keepLines w:val="0"/>
        <w:widowControl w:val="0"/>
        <w:numPr>
          <w:ilvl w:val="1"/>
          <w:numId w:val="24"/>
        </w:numPr>
        <w:tabs>
          <w:tab w:val="left" w:pos="709"/>
          <w:tab w:val="num" w:pos="1866"/>
        </w:tabs>
        <w:spacing w:before="0" w:line="240" w:lineRule="auto"/>
        <w:contextualSpacing/>
        <w:jc w:val="both"/>
        <w:rPr>
          <w:rFonts w:ascii="Tahoma" w:hAnsi="Tahoma" w:cs="Tahoma"/>
          <w:b w:val="0"/>
          <w:color w:val="auto"/>
          <w:sz w:val="20"/>
          <w:szCs w:val="20"/>
        </w:rPr>
      </w:pPr>
      <w:r w:rsidRPr="00F9368E">
        <w:rPr>
          <w:rFonts w:ascii="Tahoma" w:hAnsi="Tahoma" w:cs="Tahoma"/>
          <w:b w:val="0"/>
          <w:color w:val="auto"/>
          <w:sz w:val="20"/>
          <w:szCs w:val="20"/>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14:paraId="6B74E414" w14:textId="77777777" w:rsidR="00F9368E" w:rsidRPr="00F9368E" w:rsidRDefault="00F9368E" w:rsidP="00F9368E"/>
    <w:p w14:paraId="24065466" w14:textId="77777777" w:rsidR="00552EAB" w:rsidRPr="00F9368E" w:rsidRDefault="00552EAB" w:rsidP="00F9368E">
      <w:pPr>
        <w:pStyle w:val="30"/>
        <w:keepNext w:val="0"/>
        <w:keepLines w:val="0"/>
        <w:widowControl w:val="0"/>
        <w:numPr>
          <w:ilvl w:val="0"/>
          <w:numId w:val="24"/>
        </w:numPr>
        <w:spacing w:before="0" w:line="240" w:lineRule="auto"/>
        <w:jc w:val="center"/>
        <w:rPr>
          <w:rFonts w:ascii="Tahoma" w:hAnsi="Tahoma" w:cs="Tahoma"/>
          <w:bCs w:val="0"/>
          <w:color w:val="000000" w:themeColor="text1"/>
          <w:sz w:val="20"/>
          <w:szCs w:val="20"/>
        </w:rPr>
      </w:pPr>
      <w:r w:rsidRPr="00F9368E">
        <w:rPr>
          <w:rFonts w:ascii="Tahoma" w:hAnsi="Tahoma" w:cs="Tahoma"/>
          <w:bCs w:val="0"/>
          <w:color w:val="000000" w:themeColor="text1"/>
          <w:sz w:val="20"/>
          <w:szCs w:val="20"/>
        </w:rPr>
        <w:t>Порядок разрешения споров</w:t>
      </w:r>
    </w:p>
    <w:p w14:paraId="21E08C39" w14:textId="77777777" w:rsidR="00552EAB" w:rsidRPr="00F9368E" w:rsidRDefault="00552EAB" w:rsidP="00F9368E">
      <w:pPr>
        <w:pStyle w:val="ConsPlusNormal"/>
        <w:numPr>
          <w:ilvl w:val="1"/>
          <w:numId w:val="24"/>
        </w:numPr>
        <w:jc w:val="both"/>
        <w:rPr>
          <w:i w:val="0"/>
        </w:rPr>
      </w:pPr>
      <w:r w:rsidRPr="00F9368E">
        <w:rPr>
          <w:i w:val="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14:paraId="3E701EE7" w14:textId="77777777" w:rsidR="00552EAB" w:rsidRPr="00F9368E" w:rsidRDefault="00552EAB" w:rsidP="00F9368E">
      <w:pPr>
        <w:pStyle w:val="ConsPlusNormal"/>
        <w:numPr>
          <w:ilvl w:val="1"/>
          <w:numId w:val="24"/>
        </w:numPr>
        <w:jc w:val="both"/>
        <w:rPr>
          <w:i w:val="0"/>
        </w:rPr>
      </w:pPr>
      <w:r w:rsidRPr="00F9368E">
        <w:rPr>
          <w:i w:val="0"/>
        </w:rPr>
        <w:t>Все споры, разногласия или требования, возникающие между Сторонами из Договора или в связи с ним, в том числе касающиеся его исполнения или нарушения, разрешаются в претензионном порядке. Претензия направляется Стороне по Договору с приложением подтверждающих заявленные требования документов. Срок рассмотрения претензий - 10 (десять) рабочих дней с момента ее получения.</w:t>
      </w:r>
    </w:p>
    <w:p w14:paraId="6E5E6699" w14:textId="7DBE8902" w:rsidR="00552EAB" w:rsidRDefault="00552EAB" w:rsidP="00F9368E">
      <w:pPr>
        <w:widowControl w:val="0"/>
        <w:numPr>
          <w:ilvl w:val="1"/>
          <w:numId w:val="24"/>
        </w:numPr>
        <w:tabs>
          <w:tab w:val="num" w:pos="709"/>
          <w:tab w:val="num" w:pos="1440"/>
        </w:tabs>
        <w:autoSpaceDE w:val="0"/>
        <w:autoSpaceDN w:val="0"/>
        <w:adjustRightInd w:val="0"/>
        <w:spacing w:after="0" w:line="240" w:lineRule="auto"/>
        <w:contextualSpacing/>
        <w:jc w:val="both"/>
        <w:rPr>
          <w:rFonts w:ascii="Tahoma" w:hAnsi="Tahoma" w:cs="Tahoma"/>
          <w:szCs w:val="20"/>
        </w:rPr>
      </w:pPr>
      <w:r w:rsidRPr="00F9368E">
        <w:rPr>
          <w:rFonts w:ascii="Tahoma" w:hAnsi="Tahoma" w:cs="Tahoma"/>
          <w:iCs/>
          <w:szCs w:val="20"/>
        </w:rPr>
        <w:t xml:space="preserve">Споры, разногласия или требования, не урегулированные в претензионном порядке, передаются на разрешение в </w:t>
      </w:r>
      <w:r w:rsidR="006044DE" w:rsidRPr="00F9368E">
        <w:rPr>
          <w:rFonts w:ascii="Tahoma" w:hAnsi="Tahoma" w:cs="Tahoma"/>
          <w:szCs w:val="20"/>
        </w:rPr>
        <w:t>арбитражный суд Московской области.</w:t>
      </w:r>
    </w:p>
    <w:p w14:paraId="7E5EBC29" w14:textId="77777777" w:rsidR="00F9368E" w:rsidRPr="00F9368E" w:rsidRDefault="00F9368E" w:rsidP="00F9368E">
      <w:pPr>
        <w:widowControl w:val="0"/>
        <w:autoSpaceDE w:val="0"/>
        <w:autoSpaceDN w:val="0"/>
        <w:adjustRightInd w:val="0"/>
        <w:spacing w:after="0" w:line="240" w:lineRule="auto"/>
        <w:contextualSpacing/>
        <w:jc w:val="both"/>
        <w:rPr>
          <w:rFonts w:ascii="Tahoma" w:hAnsi="Tahoma" w:cs="Tahoma"/>
          <w:szCs w:val="20"/>
        </w:rPr>
      </w:pPr>
    </w:p>
    <w:p w14:paraId="3B57334B" w14:textId="77777777" w:rsidR="00552EAB" w:rsidRPr="00F9368E" w:rsidRDefault="00552EAB" w:rsidP="00F9368E">
      <w:pPr>
        <w:pStyle w:val="30"/>
        <w:keepNext w:val="0"/>
        <w:keepLines w:val="0"/>
        <w:widowControl w:val="0"/>
        <w:numPr>
          <w:ilvl w:val="0"/>
          <w:numId w:val="24"/>
        </w:numPr>
        <w:spacing w:before="0" w:line="240" w:lineRule="auto"/>
        <w:contextualSpacing/>
        <w:jc w:val="center"/>
        <w:rPr>
          <w:rFonts w:ascii="Tahoma" w:hAnsi="Tahoma" w:cs="Tahoma"/>
          <w:bCs w:val="0"/>
          <w:color w:val="000000" w:themeColor="text1"/>
          <w:sz w:val="20"/>
          <w:szCs w:val="20"/>
        </w:rPr>
      </w:pPr>
      <w:r w:rsidRPr="00F9368E">
        <w:rPr>
          <w:rFonts w:ascii="Tahoma" w:hAnsi="Tahoma" w:cs="Tahoma"/>
          <w:bCs w:val="0"/>
          <w:color w:val="000000" w:themeColor="text1"/>
          <w:sz w:val="20"/>
          <w:szCs w:val="20"/>
        </w:rPr>
        <w:t>Основания изменения и расторжения Договора</w:t>
      </w:r>
    </w:p>
    <w:p w14:paraId="1B579851" w14:textId="77777777" w:rsidR="00552EAB" w:rsidRPr="00F9368E" w:rsidRDefault="00552EAB" w:rsidP="00F9368E">
      <w:pPr>
        <w:widowControl w:val="0"/>
        <w:numPr>
          <w:ilvl w:val="1"/>
          <w:numId w:val="24"/>
        </w:numPr>
        <w:shd w:val="clear" w:color="auto" w:fill="FFFFFF"/>
        <w:tabs>
          <w:tab w:val="left" w:pos="709"/>
        </w:tabs>
        <w:autoSpaceDE w:val="0"/>
        <w:autoSpaceDN w:val="0"/>
        <w:adjustRightInd w:val="0"/>
        <w:spacing w:after="0" w:line="240" w:lineRule="auto"/>
        <w:contextualSpacing/>
        <w:jc w:val="both"/>
        <w:rPr>
          <w:rFonts w:ascii="Tahoma" w:hAnsi="Tahoma" w:cs="Tahoma"/>
          <w:szCs w:val="20"/>
        </w:rPr>
      </w:pPr>
      <w:r w:rsidRPr="00F9368E">
        <w:rPr>
          <w:rFonts w:ascii="Tahoma" w:hAnsi="Tahoma" w:cs="Tahoma"/>
          <w:szCs w:val="20"/>
        </w:rPr>
        <w:t xml:space="preserve">Все изменения и дополнения к Договору считаются действительными, если они оформлены в виде дополнительных соглашений к настоящему Договору, подписанных полномочными представителями Исполнителя и Заказчика за исключением случаев, предусмотренных Договором. </w:t>
      </w:r>
    </w:p>
    <w:p w14:paraId="0A7B2DA0" w14:textId="77777777" w:rsidR="00552EAB" w:rsidRPr="00F9368E" w:rsidRDefault="00552EAB" w:rsidP="00F9368E">
      <w:pPr>
        <w:widowControl w:val="0"/>
        <w:numPr>
          <w:ilvl w:val="1"/>
          <w:numId w:val="24"/>
        </w:numPr>
        <w:shd w:val="clear" w:color="auto" w:fill="FFFFFF"/>
        <w:autoSpaceDE w:val="0"/>
        <w:autoSpaceDN w:val="0"/>
        <w:adjustRightInd w:val="0"/>
        <w:spacing w:after="0" w:line="240" w:lineRule="auto"/>
        <w:contextualSpacing/>
        <w:jc w:val="both"/>
        <w:rPr>
          <w:rFonts w:ascii="Tahoma" w:hAnsi="Tahoma" w:cs="Tahoma"/>
          <w:szCs w:val="20"/>
        </w:rPr>
      </w:pPr>
      <w:r w:rsidRPr="00F9368E">
        <w:rPr>
          <w:rFonts w:ascii="Tahoma" w:hAnsi="Tahoma" w:cs="Tahoma"/>
          <w:szCs w:val="20"/>
        </w:rPr>
        <w:t>Об изменении адреса или платежных реквизитов какой-либо Стороны другая Сторона должна быть письменно уведомлена об этом в течение 10 дней с момента таких изменений.</w:t>
      </w:r>
    </w:p>
    <w:p w14:paraId="32921091" w14:textId="77777777" w:rsidR="00552EAB" w:rsidRPr="00F9368E" w:rsidRDefault="00552EAB" w:rsidP="00F9368E">
      <w:pPr>
        <w:widowControl w:val="0"/>
        <w:numPr>
          <w:ilvl w:val="1"/>
          <w:numId w:val="24"/>
        </w:numPr>
        <w:shd w:val="clear" w:color="auto" w:fill="FFFFFF"/>
        <w:autoSpaceDE w:val="0"/>
        <w:autoSpaceDN w:val="0"/>
        <w:adjustRightInd w:val="0"/>
        <w:spacing w:after="0" w:line="240" w:lineRule="auto"/>
        <w:contextualSpacing/>
        <w:jc w:val="both"/>
        <w:rPr>
          <w:rFonts w:ascii="Tahoma" w:hAnsi="Tahoma" w:cs="Tahoma"/>
          <w:szCs w:val="20"/>
        </w:rPr>
      </w:pPr>
      <w:r w:rsidRPr="00F9368E">
        <w:rPr>
          <w:rFonts w:ascii="Tahoma" w:hAnsi="Tahoma" w:cs="Tahoma"/>
          <w:szCs w:val="20"/>
        </w:rPr>
        <w:t>Договор может быть изменен или прекращен:</w:t>
      </w:r>
    </w:p>
    <w:p w14:paraId="2892626B" w14:textId="0CAA964D" w:rsidR="00552EAB" w:rsidRPr="00F9368E" w:rsidRDefault="00552EAB" w:rsidP="00F9368E">
      <w:pPr>
        <w:pStyle w:val="ConsPlusNormal"/>
        <w:numPr>
          <w:ilvl w:val="0"/>
          <w:numId w:val="6"/>
        </w:numPr>
        <w:ind w:left="0" w:firstLine="0"/>
        <w:jc w:val="both"/>
        <w:rPr>
          <w:i w:val="0"/>
        </w:rPr>
      </w:pPr>
      <w:r w:rsidRPr="00F9368E">
        <w:rPr>
          <w:i w:val="0"/>
        </w:rPr>
        <w:t xml:space="preserve">по соглашению Сторон, совершенному исключительно в форме дополнительного соглашения к настоящему Договору, подписанному надлежащим образом уполномоченными на то представителями Сторон, протоколы совещаний, </w:t>
      </w:r>
      <w:r w:rsidR="00F9368E" w:rsidRPr="00F9368E">
        <w:rPr>
          <w:i w:val="0"/>
        </w:rPr>
        <w:t>письма и иные документы,</w:t>
      </w:r>
      <w:r w:rsidRPr="00F9368E">
        <w:rPr>
          <w:i w:val="0"/>
        </w:rPr>
        <w:t xml:space="preserve"> оформляемые Сторонами при исполнении </w:t>
      </w:r>
      <w:r w:rsidR="00F9368E" w:rsidRPr="00F9368E">
        <w:rPr>
          <w:i w:val="0"/>
        </w:rPr>
        <w:t>настоящего Договора,</w:t>
      </w:r>
      <w:r w:rsidRPr="00F9368E">
        <w:rPr>
          <w:i w:val="0"/>
        </w:rPr>
        <w:t xml:space="preserve"> не могут изменять положения настоящего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w:t>
      </w:r>
      <w:r w:rsidR="00DF3330" w:rsidRPr="00F9368E">
        <w:rPr>
          <w:i w:val="0"/>
        </w:rPr>
        <w:t xml:space="preserve">онним соглашением. Исполнитель </w:t>
      </w:r>
      <w:r w:rsidRPr="00F9368E">
        <w:rPr>
          <w:i w:val="0"/>
        </w:rPr>
        <w:t>не вправе прекращать оказания Услуг до подписания двухстороннего соглашения о расторжении Договора;</w:t>
      </w:r>
    </w:p>
    <w:p w14:paraId="12D67140" w14:textId="77777777" w:rsidR="00552EAB" w:rsidRPr="00F9368E" w:rsidRDefault="00552EAB" w:rsidP="00F9368E">
      <w:pPr>
        <w:pStyle w:val="ConsPlusNormal"/>
        <w:numPr>
          <w:ilvl w:val="0"/>
          <w:numId w:val="6"/>
        </w:numPr>
        <w:ind w:left="0" w:firstLine="0"/>
        <w:jc w:val="both"/>
        <w:rPr>
          <w:i w:val="0"/>
        </w:rPr>
      </w:pPr>
      <w:r w:rsidRPr="00F9368E">
        <w:rPr>
          <w:i w:val="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14:paraId="47C35793" w14:textId="77777777" w:rsidR="00552EAB" w:rsidRPr="00F9368E" w:rsidRDefault="00552EAB" w:rsidP="00F9368E">
      <w:pPr>
        <w:pStyle w:val="ConsPlusNormal"/>
        <w:numPr>
          <w:ilvl w:val="0"/>
          <w:numId w:val="6"/>
        </w:numPr>
        <w:ind w:left="0" w:firstLine="0"/>
        <w:jc w:val="both"/>
        <w:rPr>
          <w:i w:val="0"/>
        </w:rPr>
      </w:pPr>
      <w:r w:rsidRPr="00F9368E">
        <w:rPr>
          <w:i w:val="0"/>
        </w:rPr>
        <w:t xml:space="preserve"> в одностороннем порядке по требованию одной из Сторон в случаях и порядке, предусмотренных настоящим Договором. </w:t>
      </w:r>
    </w:p>
    <w:p w14:paraId="2C038C81" w14:textId="77777777" w:rsidR="00552EAB" w:rsidRPr="00F9368E" w:rsidRDefault="00552EAB" w:rsidP="00F9368E">
      <w:pPr>
        <w:widowControl w:val="0"/>
        <w:numPr>
          <w:ilvl w:val="1"/>
          <w:numId w:val="24"/>
        </w:numPr>
        <w:shd w:val="clear" w:color="auto" w:fill="FFFFFF"/>
        <w:autoSpaceDE w:val="0"/>
        <w:autoSpaceDN w:val="0"/>
        <w:adjustRightInd w:val="0"/>
        <w:spacing w:after="0" w:line="240" w:lineRule="auto"/>
        <w:contextualSpacing/>
        <w:jc w:val="both"/>
        <w:rPr>
          <w:rFonts w:ascii="Tahoma" w:hAnsi="Tahoma" w:cs="Tahoma"/>
          <w:szCs w:val="20"/>
        </w:rPr>
      </w:pPr>
      <w:r w:rsidRPr="00F9368E">
        <w:rPr>
          <w:rFonts w:ascii="Tahoma" w:hAnsi="Tahoma" w:cs="Tahoma"/>
          <w:b/>
          <w:szCs w:val="20"/>
        </w:rPr>
        <w:t>Отказ от исполнения Договора по инициативе Исполнителя.</w:t>
      </w:r>
    </w:p>
    <w:p w14:paraId="1F31EC22" w14:textId="58394DDD" w:rsidR="00552EAB" w:rsidRPr="00F9368E" w:rsidRDefault="00552EAB" w:rsidP="00F9368E">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F9368E">
        <w:rPr>
          <w:rFonts w:ascii="Tahoma" w:hAnsi="Tahoma" w:cs="Tahoma"/>
          <w:szCs w:val="20"/>
        </w:rPr>
        <w:t xml:space="preserve">10.4.1 Исполнитель вправе отказаться от исполнения настоящего Договора исключительно, при условии выплаты Заказчику компенсации в размере </w:t>
      </w:r>
      <w:r w:rsidRPr="00F9368E">
        <w:rPr>
          <w:rFonts w:ascii="Tahoma" w:hAnsi="Tahoma" w:cs="Tahoma"/>
          <w:iCs/>
          <w:szCs w:val="20"/>
        </w:rPr>
        <w:t>5% от Цены Услуг</w:t>
      </w:r>
      <w:r w:rsidR="00AF7495" w:rsidRPr="00F9368E">
        <w:rPr>
          <w:rFonts w:ascii="Tahoma" w:eastAsia="Times New Roman" w:hAnsi="Tahoma" w:cs="Tahoma"/>
          <w:szCs w:val="20"/>
        </w:rPr>
        <w:t xml:space="preserve"> </w:t>
      </w:r>
      <w:r w:rsidRPr="00F9368E">
        <w:rPr>
          <w:rFonts w:ascii="Tahoma" w:hAnsi="Tahoma" w:cs="Tahoma"/>
          <w:iCs/>
          <w:szCs w:val="20"/>
        </w:rPr>
        <w:t>и полного возмещения Заказчику убытков</w:t>
      </w:r>
      <w:r w:rsidRPr="00F9368E">
        <w:rPr>
          <w:rFonts w:ascii="Tahoma" w:hAnsi="Tahoma" w:cs="Tahoma"/>
          <w:szCs w:val="20"/>
        </w:rPr>
        <w:t>.</w:t>
      </w:r>
    </w:p>
    <w:p w14:paraId="593CA1D4" w14:textId="77777777" w:rsidR="00552EAB" w:rsidRPr="00F9368E" w:rsidRDefault="00552EAB" w:rsidP="00F9368E">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F9368E">
        <w:rPr>
          <w:rFonts w:ascii="Tahoma" w:hAnsi="Tahoma" w:cs="Tahoma"/>
          <w:szCs w:val="20"/>
        </w:rPr>
        <w:t xml:space="preserve">10.4.2. Настоящим стороны договорились о том,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 719 ГК РФ. </w:t>
      </w:r>
    </w:p>
    <w:p w14:paraId="061914D1" w14:textId="77777777" w:rsidR="00552EAB" w:rsidRPr="00F9368E" w:rsidRDefault="00552EAB" w:rsidP="00F9368E">
      <w:pPr>
        <w:widowControl w:val="0"/>
        <w:numPr>
          <w:ilvl w:val="1"/>
          <w:numId w:val="24"/>
        </w:numPr>
        <w:shd w:val="clear" w:color="auto" w:fill="FFFFFF"/>
        <w:autoSpaceDE w:val="0"/>
        <w:autoSpaceDN w:val="0"/>
        <w:adjustRightInd w:val="0"/>
        <w:spacing w:after="0" w:line="240" w:lineRule="auto"/>
        <w:contextualSpacing/>
        <w:jc w:val="both"/>
        <w:rPr>
          <w:rFonts w:ascii="Tahoma" w:hAnsi="Tahoma" w:cs="Tahoma"/>
          <w:szCs w:val="20"/>
        </w:rPr>
      </w:pPr>
      <w:r w:rsidRPr="00F9368E">
        <w:rPr>
          <w:rFonts w:ascii="Tahoma" w:hAnsi="Tahoma" w:cs="Tahoma"/>
          <w:b/>
          <w:szCs w:val="20"/>
        </w:rPr>
        <w:t>Отказ от исполнения Договора по инициативе Заказчика</w:t>
      </w:r>
    </w:p>
    <w:p w14:paraId="0B403E64" w14:textId="77777777" w:rsidR="00552EAB" w:rsidRPr="00F9368E" w:rsidRDefault="00552EAB" w:rsidP="00F9368E">
      <w:pPr>
        <w:pStyle w:val="ConsPlusNormal"/>
        <w:jc w:val="both"/>
        <w:rPr>
          <w:i w:val="0"/>
        </w:rPr>
      </w:pPr>
      <w:r w:rsidRPr="00F9368E">
        <w:rPr>
          <w:i w:val="0"/>
        </w:rPr>
        <w:t>10.5.1. Заказчик вправе, в соответствии со ст.782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14:paraId="3AA6391A" w14:textId="5F299349" w:rsidR="00552EAB" w:rsidRPr="00F9368E" w:rsidRDefault="00552EAB" w:rsidP="00F9368E">
      <w:pPr>
        <w:pStyle w:val="ConsPlusNormal"/>
        <w:tabs>
          <w:tab w:val="num" w:pos="423"/>
        </w:tabs>
        <w:jc w:val="both"/>
        <w:rPr>
          <w:i w:val="0"/>
        </w:rPr>
      </w:pPr>
      <w:r w:rsidRPr="00F9368E">
        <w:rPr>
          <w:i w:val="0"/>
        </w:rPr>
        <w:t>В таком случае Заказчик обязан оплатить Услуги, фа</w:t>
      </w:r>
      <w:r w:rsidR="00DF3330" w:rsidRPr="00F9368E">
        <w:rPr>
          <w:i w:val="0"/>
        </w:rPr>
        <w:t>ктически оказанные Исполнителем</w:t>
      </w:r>
      <w:r w:rsidRPr="00F9368E">
        <w:rPr>
          <w:i w:val="0"/>
        </w:rPr>
        <w:t xml:space="preserve"> на момент получения уведомления Заказчика об отказе от исполнения Договора на основании двухсторонних актов оказанных услуг. Убытки, включая упущенную выгоду Исполнителя, возмещению не подлежат.</w:t>
      </w:r>
    </w:p>
    <w:p w14:paraId="15E96BD2" w14:textId="77777777" w:rsidR="00552EAB" w:rsidRPr="00F9368E" w:rsidRDefault="00552EAB" w:rsidP="00F9368E">
      <w:pPr>
        <w:pStyle w:val="ConsPlusNormal"/>
        <w:jc w:val="both"/>
        <w:rPr>
          <w:i w:val="0"/>
        </w:rPr>
      </w:pPr>
      <w:r w:rsidRPr="00F9368E">
        <w:rPr>
          <w:i w:val="0"/>
        </w:rPr>
        <w:t>10.5.2. Заказчик в соответствии со ст. 450.1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14:paraId="36DA14CE" w14:textId="77777777" w:rsidR="00552EAB" w:rsidRPr="00F9368E" w:rsidRDefault="00552EAB" w:rsidP="00F9368E">
      <w:pPr>
        <w:pStyle w:val="ConsPlusNormal"/>
        <w:jc w:val="both"/>
        <w:rPr>
          <w:i w:val="0"/>
        </w:rPr>
      </w:pPr>
      <w:r w:rsidRPr="00F9368E">
        <w:rPr>
          <w:i w:val="0"/>
        </w:rPr>
        <w:t>a) нарушение Исполнителем условий настоящего Договора, ведущее к существенному снижению качества Услуг;</w:t>
      </w:r>
    </w:p>
    <w:p w14:paraId="675D018B" w14:textId="6CFACAB5" w:rsidR="00552EAB" w:rsidRPr="00F9368E" w:rsidRDefault="00552EAB" w:rsidP="00F9368E">
      <w:pPr>
        <w:pStyle w:val="ConsPlusNormal"/>
        <w:jc w:val="both"/>
        <w:rPr>
          <w:i w:val="0"/>
        </w:rPr>
      </w:pPr>
      <w:r w:rsidRPr="00F9368E">
        <w:rPr>
          <w:i w:val="0"/>
          <w:lang w:val="en-US"/>
        </w:rPr>
        <w:t>b</w:t>
      </w:r>
      <w:r w:rsidR="00DF3330" w:rsidRPr="00F9368E">
        <w:rPr>
          <w:i w:val="0"/>
        </w:rPr>
        <w:t xml:space="preserve">) Исполнитель </w:t>
      </w:r>
      <w:r w:rsidRPr="00F9368E">
        <w:rPr>
          <w:i w:val="0"/>
        </w:rPr>
        <w:t>не приступает своевременно к исполнению настоящего Договора или оказывает Услуги настолько медленно, что их окончание к датам, установленным Статье 4 настоящего Договора становится явно невозможным;</w:t>
      </w:r>
    </w:p>
    <w:p w14:paraId="7611221C" w14:textId="77777777" w:rsidR="00552EAB" w:rsidRPr="00F9368E" w:rsidRDefault="00552EAB" w:rsidP="00F9368E">
      <w:pPr>
        <w:pStyle w:val="ConsPlusNormal"/>
        <w:jc w:val="both"/>
        <w:rPr>
          <w:i w:val="0"/>
        </w:rPr>
      </w:pPr>
      <w:r w:rsidRPr="00F9368E">
        <w:rPr>
          <w:i w:val="0"/>
        </w:rPr>
        <w:t>c) во время оказания Услуг станет очевидным, что они не будут оказаны надлежащим образом и в срок;</w:t>
      </w:r>
    </w:p>
    <w:p w14:paraId="0A568C9A" w14:textId="522C0809" w:rsidR="00552EAB" w:rsidRPr="00F9368E" w:rsidRDefault="00540BB5" w:rsidP="00F9368E">
      <w:pPr>
        <w:pStyle w:val="ConsPlusNormal"/>
        <w:jc w:val="both"/>
        <w:rPr>
          <w:i w:val="0"/>
        </w:rPr>
      </w:pPr>
      <w:r w:rsidRPr="00F9368E">
        <w:rPr>
          <w:i w:val="0"/>
        </w:rPr>
        <w:t xml:space="preserve">d) </w:t>
      </w:r>
      <w:r w:rsidR="00552EAB" w:rsidRPr="00F9368E">
        <w:rPr>
          <w:i w:val="0"/>
        </w:rPr>
        <w:t>прекращение и/или приостановление действия лицензии, допуска, свидетельства или иного разрешения, необходимого Исполнителю для оказания Услуг и исполнения обязательств по настоящему Договору;</w:t>
      </w:r>
    </w:p>
    <w:p w14:paraId="355CB04F" w14:textId="77777777" w:rsidR="00552EAB" w:rsidRPr="00F9368E" w:rsidRDefault="00552EAB" w:rsidP="00F9368E">
      <w:pPr>
        <w:pStyle w:val="ConsPlusNormal"/>
        <w:jc w:val="both"/>
        <w:rPr>
          <w:i w:val="0"/>
        </w:rPr>
      </w:pPr>
      <w:r w:rsidRPr="00F9368E">
        <w:rPr>
          <w:i w:val="0"/>
        </w:rPr>
        <w:t>e) в отношении Исполнителя принято решения о ликвидации, либо реорганизации;</w:t>
      </w:r>
    </w:p>
    <w:p w14:paraId="3FE4A1AA" w14:textId="0754BE13" w:rsidR="00552EAB" w:rsidRPr="00F9368E" w:rsidRDefault="00552EAB" w:rsidP="00F9368E">
      <w:pPr>
        <w:pStyle w:val="ConsPlusNormal"/>
        <w:jc w:val="both"/>
        <w:rPr>
          <w:i w:val="0"/>
        </w:rPr>
      </w:pPr>
      <w:r w:rsidRPr="00F9368E">
        <w:rPr>
          <w:i w:val="0"/>
        </w:rPr>
        <w:t>f)</w:t>
      </w:r>
      <w:r w:rsidR="00F9368E">
        <w:rPr>
          <w:i w:val="0"/>
        </w:rPr>
        <w:t xml:space="preserve"> </w:t>
      </w:r>
      <w:r w:rsidRPr="00F9368E">
        <w:rPr>
          <w:i w:val="0"/>
        </w:rPr>
        <w:t>в отношении Исполнителя подано заявление о признании его несостоятельным должником (банкротом);</w:t>
      </w:r>
    </w:p>
    <w:p w14:paraId="411ABDDD" w14:textId="77777777" w:rsidR="00552EAB" w:rsidRPr="00F9368E" w:rsidRDefault="00552EAB" w:rsidP="00F9368E">
      <w:pPr>
        <w:pStyle w:val="ConsPlusNormal"/>
        <w:jc w:val="both"/>
        <w:rPr>
          <w:i w:val="0"/>
        </w:rPr>
      </w:pPr>
      <w:r w:rsidRPr="00F9368E">
        <w:rPr>
          <w:i w:val="0"/>
        </w:rPr>
        <w:t>g) 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14:paraId="39F2AF96" w14:textId="77777777" w:rsidR="00552EAB" w:rsidRPr="00F9368E" w:rsidRDefault="00552EAB" w:rsidP="00F9368E">
      <w:pPr>
        <w:pStyle w:val="ConsPlusNormal"/>
        <w:jc w:val="both"/>
        <w:rPr>
          <w:i w:val="0"/>
        </w:rPr>
      </w:pPr>
      <w:r w:rsidRPr="00F9368E">
        <w:rPr>
          <w:i w:val="0"/>
          <w:lang w:val="en-US"/>
        </w:rPr>
        <w:t>h</w:t>
      </w:r>
      <w:r w:rsidRPr="00F9368E">
        <w:rPr>
          <w:i w:val="0"/>
        </w:rPr>
        <w:t xml:space="preserve">) </w:t>
      </w:r>
      <w:proofErr w:type="gramStart"/>
      <w:r w:rsidRPr="00F9368E">
        <w:rPr>
          <w:i w:val="0"/>
        </w:rPr>
        <w:t>в</w:t>
      </w:r>
      <w:proofErr w:type="gramEnd"/>
      <w:r w:rsidRPr="00F9368E">
        <w:rPr>
          <w:i w:val="0"/>
        </w:rPr>
        <w:t xml:space="preserve"> иных случаях, предусмотренных законодательством Российской Федерации и/или Договором.</w:t>
      </w:r>
    </w:p>
    <w:p w14:paraId="2E46E157" w14:textId="1EEABEAB" w:rsidR="00552EAB" w:rsidRPr="00F9368E" w:rsidRDefault="00552EAB" w:rsidP="00F9368E">
      <w:pPr>
        <w:pStyle w:val="ConsPlusNormal"/>
        <w:jc w:val="both"/>
        <w:rPr>
          <w:i w:val="0"/>
        </w:rPr>
      </w:pPr>
      <w:r w:rsidRPr="00F9368E">
        <w:rPr>
          <w:i w:val="0"/>
        </w:rPr>
        <w:t>10.5.3. В случае одностороннего отказа Заказчика от исполнения Договора по основаниям, преду</w:t>
      </w:r>
      <w:r w:rsidR="00CE5FE8" w:rsidRPr="00F9368E">
        <w:rPr>
          <w:i w:val="0"/>
        </w:rPr>
        <w:t>смотренным п.10.5.2. Договора</w:t>
      </w:r>
      <w:r w:rsidRPr="00F9368E">
        <w:rPr>
          <w:i w:val="0"/>
        </w:rPr>
        <w:t>, Заказчик вп</w:t>
      </w:r>
      <w:r w:rsidR="00CE5FE8" w:rsidRPr="00F9368E">
        <w:rPr>
          <w:i w:val="0"/>
        </w:rPr>
        <w:t>раве потребовать, а Исполнитель</w:t>
      </w:r>
      <w:r w:rsidRPr="00F9368E">
        <w:rPr>
          <w:i w:val="0"/>
        </w:rPr>
        <w:t xml:space="preserve"> обязан возместить Заказчику убытки, в том числе упущенную выгоду.</w:t>
      </w:r>
    </w:p>
    <w:p w14:paraId="703F83E5" w14:textId="752C1AAB" w:rsidR="00552EAB" w:rsidRPr="00F9368E" w:rsidRDefault="00552EAB" w:rsidP="00F9368E">
      <w:pPr>
        <w:pStyle w:val="ConsPlusNormal"/>
        <w:jc w:val="both"/>
        <w:rPr>
          <w:i w:val="0"/>
        </w:rPr>
      </w:pPr>
      <w:r w:rsidRPr="00F9368E">
        <w:rPr>
          <w:i w:val="0"/>
        </w:rPr>
        <w:t>10.5.4. Заказчик вправе отказаться от исполнения Договора, по основаниям, пре</w:t>
      </w:r>
      <w:r w:rsidR="00CE5FE8" w:rsidRPr="00F9368E">
        <w:rPr>
          <w:i w:val="0"/>
        </w:rPr>
        <w:t>дусмотренным п. 10.5.2 Договора</w:t>
      </w:r>
      <w:r w:rsidRPr="00F9368E">
        <w:rPr>
          <w:i w:val="0"/>
        </w:rPr>
        <w:t xml:space="preserve">, в любой период времени в течение действия Договора вне зависимости от </w:t>
      </w:r>
      <w:r w:rsidR="00F9368E" w:rsidRPr="00F9368E">
        <w:rPr>
          <w:i w:val="0"/>
        </w:rPr>
        <w:t>того,</w:t>
      </w:r>
      <w:r w:rsidRPr="00F9368E">
        <w:rPr>
          <w:i w:val="0"/>
        </w:rPr>
        <w:t xml:space="preserve"> когда Заказчику стало известно о возникновении такого обстоятельства, при условии, что на момент заявления Заказчиком отказа от ис</w:t>
      </w:r>
      <w:r w:rsidR="00BF1A51" w:rsidRPr="00F9368E">
        <w:rPr>
          <w:i w:val="0"/>
        </w:rPr>
        <w:t xml:space="preserve">полнения Договора, Исполнитель </w:t>
      </w:r>
      <w:r w:rsidRPr="00F9368E">
        <w:rPr>
          <w:i w:val="0"/>
        </w:rPr>
        <w:t xml:space="preserve">не устранил </w:t>
      </w:r>
      <w:r w:rsidR="00F9368E" w:rsidRPr="00F9368E">
        <w:rPr>
          <w:i w:val="0"/>
        </w:rPr>
        <w:t>обстоятельства,</w:t>
      </w:r>
      <w:r w:rsidRPr="00F9368E">
        <w:rPr>
          <w:i w:val="0"/>
        </w:rPr>
        <w:t xml:space="preserve"> дающие Заказчику право на отказ от исполнения Договора.</w:t>
      </w:r>
    </w:p>
    <w:p w14:paraId="4FB3D85C" w14:textId="77777777" w:rsidR="00552EAB" w:rsidRPr="00F9368E" w:rsidRDefault="00552EAB" w:rsidP="00F9368E">
      <w:pPr>
        <w:pStyle w:val="ConsPlusNormal"/>
        <w:jc w:val="both"/>
        <w:rPr>
          <w:i w:val="0"/>
        </w:rPr>
      </w:pPr>
      <w:r w:rsidRPr="00F9368E">
        <w:rPr>
          <w:i w:val="0"/>
        </w:rPr>
        <w:t xml:space="preserve">10.5.5. 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 </w:t>
      </w:r>
      <w:bookmarkStart w:id="13" w:name="_MailEndCompose"/>
    </w:p>
    <w:p w14:paraId="4180181D" w14:textId="77777777" w:rsidR="00552EAB" w:rsidRDefault="00552EAB" w:rsidP="00F9368E">
      <w:pPr>
        <w:pStyle w:val="ConsPlusNormal"/>
        <w:jc w:val="both"/>
        <w:rPr>
          <w:rFonts w:eastAsia="Times New Roman"/>
          <w:i w:val="0"/>
          <w:iCs w:val="0"/>
          <w:lang w:eastAsia="ru-RU"/>
        </w:rPr>
      </w:pPr>
      <w:r w:rsidRPr="00F9368E">
        <w:rPr>
          <w:rFonts w:eastAsia="Times New Roman"/>
          <w:i w:val="0"/>
          <w:iCs w:val="0"/>
          <w:lang w:eastAsia="ru-RU"/>
        </w:rPr>
        <w:t xml:space="preserve">10.5.6. В случае одностороннего отказа Заказчика от исполнения Договора по основаниям, предусмотренным п.10.5.2. настоящего Договора, Заказчик вправе потребовать, а Исполнитель обязан выплатить Заказчику штраф в размере 5 </w:t>
      </w:r>
      <w:bookmarkEnd w:id="13"/>
      <w:r w:rsidRPr="00F9368E">
        <w:rPr>
          <w:rFonts w:eastAsia="Times New Roman"/>
          <w:i w:val="0"/>
          <w:iCs w:val="0"/>
          <w:lang w:eastAsia="ru-RU"/>
        </w:rPr>
        <w:t>% от Цены Услуг.</w:t>
      </w:r>
    </w:p>
    <w:p w14:paraId="590C97EC" w14:textId="77777777" w:rsidR="00F9368E" w:rsidRPr="00F9368E" w:rsidRDefault="00F9368E" w:rsidP="00F9368E">
      <w:pPr>
        <w:pStyle w:val="ConsPlusNormal"/>
        <w:jc w:val="both"/>
        <w:rPr>
          <w:bCs/>
          <w:i w:val="0"/>
        </w:rPr>
      </w:pPr>
    </w:p>
    <w:p w14:paraId="6A29F071" w14:textId="77777777" w:rsidR="00552EAB" w:rsidRPr="00F9368E" w:rsidRDefault="00552EAB" w:rsidP="00F9368E">
      <w:pPr>
        <w:pStyle w:val="30"/>
        <w:keepNext w:val="0"/>
        <w:keepLines w:val="0"/>
        <w:widowControl w:val="0"/>
        <w:numPr>
          <w:ilvl w:val="0"/>
          <w:numId w:val="24"/>
        </w:numPr>
        <w:spacing w:before="0" w:line="240" w:lineRule="auto"/>
        <w:jc w:val="center"/>
        <w:rPr>
          <w:rFonts w:ascii="Tahoma" w:hAnsi="Tahoma" w:cs="Tahoma"/>
          <w:bCs w:val="0"/>
          <w:color w:val="000000" w:themeColor="text1"/>
          <w:sz w:val="20"/>
          <w:szCs w:val="20"/>
        </w:rPr>
      </w:pPr>
      <w:r w:rsidRPr="00F9368E">
        <w:rPr>
          <w:rFonts w:ascii="Tahoma" w:hAnsi="Tahoma" w:cs="Tahoma"/>
          <w:bCs w:val="0"/>
          <w:color w:val="000000" w:themeColor="text1"/>
          <w:sz w:val="20"/>
          <w:szCs w:val="20"/>
        </w:rPr>
        <w:t>Особые условия</w:t>
      </w:r>
    </w:p>
    <w:p w14:paraId="4DC9B822" w14:textId="04F88446" w:rsidR="00552EAB" w:rsidRPr="00F9368E" w:rsidRDefault="00552EAB" w:rsidP="00F9368E">
      <w:pPr>
        <w:pStyle w:val="ConsNormal"/>
        <w:numPr>
          <w:ilvl w:val="1"/>
          <w:numId w:val="24"/>
        </w:numPr>
        <w:contextualSpacing/>
        <w:jc w:val="both"/>
        <w:rPr>
          <w:rFonts w:ascii="Tahoma" w:hAnsi="Tahoma" w:cs="Tahoma"/>
        </w:rPr>
      </w:pPr>
      <w:r w:rsidRPr="00F9368E">
        <w:rPr>
          <w:rFonts w:ascii="Tahoma" w:hAnsi="Tahoma" w:cs="Tahoma"/>
          <w:b/>
        </w:rPr>
        <w:t>Уступка прав и обязательств по Договору</w:t>
      </w:r>
    </w:p>
    <w:p w14:paraId="4EA9BE0D" w14:textId="1521CB96" w:rsidR="00552EAB" w:rsidRPr="00F9368E" w:rsidRDefault="00552EAB" w:rsidP="00F9368E">
      <w:pPr>
        <w:pStyle w:val="ConsPlusNormal"/>
        <w:numPr>
          <w:ilvl w:val="2"/>
          <w:numId w:val="24"/>
        </w:numPr>
        <w:jc w:val="both"/>
        <w:rPr>
          <w:i w:val="0"/>
        </w:rPr>
      </w:pPr>
      <w:r w:rsidRPr="00F9368E">
        <w:rPr>
          <w:i w:val="0"/>
        </w:rPr>
        <w:t xml:space="preserve">При отсутствии письменного </w:t>
      </w:r>
      <w:r w:rsidR="00CE5FE8" w:rsidRPr="00F9368E">
        <w:rPr>
          <w:i w:val="0"/>
        </w:rPr>
        <w:t xml:space="preserve">согласия Заказчика Исполнитель </w:t>
      </w:r>
      <w:r w:rsidRPr="00F9368E">
        <w:rPr>
          <w:i w:val="0"/>
        </w:rPr>
        <w:t>не вправе:</w:t>
      </w:r>
    </w:p>
    <w:p w14:paraId="60ECE06C" w14:textId="77777777" w:rsidR="00552EAB" w:rsidRPr="00F9368E" w:rsidRDefault="00552EAB" w:rsidP="00F9368E">
      <w:pPr>
        <w:pStyle w:val="ConsPlusNormal"/>
        <w:numPr>
          <w:ilvl w:val="0"/>
          <w:numId w:val="26"/>
        </w:numPr>
        <w:tabs>
          <w:tab w:val="num" w:pos="709"/>
        </w:tabs>
        <w:ind w:left="0" w:firstLine="0"/>
        <w:jc w:val="both"/>
        <w:rPr>
          <w:i w:val="0"/>
        </w:rPr>
      </w:pPr>
      <w:r w:rsidRPr="00F9368E">
        <w:rPr>
          <w:i w:val="0"/>
        </w:rPr>
        <w:t>переводить свои обязательства (в том числе долги) на третье лицо;</w:t>
      </w:r>
    </w:p>
    <w:p w14:paraId="7A6A780E" w14:textId="77777777" w:rsidR="00552EAB" w:rsidRPr="00F9368E" w:rsidRDefault="00552EAB" w:rsidP="00F9368E">
      <w:pPr>
        <w:pStyle w:val="ConsPlusNormal"/>
        <w:numPr>
          <w:ilvl w:val="0"/>
          <w:numId w:val="26"/>
        </w:numPr>
        <w:tabs>
          <w:tab w:val="num" w:pos="709"/>
        </w:tabs>
        <w:ind w:left="0" w:firstLine="0"/>
        <w:jc w:val="both"/>
        <w:rPr>
          <w:i w:val="0"/>
        </w:rPr>
      </w:pPr>
      <w:r w:rsidRPr="00F9368E">
        <w:rPr>
          <w:i w:val="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14:paraId="618CB5B5" w14:textId="77777777" w:rsidR="00552EAB" w:rsidRPr="00F9368E" w:rsidRDefault="00552EAB" w:rsidP="00F9368E">
      <w:pPr>
        <w:pStyle w:val="ConsPlusNormal"/>
        <w:numPr>
          <w:ilvl w:val="0"/>
          <w:numId w:val="26"/>
        </w:numPr>
        <w:tabs>
          <w:tab w:val="num" w:pos="709"/>
        </w:tabs>
        <w:ind w:left="0" w:firstLine="0"/>
        <w:jc w:val="both"/>
        <w:rPr>
          <w:i w:val="0"/>
        </w:rPr>
      </w:pPr>
      <w:r w:rsidRPr="00F9368E">
        <w:rPr>
          <w:i w:val="0"/>
        </w:rPr>
        <w:t>передавать (уступать) третьим лицам и (или) обременять права в отношении каких-либо имущественных прав в отношении Результата Услуг\Предмета Договора;</w:t>
      </w:r>
    </w:p>
    <w:p w14:paraId="6E23CE12" w14:textId="77777777" w:rsidR="00552EAB" w:rsidRPr="00F9368E" w:rsidRDefault="00552EAB" w:rsidP="00F9368E">
      <w:pPr>
        <w:pStyle w:val="ConsPlusNormal"/>
        <w:numPr>
          <w:ilvl w:val="0"/>
          <w:numId w:val="26"/>
        </w:numPr>
        <w:tabs>
          <w:tab w:val="num" w:pos="709"/>
        </w:tabs>
        <w:ind w:left="0" w:firstLine="0"/>
        <w:jc w:val="both"/>
        <w:rPr>
          <w:i w:val="0"/>
        </w:rPr>
      </w:pPr>
      <w:r w:rsidRPr="00F9368E">
        <w:rPr>
          <w:i w:val="0"/>
        </w:rPr>
        <w:t>а также 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14:paraId="6EA58943" w14:textId="77777777" w:rsidR="00552EAB" w:rsidRPr="00F9368E" w:rsidRDefault="00552EAB" w:rsidP="00F9368E">
      <w:pPr>
        <w:pStyle w:val="ConsPlusNormal"/>
        <w:numPr>
          <w:ilvl w:val="2"/>
          <w:numId w:val="24"/>
        </w:numPr>
        <w:jc w:val="both"/>
        <w:rPr>
          <w:i w:val="0"/>
        </w:rPr>
      </w:pPr>
      <w:r w:rsidRPr="00F9368E">
        <w:rPr>
          <w:i w:val="0"/>
        </w:rPr>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14:paraId="5F8FD1F0" w14:textId="77777777" w:rsidR="00552EAB" w:rsidRPr="00F9368E" w:rsidRDefault="00552EAB" w:rsidP="00F9368E">
      <w:pPr>
        <w:pStyle w:val="ConsPlusNormal"/>
        <w:numPr>
          <w:ilvl w:val="2"/>
          <w:numId w:val="24"/>
        </w:numPr>
        <w:jc w:val="both"/>
        <w:rPr>
          <w:i w:val="0"/>
        </w:rPr>
      </w:pPr>
      <w:r w:rsidRPr="00F9368E">
        <w:rPr>
          <w:i w:val="0"/>
        </w:rPr>
        <w:t>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оказанных Услуг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 оказанных Услуг, штраф составляет 10 %(десять процентов) от Цены Услуг.</w:t>
      </w:r>
    </w:p>
    <w:p w14:paraId="2B75D51B" w14:textId="77777777" w:rsidR="00552EAB" w:rsidRPr="00F9368E" w:rsidRDefault="00552EAB" w:rsidP="00F9368E">
      <w:pPr>
        <w:pStyle w:val="ConsPlusNormal"/>
        <w:numPr>
          <w:ilvl w:val="2"/>
          <w:numId w:val="24"/>
        </w:numPr>
        <w:jc w:val="both"/>
        <w:rPr>
          <w:i w:val="0"/>
        </w:rPr>
      </w:pPr>
      <w:r w:rsidRPr="00F9368E">
        <w:rPr>
          <w:i w:val="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Исполнителя в соответствии с настоящей статьей Договора, к Исполнителю не будет применяться ответственность, установленная Договором.</w:t>
      </w:r>
    </w:p>
    <w:p w14:paraId="627D3C61" w14:textId="77777777" w:rsidR="00552EAB" w:rsidRPr="00F9368E" w:rsidRDefault="00552EAB" w:rsidP="00F9368E">
      <w:pPr>
        <w:pStyle w:val="ConsPlusNormal"/>
        <w:numPr>
          <w:ilvl w:val="2"/>
          <w:numId w:val="24"/>
        </w:numPr>
        <w:jc w:val="both"/>
        <w:rPr>
          <w:i w:val="0"/>
        </w:rPr>
      </w:pPr>
      <w:r w:rsidRPr="00F9368E">
        <w:rPr>
          <w:i w:val="0"/>
        </w:rPr>
        <w:t>Заказчик вправе уступить или заложить права (требования) к Исполнителю по Договору без согласия Исполнителя на такую уступку.</w:t>
      </w:r>
    </w:p>
    <w:p w14:paraId="798251B1" w14:textId="02206D98" w:rsidR="00552EAB" w:rsidRDefault="00552EAB" w:rsidP="00F9368E">
      <w:pPr>
        <w:pStyle w:val="ConsPlusNormal"/>
        <w:numPr>
          <w:ilvl w:val="2"/>
          <w:numId w:val="24"/>
        </w:numPr>
        <w:jc w:val="both"/>
        <w:rPr>
          <w:i w:val="0"/>
        </w:rPr>
      </w:pPr>
      <w:r w:rsidRPr="00F9368E">
        <w:rPr>
          <w:i w:val="0"/>
        </w:rPr>
        <w:t>Заказчик вправе перевести права и обязательства Заказчика по Договору (произвести замену стороны – Заказчика в Договор</w:t>
      </w:r>
      <w:r w:rsidR="00E271AE" w:rsidRPr="00F9368E">
        <w:rPr>
          <w:i w:val="0"/>
        </w:rPr>
        <w:t xml:space="preserve">е) на третье лицо, Исполнитель </w:t>
      </w:r>
      <w:r w:rsidRPr="00F9368E">
        <w:rPr>
          <w:i w:val="0"/>
        </w:rPr>
        <w:t>настоящим выражает согласие (заранее выданный акцепт) на замену стороны – Заказчика в Договоре на третье лицо. С момента получения Исполнителем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14:paraId="38081878" w14:textId="77777777" w:rsidR="00F9368E" w:rsidRPr="00F9368E" w:rsidRDefault="00F9368E" w:rsidP="00F9368E">
      <w:pPr>
        <w:pStyle w:val="ConsPlusNormal"/>
        <w:jc w:val="both"/>
        <w:rPr>
          <w:i w:val="0"/>
        </w:rPr>
      </w:pPr>
    </w:p>
    <w:p w14:paraId="60CC6110" w14:textId="77777777" w:rsidR="00552EAB" w:rsidRPr="00F9368E" w:rsidRDefault="00552EAB" w:rsidP="00F9368E">
      <w:pPr>
        <w:pStyle w:val="30"/>
        <w:keepLines w:val="0"/>
        <w:widowControl w:val="0"/>
        <w:numPr>
          <w:ilvl w:val="0"/>
          <w:numId w:val="24"/>
        </w:numPr>
        <w:spacing w:before="0" w:line="240" w:lineRule="auto"/>
        <w:jc w:val="center"/>
        <w:rPr>
          <w:rFonts w:ascii="Tahoma" w:hAnsi="Tahoma" w:cs="Tahoma"/>
          <w:bCs w:val="0"/>
          <w:color w:val="000000" w:themeColor="text1"/>
          <w:sz w:val="20"/>
          <w:szCs w:val="20"/>
        </w:rPr>
      </w:pPr>
      <w:r w:rsidRPr="00F9368E">
        <w:rPr>
          <w:rFonts w:ascii="Tahoma" w:hAnsi="Tahoma" w:cs="Tahoma"/>
          <w:iCs/>
          <w:color w:val="auto"/>
          <w:sz w:val="20"/>
          <w:szCs w:val="20"/>
        </w:rPr>
        <w:t>Юридически значимые сообщения</w:t>
      </w:r>
      <w:r w:rsidRPr="00F9368E">
        <w:rPr>
          <w:rFonts w:ascii="Tahoma" w:hAnsi="Tahoma" w:cs="Tahoma"/>
          <w:color w:val="auto"/>
          <w:sz w:val="20"/>
          <w:szCs w:val="20"/>
        </w:rPr>
        <w:t xml:space="preserve"> </w:t>
      </w:r>
    </w:p>
    <w:p w14:paraId="1BB484AC" w14:textId="63CC3E14" w:rsidR="00552EAB" w:rsidRPr="00F9368E" w:rsidRDefault="00552EAB" w:rsidP="00F9368E">
      <w:pPr>
        <w:pStyle w:val="ConsPlusNormal"/>
        <w:numPr>
          <w:ilvl w:val="1"/>
          <w:numId w:val="24"/>
        </w:numPr>
        <w:tabs>
          <w:tab w:val="left" w:pos="709"/>
        </w:tabs>
        <w:ind w:right="-56"/>
        <w:jc w:val="both"/>
        <w:rPr>
          <w:i w:val="0"/>
        </w:rPr>
      </w:pPr>
      <w:r w:rsidRPr="00F9368E">
        <w:rPr>
          <w:i w:val="0"/>
        </w:rPr>
        <w:t>Любые юридически значимые сообщения, в т.</w:t>
      </w:r>
      <w:r w:rsidR="00983A65" w:rsidRPr="00F9368E">
        <w:rPr>
          <w:i w:val="0"/>
        </w:rPr>
        <w:t xml:space="preserve"> </w:t>
      </w:r>
      <w:r w:rsidRPr="00F9368E">
        <w:rPr>
          <w:i w:val="0"/>
        </w:rPr>
        <w:t>ч. заявления, уведомления, извещения, требования, с которыми закон или Договор связывают гражданско-правовые последствия для другой Стороны (далее по тексту – «Сообщения»), и иные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при необходимости, печатью Стороны.</w:t>
      </w:r>
    </w:p>
    <w:p w14:paraId="77527680" w14:textId="77777777" w:rsidR="00552EAB" w:rsidRPr="00F9368E" w:rsidRDefault="00552EAB" w:rsidP="00F9368E">
      <w:pPr>
        <w:pStyle w:val="ConsPlusNormal"/>
        <w:numPr>
          <w:ilvl w:val="1"/>
          <w:numId w:val="24"/>
        </w:numPr>
        <w:ind w:right="-56"/>
        <w:jc w:val="both"/>
        <w:rPr>
          <w:i w:val="0"/>
        </w:rPr>
      </w:pPr>
      <w:r w:rsidRPr="00F9368E">
        <w:rPr>
          <w:i w:val="0"/>
        </w:rPr>
        <w:t>Сообщения будут считаться направленными надлежащим образом, если они направлены одним из способов: заказным письмом с уведомлением, ценным письмом с описью вложения, курьерской или авиа почтой, посредством электронной почты (в случаях, если направление Сообщений или отдельных видов Сообщений посредством электронной почты прямо предусмотрено Договором), или доставлены лично с получением под расписку «из рук в руки» соответствующими должностными лицами по адресам, указанным Сторонами в Договоре для направления корреспонденции, и влекут для Стороны-адресата гражданско-правовые последствия с момента доставки соответствующего Сообщения, если в Сообщении или условиями Договора не предусмотрена иная. Иные способы направления Сообщений могут быть предусмотрены Договором.</w:t>
      </w:r>
    </w:p>
    <w:p w14:paraId="3198F94C" w14:textId="0E233CE7" w:rsidR="00552EAB" w:rsidRPr="00F9368E" w:rsidRDefault="00552EAB" w:rsidP="00F9368E">
      <w:pPr>
        <w:pStyle w:val="ConsPlusNormal"/>
        <w:numPr>
          <w:ilvl w:val="1"/>
          <w:numId w:val="24"/>
        </w:numPr>
        <w:ind w:right="-56"/>
        <w:jc w:val="both"/>
        <w:rPr>
          <w:rFonts w:eastAsia="Times New Roman"/>
          <w:i w:val="0"/>
        </w:rPr>
      </w:pPr>
      <w:r w:rsidRPr="00F9368E">
        <w:rPr>
          <w:i w:val="0"/>
        </w:rPr>
        <w:t xml:space="preserve">Сообщение, направленное заказным письмом, ценным письмом с описью вложения, авиапочтой, курьерской почтой, считается доставленным (полученным) Стороной-адресатом в день подписи уполномоченного представителя Стороны-адресата на почтовом уведомлении/квитанции или проставления </w:t>
      </w:r>
      <w:r w:rsidR="00F9368E" w:rsidRPr="00F9368E">
        <w:rPr>
          <w:i w:val="0"/>
        </w:rPr>
        <w:t>почтовой,</w:t>
      </w:r>
      <w:r w:rsidRPr="00F9368E">
        <w:rPr>
          <w:i w:val="0"/>
        </w:rPr>
        <w:t xml:space="preserve"> или курьерской службой отметки, свидетельствующей о получении адресатом.</w:t>
      </w:r>
    </w:p>
    <w:p w14:paraId="54A0A88F" w14:textId="77777777" w:rsidR="00552EAB" w:rsidRPr="00F9368E" w:rsidRDefault="00552EAB" w:rsidP="00F9368E">
      <w:pPr>
        <w:pStyle w:val="ConsPlusNormal"/>
        <w:numPr>
          <w:ilvl w:val="1"/>
          <w:numId w:val="24"/>
        </w:numPr>
        <w:ind w:right="-56"/>
        <w:jc w:val="both"/>
        <w:rPr>
          <w:rFonts w:eastAsia="Times New Roman"/>
          <w:i w:val="0"/>
        </w:rPr>
      </w:pPr>
      <w:r w:rsidRPr="00F9368E">
        <w:rPr>
          <w:i w:val="0"/>
        </w:rPr>
        <w:t>Сообщение, переданное «из рук в руки», считается доставленным (полученным) в день подписи уполномоченного представителя Стороны-адресата на копии оригинала Сообщения/в реестре документов, либо проставления штампа Стороны-адресата и подписи уполномоченного представителя данной Стороны на копии оригинала Сообщения/в реестре документов.</w:t>
      </w:r>
    </w:p>
    <w:p w14:paraId="326F4885" w14:textId="77777777" w:rsidR="00552EAB" w:rsidRPr="00F9368E" w:rsidRDefault="00552EAB" w:rsidP="00F9368E">
      <w:pPr>
        <w:pStyle w:val="ConsPlusNormal"/>
        <w:numPr>
          <w:ilvl w:val="1"/>
          <w:numId w:val="24"/>
        </w:numPr>
        <w:ind w:right="-56"/>
        <w:jc w:val="both"/>
        <w:rPr>
          <w:rFonts w:eastAsia="Times New Roman"/>
          <w:i w:val="0"/>
        </w:rPr>
      </w:pPr>
      <w:r w:rsidRPr="00F9368E">
        <w:rPr>
          <w:i w:val="0"/>
        </w:rPr>
        <w:t>Сообщения, направленные с помощью электронной почты, когда такой способ направления прямо предусмотрен Договором, считаются доставленными (полученными), если Сторона-адресат уведомила Сторону–отправителя любым допустимым, в соответствии с Договором, способом о получении такого Сообщения (таким уведомлением является также уведомление системы о доставке Сообщения), если иное не предусмотрено Договором.</w:t>
      </w:r>
    </w:p>
    <w:p w14:paraId="723DF699" w14:textId="77777777" w:rsidR="00552EAB" w:rsidRPr="00F9368E" w:rsidRDefault="00552EAB" w:rsidP="00F9368E">
      <w:pPr>
        <w:pStyle w:val="ConsPlusNormal"/>
        <w:numPr>
          <w:ilvl w:val="1"/>
          <w:numId w:val="24"/>
        </w:numPr>
        <w:tabs>
          <w:tab w:val="left" w:pos="284"/>
        </w:tabs>
        <w:jc w:val="both"/>
        <w:rPr>
          <w:i w:val="0"/>
        </w:rPr>
      </w:pPr>
      <w:r w:rsidRPr="00F9368E">
        <w:rPr>
          <w:i w:val="0"/>
        </w:rPr>
        <w:t>При отсутствии подтверждения получения посредством электронной почты Сообщения Стороной-адресатом, без ущерба для действительности таких Сообщений не позднее 3 (Трёх) дней после совершения такого отправления оригинал Сообщения на бумажном носителе должен быть направлен Стороной-отправителем в адрес Стороны-адресата одним из способов: заказным письмом с уведомлением, ценным письмом с описью вложения, авиапочтой, курьерской почтой, либо вручён «из рук в руки» представителем Стороны-отправителя представителю Стороны-адресата с письменным подтверждением получения оригинала Сообщения, если иное не предусмотрено Договором.</w:t>
      </w:r>
    </w:p>
    <w:p w14:paraId="4E2A3515" w14:textId="77777777" w:rsidR="00552EAB" w:rsidRPr="00F9368E" w:rsidRDefault="00552EAB" w:rsidP="00F9368E">
      <w:pPr>
        <w:pStyle w:val="ConsPlusNormal"/>
        <w:numPr>
          <w:ilvl w:val="1"/>
          <w:numId w:val="24"/>
        </w:numPr>
        <w:ind w:right="-56"/>
        <w:jc w:val="both"/>
        <w:rPr>
          <w:rFonts w:eastAsia="Times New Roman"/>
          <w:i w:val="0"/>
        </w:rPr>
      </w:pPr>
      <w:r w:rsidRPr="00F9368E">
        <w:rPr>
          <w:i w:val="0"/>
        </w:rPr>
        <w:t>Любое Сообщение, направленное в рабочее время с помощью электронной почты, считается доставленным Стороне-адресату в день направления этого Сообщения по электронной почте, при условии подтверждения Стороной–адресатом получения такого Сообщения в соответствии с абзацем 1 настоящего пункта или направления Стороне-адресату письменного оригинала соответствующего Сообщения в соответствии с абзацем 2 настоящего пункта; если иное не предусмотрено Договором.</w:t>
      </w:r>
    </w:p>
    <w:p w14:paraId="444336E1" w14:textId="77777777" w:rsidR="00552EAB" w:rsidRPr="00F9368E" w:rsidRDefault="00552EAB" w:rsidP="00F9368E">
      <w:pPr>
        <w:pStyle w:val="ConsPlusNormal"/>
        <w:numPr>
          <w:ilvl w:val="1"/>
          <w:numId w:val="24"/>
        </w:numPr>
        <w:ind w:right="-56"/>
        <w:jc w:val="both"/>
        <w:rPr>
          <w:rFonts w:eastAsia="Times New Roman"/>
          <w:i w:val="0"/>
        </w:rPr>
      </w:pPr>
      <w:r w:rsidRPr="00F9368E">
        <w:rPr>
          <w:i w:val="0"/>
        </w:rPr>
        <w:t>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14:paraId="619D1DD1" w14:textId="77777777" w:rsidR="00552EAB" w:rsidRPr="00F9368E" w:rsidRDefault="00552EAB" w:rsidP="00F9368E">
      <w:pPr>
        <w:pStyle w:val="afffa"/>
        <w:numPr>
          <w:ilvl w:val="1"/>
          <w:numId w:val="24"/>
        </w:numPr>
        <w:autoSpaceDE w:val="0"/>
        <w:autoSpaceDN w:val="0"/>
        <w:adjustRightInd w:val="0"/>
        <w:spacing w:after="0" w:line="240" w:lineRule="auto"/>
        <w:jc w:val="both"/>
        <w:rPr>
          <w:rFonts w:ascii="Tahoma" w:hAnsi="Tahoma" w:cs="Tahoma"/>
          <w:szCs w:val="20"/>
        </w:rPr>
      </w:pPr>
      <w:r w:rsidRPr="00F9368E">
        <w:rPr>
          <w:rFonts w:ascii="Tahoma" w:hAnsi="Tahoma" w:cs="Tahoma"/>
          <w:szCs w:val="20"/>
        </w:rPr>
        <w:t>Если Сообщение, направленное Стороной-отправителем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её проставления определить невозможно – то день получения Стороной-отправителем возвращённого Сообщения.</w:t>
      </w:r>
    </w:p>
    <w:p w14:paraId="638DD116" w14:textId="77777777" w:rsidR="00552EAB" w:rsidRPr="00F9368E" w:rsidRDefault="00552EAB" w:rsidP="00F9368E">
      <w:pPr>
        <w:pStyle w:val="afffa"/>
        <w:numPr>
          <w:ilvl w:val="1"/>
          <w:numId w:val="24"/>
        </w:numPr>
        <w:autoSpaceDE w:val="0"/>
        <w:autoSpaceDN w:val="0"/>
        <w:adjustRightInd w:val="0"/>
        <w:spacing w:after="0" w:line="240" w:lineRule="auto"/>
        <w:jc w:val="both"/>
        <w:rPr>
          <w:rFonts w:ascii="Tahoma" w:hAnsi="Tahoma" w:cs="Tahoma"/>
          <w:szCs w:val="20"/>
        </w:rPr>
      </w:pPr>
      <w:r w:rsidRPr="00F9368E">
        <w:rPr>
          <w:rFonts w:ascii="Tahoma" w:hAnsi="Tahoma" w:cs="Tahoma"/>
          <w:szCs w:val="20"/>
        </w:rPr>
        <w:t>Сообщение считается доставленным и в тех случаях, если оно поступило Стороне-адресату по указанным в Договоре адресам, но по обстоятельствам, зависящим от нее, не было ей вручено или Сторона-адресат не ознакомилась с ним.</w:t>
      </w:r>
    </w:p>
    <w:p w14:paraId="529B23FD" w14:textId="77777777" w:rsidR="00552EAB" w:rsidRPr="00F9368E" w:rsidRDefault="00552EAB" w:rsidP="00F9368E">
      <w:pPr>
        <w:pStyle w:val="afffa"/>
        <w:numPr>
          <w:ilvl w:val="1"/>
          <w:numId w:val="24"/>
        </w:numPr>
        <w:autoSpaceDE w:val="0"/>
        <w:autoSpaceDN w:val="0"/>
        <w:adjustRightInd w:val="0"/>
        <w:spacing w:after="0" w:line="240" w:lineRule="auto"/>
        <w:jc w:val="both"/>
        <w:rPr>
          <w:rFonts w:ascii="Tahoma" w:hAnsi="Tahoma" w:cs="Tahoma"/>
          <w:szCs w:val="20"/>
        </w:rPr>
      </w:pPr>
      <w:r w:rsidRPr="00F9368E">
        <w:rPr>
          <w:rFonts w:ascii="Tahoma" w:hAnsi="Tahoma" w:cs="Tahoma"/>
          <w:szCs w:val="20"/>
        </w:rPr>
        <w:t xml:space="preserve">В случае изменения реквизитов, местонахождения, в </w:t>
      </w:r>
      <w:proofErr w:type="spellStart"/>
      <w:r w:rsidRPr="00F9368E">
        <w:rPr>
          <w:rFonts w:ascii="Tahoma" w:hAnsi="Tahoma" w:cs="Tahoma"/>
          <w:szCs w:val="20"/>
        </w:rPr>
        <w:t>т.ч</w:t>
      </w:r>
      <w:proofErr w:type="spellEnd"/>
      <w:r w:rsidRPr="00F9368E">
        <w:rPr>
          <w:rFonts w:ascii="Tahoma" w:hAnsi="Tahoma" w:cs="Tahoma"/>
          <w:szCs w:val="20"/>
        </w:rPr>
        <w:t>. предусмотренного Договором адреса для направления юридически значимых сообщений, Сторона обязана незамедлительно известить об этом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14:paraId="24C08970" w14:textId="77777777" w:rsidR="00552EAB" w:rsidRPr="00F9368E" w:rsidRDefault="00552EAB" w:rsidP="00F9368E">
      <w:pPr>
        <w:pStyle w:val="afffa"/>
        <w:tabs>
          <w:tab w:val="num" w:pos="0"/>
        </w:tabs>
        <w:spacing w:after="0" w:line="240" w:lineRule="auto"/>
        <w:ind w:left="0"/>
        <w:jc w:val="both"/>
        <w:rPr>
          <w:rFonts w:ascii="Tahoma" w:hAnsi="Tahoma" w:cs="Tahoma"/>
          <w:szCs w:val="20"/>
        </w:rPr>
      </w:pPr>
      <w:r w:rsidRPr="00F9368E">
        <w:rPr>
          <w:rFonts w:ascii="Tahoma" w:hAnsi="Tahoma" w:cs="Tahoma"/>
          <w:szCs w:val="20"/>
        </w:rPr>
        <w:t>12.12. Юридически значимые сообщения направляются по следующим адресам:</w:t>
      </w:r>
    </w:p>
    <w:p w14:paraId="09655014" w14:textId="31B97B18" w:rsidR="00552EAB" w:rsidRPr="00F9368E" w:rsidRDefault="00552EAB" w:rsidP="00F9368E">
      <w:pPr>
        <w:pStyle w:val="afffa"/>
        <w:tabs>
          <w:tab w:val="num" w:pos="0"/>
        </w:tabs>
        <w:overflowPunct w:val="0"/>
        <w:autoSpaceDE w:val="0"/>
        <w:autoSpaceDN w:val="0"/>
        <w:adjustRightInd w:val="0"/>
        <w:spacing w:after="0" w:line="240" w:lineRule="auto"/>
        <w:ind w:left="0"/>
        <w:jc w:val="both"/>
        <w:textAlignment w:val="baseline"/>
        <w:rPr>
          <w:rFonts w:ascii="Tahoma" w:hAnsi="Tahoma" w:cs="Tahoma"/>
          <w:szCs w:val="20"/>
        </w:rPr>
      </w:pPr>
      <w:r w:rsidRPr="00F9368E">
        <w:rPr>
          <w:rFonts w:ascii="Tahoma" w:hAnsi="Tahoma" w:cs="Tahoma"/>
          <w:szCs w:val="20"/>
        </w:rPr>
        <w:t xml:space="preserve">12.12.1. Заказчику: </w:t>
      </w:r>
      <w:r w:rsidRPr="00F9368E">
        <w:rPr>
          <w:rFonts w:ascii="Tahoma" w:hAnsi="Tahoma" w:cs="Tahoma"/>
          <w:spacing w:val="-3"/>
          <w:szCs w:val="20"/>
        </w:rPr>
        <w:t xml:space="preserve">адрес для направления корреспонденции: </w:t>
      </w:r>
      <w:r w:rsidR="00FB14CA" w:rsidRPr="00F9368E">
        <w:rPr>
          <w:rFonts w:ascii="Tahoma" w:hAnsi="Tahoma" w:cs="Tahoma"/>
          <w:spacing w:val="-3"/>
          <w:szCs w:val="20"/>
        </w:rPr>
        <w:t xml:space="preserve">Свиридов Александр Михайлович, 143421, Московская область, </w:t>
      </w:r>
      <w:proofErr w:type="spellStart"/>
      <w:r w:rsidR="00FB14CA" w:rsidRPr="00F9368E">
        <w:rPr>
          <w:rFonts w:ascii="Tahoma" w:hAnsi="Tahoma" w:cs="Tahoma"/>
          <w:spacing w:val="-3"/>
          <w:szCs w:val="20"/>
        </w:rPr>
        <w:t>г.о</w:t>
      </w:r>
      <w:proofErr w:type="spellEnd"/>
      <w:r w:rsidR="00FB14CA" w:rsidRPr="00F9368E">
        <w:rPr>
          <w:rFonts w:ascii="Tahoma" w:hAnsi="Tahoma" w:cs="Tahoma"/>
          <w:spacing w:val="-3"/>
          <w:szCs w:val="20"/>
        </w:rPr>
        <w:t xml:space="preserve">. Красногорск, автодорога Балтия </w:t>
      </w:r>
      <w:proofErr w:type="gramStart"/>
      <w:r w:rsidR="00FB14CA" w:rsidRPr="00F9368E">
        <w:rPr>
          <w:rFonts w:ascii="Tahoma" w:hAnsi="Tahoma" w:cs="Tahoma"/>
          <w:spacing w:val="-3"/>
          <w:szCs w:val="20"/>
        </w:rPr>
        <w:t>тер.,</w:t>
      </w:r>
      <w:proofErr w:type="gramEnd"/>
      <w:r w:rsidR="00FB14CA" w:rsidRPr="00F9368E">
        <w:rPr>
          <w:rFonts w:ascii="Tahoma" w:hAnsi="Tahoma" w:cs="Tahoma"/>
          <w:spacing w:val="-3"/>
          <w:szCs w:val="20"/>
        </w:rPr>
        <w:t xml:space="preserve"> 26-й км, д 5, стр.3,</w:t>
      </w:r>
      <w:r w:rsidR="00CA4D61" w:rsidRPr="00F9368E">
        <w:rPr>
          <w:rFonts w:ascii="Tahoma" w:hAnsi="Tahoma" w:cs="Tahoma"/>
          <w:szCs w:val="20"/>
        </w:rPr>
        <w:t xml:space="preserve"> оф. 4000</w:t>
      </w:r>
    </w:p>
    <w:p w14:paraId="1F0D2B99" w14:textId="047A4B58" w:rsidR="002377EE" w:rsidRPr="00F9368E" w:rsidRDefault="002377EE" w:rsidP="00F9368E">
      <w:pPr>
        <w:pStyle w:val="afffa"/>
        <w:tabs>
          <w:tab w:val="num" w:pos="0"/>
        </w:tabs>
        <w:overflowPunct w:val="0"/>
        <w:autoSpaceDE w:val="0"/>
        <w:autoSpaceDN w:val="0"/>
        <w:adjustRightInd w:val="0"/>
        <w:spacing w:after="0" w:line="240" w:lineRule="auto"/>
        <w:ind w:left="0"/>
        <w:jc w:val="both"/>
        <w:textAlignment w:val="baseline"/>
        <w:rPr>
          <w:rFonts w:ascii="Tahoma" w:hAnsi="Tahoma" w:cs="Tahoma"/>
          <w:szCs w:val="20"/>
        </w:rPr>
      </w:pPr>
      <w:r w:rsidRPr="00F9368E">
        <w:rPr>
          <w:rFonts w:ascii="Tahoma" w:hAnsi="Tahoma" w:cs="Tahoma"/>
          <w:szCs w:val="20"/>
        </w:rPr>
        <w:t xml:space="preserve">12.12.2. Исполнителю: </w:t>
      </w:r>
      <w:r w:rsidRPr="00F9368E">
        <w:rPr>
          <w:rFonts w:ascii="Tahoma" w:hAnsi="Tahoma" w:cs="Tahoma"/>
          <w:spacing w:val="-3"/>
          <w:szCs w:val="20"/>
        </w:rPr>
        <w:t xml:space="preserve">адрес для направления корреспонденции: </w:t>
      </w:r>
    </w:p>
    <w:p w14:paraId="574E4381" w14:textId="77777777" w:rsidR="002377EE" w:rsidRPr="00F9368E" w:rsidRDefault="002377EE" w:rsidP="00F9368E">
      <w:pPr>
        <w:pStyle w:val="afffa"/>
        <w:tabs>
          <w:tab w:val="num" w:pos="0"/>
        </w:tabs>
        <w:spacing w:after="0" w:line="240" w:lineRule="auto"/>
        <w:ind w:left="0"/>
        <w:jc w:val="both"/>
        <w:rPr>
          <w:rFonts w:ascii="Tahoma" w:hAnsi="Tahoma" w:cs="Tahoma"/>
          <w:szCs w:val="20"/>
        </w:rPr>
      </w:pPr>
      <w:r w:rsidRPr="00F9368E">
        <w:rPr>
          <w:rFonts w:ascii="Tahoma" w:hAnsi="Tahoma" w:cs="Tahoma"/>
          <w:szCs w:val="20"/>
        </w:rPr>
        <w:t>12.13.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14:paraId="0E67F2A0" w14:textId="78E43525" w:rsidR="002377EE" w:rsidRPr="00F9368E" w:rsidRDefault="002377EE" w:rsidP="00F9368E">
      <w:pPr>
        <w:pStyle w:val="afffa"/>
        <w:tabs>
          <w:tab w:val="num" w:pos="0"/>
        </w:tabs>
        <w:overflowPunct w:val="0"/>
        <w:autoSpaceDE w:val="0"/>
        <w:autoSpaceDN w:val="0"/>
        <w:adjustRightInd w:val="0"/>
        <w:spacing w:after="0" w:line="240" w:lineRule="auto"/>
        <w:ind w:left="0"/>
        <w:textAlignment w:val="baseline"/>
        <w:rPr>
          <w:rFonts w:ascii="Tahoma" w:hAnsi="Tahoma" w:cs="Tahoma"/>
          <w:szCs w:val="20"/>
        </w:rPr>
      </w:pPr>
      <w:r w:rsidRPr="00F9368E">
        <w:rPr>
          <w:rFonts w:ascii="Tahoma" w:hAnsi="Tahoma" w:cs="Tahoma"/>
          <w:szCs w:val="20"/>
        </w:rPr>
        <w:t>Заказчика:</w:t>
      </w:r>
      <w:r w:rsidRPr="00F9368E">
        <w:rPr>
          <w:rFonts w:ascii="Tahoma" w:hAnsi="Tahoma" w:cs="Tahoma"/>
          <w:spacing w:val="-3"/>
          <w:szCs w:val="20"/>
        </w:rPr>
        <w:t xml:space="preserve"> </w:t>
      </w:r>
      <w:r w:rsidRPr="00F9368E">
        <w:rPr>
          <w:rFonts w:ascii="Tahoma" w:hAnsi="Tahoma" w:cs="Tahoma"/>
          <w:spacing w:val="-3"/>
          <w:szCs w:val="20"/>
          <w:lang w:val="en-US"/>
        </w:rPr>
        <w:t>E</w:t>
      </w:r>
      <w:r w:rsidRPr="00F9368E">
        <w:rPr>
          <w:rFonts w:ascii="Tahoma" w:hAnsi="Tahoma" w:cs="Tahoma"/>
          <w:spacing w:val="-3"/>
          <w:szCs w:val="20"/>
        </w:rPr>
        <w:t>-</w:t>
      </w:r>
      <w:r w:rsidRPr="00F9368E">
        <w:rPr>
          <w:rFonts w:ascii="Tahoma" w:hAnsi="Tahoma" w:cs="Tahoma"/>
          <w:spacing w:val="-3"/>
          <w:szCs w:val="20"/>
          <w:lang w:val="en-US"/>
        </w:rPr>
        <w:t>mail</w:t>
      </w:r>
      <w:r w:rsidRPr="00F9368E">
        <w:rPr>
          <w:rFonts w:ascii="Tahoma" w:hAnsi="Tahoma" w:cs="Tahoma"/>
          <w:spacing w:val="-3"/>
          <w:szCs w:val="20"/>
        </w:rPr>
        <w:t xml:space="preserve">: </w:t>
      </w:r>
      <w:r w:rsidRPr="00F9368E">
        <w:rPr>
          <w:rFonts w:ascii="Tahoma" w:hAnsi="Tahoma" w:cs="Tahoma"/>
          <w:color w:val="0000FF"/>
          <w:szCs w:val="20"/>
          <w:u w:val="single"/>
          <w:lang w:val="en-US"/>
        </w:rPr>
        <w:t>Vladimir</w:t>
      </w:r>
      <w:r w:rsidRPr="00F9368E">
        <w:rPr>
          <w:rFonts w:ascii="Tahoma" w:hAnsi="Tahoma" w:cs="Tahoma"/>
          <w:color w:val="0000FF"/>
          <w:szCs w:val="20"/>
          <w:u w:val="single"/>
        </w:rPr>
        <w:t>.</w:t>
      </w:r>
      <w:r w:rsidRPr="00F9368E">
        <w:rPr>
          <w:rFonts w:ascii="Tahoma" w:hAnsi="Tahoma" w:cs="Tahoma"/>
          <w:color w:val="0000FF"/>
          <w:szCs w:val="20"/>
          <w:u w:val="single"/>
          <w:lang w:val="en-US"/>
        </w:rPr>
        <w:t>Morin</w:t>
      </w:r>
      <w:r w:rsidRPr="00F9368E">
        <w:rPr>
          <w:rFonts w:ascii="Tahoma" w:hAnsi="Tahoma" w:cs="Tahoma"/>
          <w:color w:val="0000FF"/>
          <w:szCs w:val="20"/>
          <w:u w:val="single"/>
        </w:rPr>
        <w:t>@</w:t>
      </w:r>
      <w:proofErr w:type="spellStart"/>
      <w:r w:rsidRPr="00F9368E">
        <w:rPr>
          <w:rFonts w:ascii="Tahoma" w:hAnsi="Tahoma" w:cs="Tahoma"/>
          <w:color w:val="0000FF"/>
          <w:szCs w:val="20"/>
          <w:u w:val="single"/>
          <w:lang w:val="en-US"/>
        </w:rPr>
        <w:t>tplusgroup</w:t>
      </w:r>
      <w:proofErr w:type="spellEnd"/>
      <w:r w:rsidRPr="00F9368E">
        <w:rPr>
          <w:rFonts w:ascii="Tahoma" w:hAnsi="Tahoma" w:cs="Tahoma"/>
          <w:color w:val="0000FF"/>
          <w:szCs w:val="20"/>
          <w:u w:val="single"/>
        </w:rPr>
        <w:t>.</w:t>
      </w:r>
      <w:proofErr w:type="spellStart"/>
      <w:r w:rsidRPr="00F9368E">
        <w:rPr>
          <w:rFonts w:ascii="Tahoma" w:hAnsi="Tahoma" w:cs="Tahoma"/>
          <w:color w:val="0000FF"/>
          <w:szCs w:val="20"/>
          <w:u w:val="single"/>
          <w:lang w:val="en-US"/>
        </w:rPr>
        <w:t>ru</w:t>
      </w:r>
      <w:proofErr w:type="spellEnd"/>
      <w:r w:rsidRPr="00F9368E">
        <w:rPr>
          <w:rFonts w:ascii="Tahoma" w:hAnsi="Tahoma" w:cs="Tahoma"/>
          <w:szCs w:val="20"/>
        </w:rPr>
        <w:t xml:space="preserve">; </w:t>
      </w:r>
      <w:r w:rsidRPr="00F9368E">
        <w:rPr>
          <w:rFonts w:ascii="Tahoma" w:hAnsi="Tahoma" w:cs="Tahoma"/>
          <w:color w:val="0000FF"/>
          <w:szCs w:val="20"/>
          <w:u w:val="single"/>
          <w:lang w:val="en-US"/>
        </w:rPr>
        <w:t>Anna</w:t>
      </w:r>
      <w:r w:rsidRPr="00F9368E">
        <w:rPr>
          <w:rFonts w:ascii="Tahoma" w:hAnsi="Tahoma" w:cs="Tahoma"/>
          <w:color w:val="0000FF"/>
          <w:szCs w:val="20"/>
          <w:u w:val="single"/>
        </w:rPr>
        <w:t>.</w:t>
      </w:r>
      <w:r w:rsidRPr="00F9368E">
        <w:rPr>
          <w:rFonts w:ascii="Tahoma" w:hAnsi="Tahoma" w:cs="Tahoma"/>
          <w:color w:val="0000FF"/>
          <w:szCs w:val="20"/>
          <w:u w:val="single"/>
          <w:lang w:val="en-US"/>
        </w:rPr>
        <w:t>V</w:t>
      </w:r>
      <w:r w:rsidRPr="00F9368E">
        <w:rPr>
          <w:rFonts w:ascii="Tahoma" w:hAnsi="Tahoma" w:cs="Tahoma"/>
          <w:color w:val="0000FF"/>
          <w:szCs w:val="20"/>
          <w:u w:val="single"/>
        </w:rPr>
        <w:t>.</w:t>
      </w:r>
      <w:proofErr w:type="spellStart"/>
      <w:r w:rsidRPr="00F9368E">
        <w:rPr>
          <w:rFonts w:ascii="Tahoma" w:hAnsi="Tahoma" w:cs="Tahoma"/>
          <w:color w:val="0000FF"/>
          <w:szCs w:val="20"/>
          <w:u w:val="single"/>
          <w:lang w:val="en-US"/>
        </w:rPr>
        <w:t>Abramova</w:t>
      </w:r>
      <w:proofErr w:type="spellEnd"/>
      <w:r w:rsidRPr="00F9368E">
        <w:rPr>
          <w:rFonts w:ascii="Tahoma" w:hAnsi="Tahoma" w:cs="Tahoma"/>
          <w:color w:val="0000FF"/>
          <w:szCs w:val="20"/>
          <w:u w:val="single"/>
        </w:rPr>
        <w:t>@</w:t>
      </w:r>
      <w:proofErr w:type="spellStart"/>
      <w:r w:rsidRPr="00F9368E">
        <w:rPr>
          <w:rFonts w:ascii="Tahoma" w:hAnsi="Tahoma" w:cs="Tahoma"/>
          <w:color w:val="0000FF"/>
          <w:szCs w:val="20"/>
          <w:u w:val="single"/>
          <w:lang w:val="en-US"/>
        </w:rPr>
        <w:t>esplus</w:t>
      </w:r>
      <w:proofErr w:type="spellEnd"/>
      <w:r w:rsidRPr="00F9368E">
        <w:rPr>
          <w:rFonts w:ascii="Tahoma" w:hAnsi="Tahoma" w:cs="Tahoma"/>
          <w:color w:val="0000FF"/>
          <w:szCs w:val="20"/>
          <w:u w:val="single"/>
        </w:rPr>
        <w:t>.</w:t>
      </w:r>
      <w:proofErr w:type="spellStart"/>
      <w:r w:rsidRPr="00F9368E">
        <w:rPr>
          <w:rFonts w:ascii="Tahoma" w:hAnsi="Tahoma" w:cs="Tahoma"/>
          <w:color w:val="0000FF"/>
          <w:szCs w:val="20"/>
          <w:u w:val="single"/>
          <w:lang w:val="en-US"/>
        </w:rPr>
        <w:t>ru</w:t>
      </w:r>
      <w:proofErr w:type="spellEnd"/>
    </w:p>
    <w:p w14:paraId="054636CB" w14:textId="1F2F5198" w:rsidR="002377EE" w:rsidRPr="00F9368E" w:rsidRDefault="002377EE" w:rsidP="00F9368E">
      <w:pPr>
        <w:pStyle w:val="afffa"/>
        <w:tabs>
          <w:tab w:val="num" w:pos="0"/>
        </w:tabs>
        <w:overflowPunct w:val="0"/>
        <w:autoSpaceDE w:val="0"/>
        <w:autoSpaceDN w:val="0"/>
        <w:adjustRightInd w:val="0"/>
        <w:spacing w:after="0" w:line="240" w:lineRule="auto"/>
        <w:ind w:left="0"/>
        <w:textAlignment w:val="baseline"/>
        <w:rPr>
          <w:rFonts w:ascii="Tahoma" w:hAnsi="Tahoma" w:cs="Tahoma"/>
          <w:szCs w:val="20"/>
        </w:rPr>
      </w:pPr>
      <w:r w:rsidRPr="00F9368E">
        <w:rPr>
          <w:rFonts w:ascii="Tahoma" w:hAnsi="Tahoma" w:cs="Tahoma"/>
          <w:szCs w:val="20"/>
        </w:rPr>
        <w:t>Исполнителя:</w:t>
      </w:r>
      <w:r w:rsidR="00F9368E">
        <w:rPr>
          <w:rFonts w:ascii="Tahoma" w:hAnsi="Tahoma" w:cs="Tahoma"/>
          <w:szCs w:val="20"/>
        </w:rPr>
        <w:t xml:space="preserve"> </w:t>
      </w:r>
      <w:r w:rsidRPr="00F9368E">
        <w:rPr>
          <w:rFonts w:ascii="Tahoma" w:hAnsi="Tahoma" w:cs="Tahoma"/>
          <w:spacing w:val="-3"/>
          <w:szCs w:val="20"/>
          <w:lang w:val="en-US"/>
        </w:rPr>
        <w:t>E</w:t>
      </w:r>
      <w:r w:rsidRPr="00F9368E">
        <w:rPr>
          <w:rFonts w:ascii="Tahoma" w:hAnsi="Tahoma" w:cs="Tahoma"/>
          <w:spacing w:val="-3"/>
          <w:szCs w:val="20"/>
        </w:rPr>
        <w:t>-</w:t>
      </w:r>
      <w:r w:rsidRPr="00F9368E">
        <w:rPr>
          <w:rFonts w:ascii="Tahoma" w:hAnsi="Tahoma" w:cs="Tahoma"/>
          <w:spacing w:val="-3"/>
          <w:szCs w:val="20"/>
          <w:lang w:val="en-US"/>
        </w:rPr>
        <w:t>mail</w:t>
      </w:r>
      <w:r w:rsidRPr="00F9368E">
        <w:rPr>
          <w:rFonts w:ascii="Tahoma" w:hAnsi="Tahoma" w:cs="Tahoma"/>
          <w:spacing w:val="-3"/>
          <w:szCs w:val="20"/>
        </w:rPr>
        <w:t xml:space="preserve">: </w:t>
      </w:r>
    </w:p>
    <w:p w14:paraId="0689E78D" w14:textId="77777777" w:rsidR="00552EAB" w:rsidRPr="00F9368E" w:rsidRDefault="00552EAB" w:rsidP="00F9368E">
      <w:pPr>
        <w:pStyle w:val="ConsPlusNormal"/>
        <w:tabs>
          <w:tab w:val="num" w:pos="567"/>
          <w:tab w:val="num" w:pos="709"/>
        </w:tabs>
        <w:jc w:val="both"/>
        <w:rPr>
          <w:i w:val="0"/>
        </w:rPr>
      </w:pPr>
    </w:p>
    <w:p w14:paraId="7384D19A" w14:textId="77777777" w:rsidR="00552EAB" w:rsidRPr="00F9368E" w:rsidRDefault="00552EAB" w:rsidP="00F9368E">
      <w:pPr>
        <w:pStyle w:val="30"/>
        <w:keepLines w:val="0"/>
        <w:widowControl w:val="0"/>
        <w:numPr>
          <w:ilvl w:val="0"/>
          <w:numId w:val="24"/>
        </w:numPr>
        <w:spacing w:before="0" w:line="240" w:lineRule="auto"/>
        <w:jc w:val="center"/>
        <w:rPr>
          <w:rFonts w:ascii="Tahoma" w:hAnsi="Tahoma" w:cs="Tahoma"/>
          <w:bCs w:val="0"/>
          <w:color w:val="000000" w:themeColor="text1"/>
          <w:sz w:val="20"/>
          <w:szCs w:val="20"/>
        </w:rPr>
      </w:pPr>
      <w:r w:rsidRPr="00F9368E">
        <w:rPr>
          <w:rFonts w:ascii="Tahoma" w:hAnsi="Tahoma" w:cs="Tahoma"/>
          <w:iCs/>
          <w:color w:val="auto"/>
          <w:sz w:val="20"/>
          <w:szCs w:val="20"/>
        </w:rPr>
        <w:t>Антикоррупционная</w:t>
      </w:r>
      <w:r w:rsidRPr="00F9368E">
        <w:rPr>
          <w:rFonts w:ascii="Tahoma" w:hAnsi="Tahoma" w:cs="Tahoma"/>
          <w:bCs w:val="0"/>
          <w:color w:val="000000" w:themeColor="text1"/>
          <w:sz w:val="20"/>
          <w:szCs w:val="20"/>
        </w:rPr>
        <w:t xml:space="preserve"> оговорка</w:t>
      </w:r>
    </w:p>
    <w:p w14:paraId="496A08CA" w14:textId="77777777" w:rsidR="00552EAB" w:rsidRPr="00F9368E" w:rsidRDefault="00552EAB" w:rsidP="00F9368E">
      <w:pPr>
        <w:pStyle w:val="afffa"/>
        <w:numPr>
          <w:ilvl w:val="1"/>
          <w:numId w:val="24"/>
        </w:numPr>
        <w:spacing w:after="0" w:line="240" w:lineRule="auto"/>
        <w:jc w:val="both"/>
        <w:rPr>
          <w:rFonts w:ascii="Tahoma" w:hAnsi="Tahoma" w:cs="Tahoma"/>
          <w:szCs w:val="20"/>
        </w:rPr>
      </w:pPr>
      <w:r w:rsidRPr="00F9368E">
        <w:rPr>
          <w:rFonts w:ascii="Tahoma" w:hAnsi="Tahoma" w:cs="Tahoma"/>
          <w:szCs w:val="20"/>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w:t>
      </w:r>
      <w:hyperlink r:id="rId8" w:history="1">
        <w:r w:rsidRPr="00F9368E">
          <w:rPr>
            <w:rStyle w:val="aff"/>
            <w:rFonts w:ascii="Tahoma" w:hAnsi="Tahoma" w:cs="Tahoma"/>
            <w:szCs w:val="20"/>
          </w:rPr>
          <w:t>https://www.tplusgroup.ru/kso/ethics/</w:t>
        </w:r>
      </w:hyperlink>
      <w:r w:rsidRPr="00F9368E">
        <w:rPr>
          <w:rFonts w:ascii="Tahoma" w:hAnsi="Tahoma" w:cs="Tahoma"/>
          <w:szCs w:val="20"/>
        </w:rPr>
        <w:t xml:space="preserve">.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14:paraId="03E0135D" w14:textId="77777777" w:rsidR="00552EAB" w:rsidRPr="00F9368E" w:rsidRDefault="00552EAB" w:rsidP="00F9368E">
      <w:pPr>
        <w:pStyle w:val="afffa"/>
        <w:numPr>
          <w:ilvl w:val="1"/>
          <w:numId w:val="24"/>
        </w:numPr>
        <w:spacing w:after="0" w:line="240" w:lineRule="auto"/>
        <w:jc w:val="both"/>
        <w:rPr>
          <w:rFonts w:ascii="Tahoma" w:hAnsi="Tahoma" w:cs="Tahoma"/>
          <w:szCs w:val="20"/>
        </w:rPr>
      </w:pPr>
      <w:r w:rsidRPr="00F9368E">
        <w:rPr>
          <w:rFonts w:ascii="Tahoma" w:hAnsi="Tahoma" w:cs="Tahoma"/>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653926E" w14:textId="77777777" w:rsidR="00552EAB" w:rsidRPr="00F9368E" w:rsidRDefault="00552EAB" w:rsidP="00F9368E">
      <w:pPr>
        <w:pStyle w:val="afffa"/>
        <w:numPr>
          <w:ilvl w:val="1"/>
          <w:numId w:val="24"/>
        </w:numPr>
        <w:spacing w:after="0" w:line="240" w:lineRule="auto"/>
        <w:jc w:val="both"/>
        <w:rPr>
          <w:rFonts w:ascii="Tahoma" w:hAnsi="Tahoma" w:cs="Tahoma"/>
          <w:szCs w:val="20"/>
        </w:rPr>
      </w:pPr>
      <w:r w:rsidRPr="00F9368E">
        <w:rPr>
          <w:rFonts w:ascii="Tahoma" w:hAnsi="Tahoma" w:cs="Tahoma"/>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14:paraId="0F254FEB" w14:textId="77777777" w:rsidR="00552EAB" w:rsidRPr="00F9368E" w:rsidRDefault="00552EAB" w:rsidP="00F9368E">
      <w:pPr>
        <w:pStyle w:val="afffa"/>
        <w:tabs>
          <w:tab w:val="num" w:pos="567"/>
        </w:tabs>
        <w:spacing w:after="0" w:line="240" w:lineRule="auto"/>
        <w:ind w:left="0"/>
        <w:jc w:val="both"/>
        <w:rPr>
          <w:rFonts w:ascii="Tahoma" w:hAnsi="Tahoma" w:cs="Tahoma"/>
          <w:szCs w:val="20"/>
        </w:rPr>
      </w:pPr>
      <w:r w:rsidRPr="00F9368E">
        <w:rPr>
          <w:rFonts w:ascii="Tahoma" w:hAnsi="Tahoma" w:cs="Tahoma"/>
          <w:szCs w:val="20"/>
        </w:rPr>
        <w:t>- предоставление неоправданных преимуществ по сравнению с другими контрагентами;</w:t>
      </w:r>
    </w:p>
    <w:p w14:paraId="2577A890" w14:textId="77777777" w:rsidR="00552EAB" w:rsidRPr="00F9368E" w:rsidRDefault="00552EAB" w:rsidP="00F9368E">
      <w:pPr>
        <w:pStyle w:val="afffa"/>
        <w:tabs>
          <w:tab w:val="num" w:pos="567"/>
        </w:tabs>
        <w:spacing w:after="0" w:line="240" w:lineRule="auto"/>
        <w:ind w:left="0"/>
        <w:jc w:val="both"/>
        <w:rPr>
          <w:rFonts w:ascii="Tahoma" w:hAnsi="Tahoma" w:cs="Tahoma"/>
          <w:szCs w:val="20"/>
        </w:rPr>
      </w:pPr>
      <w:r w:rsidRPr="00F9368E">
        <w:rPr>
          <w:rFonts w:ascii="Tahoma" w:hAnsi="Tahoma" w:cs="Tahoma"/>
          <w:szCs w:val="20"/>
        </w:rPr>
        <w:t>- предоставление каких-либо гарантий;</w:t>
      </w:r>
    </w:p>
    <w:p w14:paraId="7A8A6D02" w14:textId="77777777" w:rsidR="00552EAB" w:rsidRPr="00F9368E" w:rsidRDefault="00552EAB" w:rsidP="00F9368E">
      <w:pPr>
        <w:pStyle w:val="afffa"/>
        <w:tabs>
          <w:tab w:val="num" w:pos="567"/>
        </w:tabs>
        <w:spacing w:after="0" w:line="240" w:lineRule="auto"/>
        <w:ind w:left="0"/>
        <w:jc w:val="both"/>
        <w:rPr>
          <w:rFonts w:ascii="Tahoma" w:hAnsi="Tahoma" w:cs="Tahoma"/>
          <w:szCs w:val="20"/>
        </w:rPr>
      </w:pPr>
      <w:r w:rsidRPr="00F9368E">
        <w:rPr>
          <w:rFonts w:ascii="Tahoma" w:hAnsi="Tahoma" w:cs="Tahoma"/>
          <w:szCs w:val="20"/>
        </w:rPr>
        <w:t>- ускорение существующих процедур;</w:t>
      </w:r>
    </w:p>
    <w:p w14:paraId="2B84D79E" w14:textId="77777777" w:rsidR="00552EAB" w:rsidRPr="00F9368E" w:rsidRDefault="00552EAB" w:rsidP="00F9368E">
      <w:pPr>
        <w:pStyle w:val="afffa"/>
        <w:tabs>
          <w:tab w:val="num" w:pos="567"/>
        </w:tabs>
        <w:spacing w:after="0" w:line="240" w:lineRule="auto"/>
        <w:ind w:left="0"/>
        <w:jc w:val="both"/>
        <w:rPr>
          <w:rFonts w:ascii="Tahoma" w:hAnsi="Tahoma" w:cs="Tahoma"/>
          <w:szCs w:val="20"/>
        </w:rPr>
      </w:pPr>
      <w:r w:rsidRPr="00F9368E">
        <w:rPr>
          <w:rFonts w:ascii="Tahoma" w:hAnsi="Tahoma" w:cs="Tahoma"/>
          <w:szCs w:val="20"/>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14:paraId="2250A5D6" w14:textId="77777777" w:rsidR="00552EAB" w:rsidRPr="00F9368E" w:rsidRDefault="00552EAB" w:rsidP="00F9368E">
      <w:pPr>
        <w:pStyle w:val="afffa"/>
        <w:numPr>
          <w:ilvl w:val="1"/>
          <w:numId w:val="24"/>
        </w:numPr>
        <w:spacing w:after="0" w:line="240" w:lineRule="auto"/>
        <w:jc w:val="both"/>
        <w:rPr>
          <w:rFonts w:ascii="Tahoma" w:hAnsi="Tahoma" w:cs="Tahoma"/>
          <w:szCs w:val="20"/>
        </w:rPr>
      </w:pPr>
      <w:r w:rsidRPr="00F9368E">
        <w:rPr>
          <w:rFonts w:ascii="Tahoma" w:hAnsi="Tahoma" w:cs="Tahoma"/>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14:paraId="0AF6C9A1" w14:textId="77777777" w:rsidR="00552EAB" w:rsidRPr="00F9368E" w:rsidRDefault="00552EAB" w:rsidP="00F9368E">
      <w:pPr>
        <w:pStyle w:val="afffa"/>
        <w:numPr>
          <w:ilvl w:val="1"/>
          <w:numId w:val="24"/>
        </w:numPr>
        <w:spacing w:after="0" w:line="240" w:lineRule="auto"/>
        <w:jc w:val="both"/>
        <w:rPr>
          <w:rFonts w:ascii="Tahoma" w:hAnsi="Tahoma" w:cs="Tahoma"/>
          <w:szCs w:val="20"/>
        </w:rPr>
      </w:pPr>
      <w:r w:rsidRPr="00F9368E">
        <w:rPr>
          <w:rFonts w:ascii="Tahoma" w:hAnsi="Tahoma" w:cs="Tahoma"/>
          <w:szCs w:val="2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38A1D285" w14:textId="77777777" w:rsidR="00552EAB" w:rsidRPr="00F9368E" w:rsidRDefault="00552EAB" w:rsidP="00F9368E">
      <w:pPr>
        <w:pStyle w:val="afffa"/>
        <w:numPr>
          <w:ilvl w:val="1"/>
          <w:numId w:val="24"/>
        </w:numPr>
        <w:spacing w:after="0" w:line="240" w:lineRule="auto"/>
        <w:jc w:val="both"/>
        <w:rPr>
          <w:rFonts w:ascii="Tahoma" w:hAnsi="Tahoma" w:cs="Tahoma"/>
          <w:szCs w:val="20"/>
        </w:rPr>
      </w:pPr>
      <w:r w:rsidRPr="00F9368E">
        <w:rPr>
          <w:rFonts w:ascii="Tahoma" w:hAnsi="Tahoma" w:cs="Tahoma"/>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33161887" w14:textId="7BDC2943" w:rsidR="00552EAB" w:rsidRPr="00F9368E" w:rsidRDefault="00552EAB" w:rsidP="00F9368E">
      <w:pPr>
        <w:pStyle w:val="afffa"/>
        <w:numPr>
          <w:ilvl w:val="1"/>
          <w:numId w:val="24"/>
        </w:numPr>
        <w:spacing w:after="0" w:line="240" w:lineRule="auto"/>
        <w:jc w:val="both"/>
        <w:rPr>
          <w:rFonts w:ascii="Tahoma" w:hAnsi="Tahoma" w:cs="Tahoma"/>
          <w:szCs w:val="20"/>
        </w:rPr>
      </w:pPr>
      <w:r w:rsidRPr="00F9368E">
        <w:rPr>
          <w:rFonts w:ascii="Tahoma" w:hAnsi="Tahoma" w:cs="Tahoma"/>
          <w:szCs w:val="20"/>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w:t>
      </w:r>
      <w:r w:rsidR="00BC75D7" w:rsidRPr="00F9368E">
        <w:rPr>
          <w:rFonts w:ascii="Tahoma" w:hAnsi="Tahoma" w:cs="Tahoma"/>
          <w:szCs w:val="20"/>
        </w:rPr>
        <w:t>е, установленной в Приложении №</w:t>
      </w:r>
      <w:r w:rsidR="00AE35FF" w:rsidRPr="00F9368E">
        <w:rPr>
          <w:rFonts w:ascii="Tahoma" w:hAnsi="Tahoma" w:cs="Tahoma"/>
          <w:szCs w:val="20"/>
        </w:rPr>
        <w:t>4</w:t>
      </w:r>
      <w:r w:rsidRPr="00F9368E">
        <w:rPr>
          <w:rFonts w:ascii="Tahoma" w:hAnsi="Tahoma" w:cs="Tahoma"/>
          <w:szCs w:val="20"/>
        </w:rPr>
        <w:t xml:space="preserve"> к настоящему Договору, с приложением подтверждающих документов (далее – Информация)</w:t>
      </w:r>
    </w:p>
    <w:p w14:paraId="71B7AF35" w14:textId="176AC737" w:rsidR="00552EAB" w:rsidRPr="00F9368E" w:rsidRDefault="00552EAB" w:rsidP="00F9368E">
      <w:pPr>
        <w:pStyle w:val="afffa"/>
        <w:spacing w:after="0" w:line="240" w:lineRule="auto"/>
        <w:ind w:left="0"/>
        <w:jc w:val="both"/>
        <w:rPr>
          <w:rFonts w:ascii="Tahoma" w:hAnsi="Tahoma" w:cs="Tahoma"/>
          <w:szCs w:val="20"/>
        </w:rPr>
      </w:pPr>
      <w:r w:rsidRPr="00F9368E">
        <w:rPr>
          <w:rFonts w:ascii="Tahoma" w:hAnsi="Tahoma" w:cs="Tahoma"/>
          <w:szCs w:val="20"/>
        </w:rPr>
        <w:t xml:space="preserve">  В случае изменений в цепочке собственников Исполнителя, включая бенефициаров, в том числе конечных, и (или) исполнительных органах Исполнителя, Исполнитель обязуется в течение 5 (Пяти) рабочих дней с даты внесения таких изменений предоставить соот</w:t>
      </w:r>
      <w:r w:rsidR="00BC75D7" w:rsidRPr="00F9368E">
        <w:rPr>
          <w:rFonts w:ascii="Tahoma" w:hAnsi="Tahoma" w:cs="Tahoma"/>
          <w:szCs w:val="20"/>
        </w:rPr>
        <w:t>ветствующую информацию Заказчику</w:t>
      </w:r>
      <w:r w:rsidRPr="00F9368E">
        <w:rPr>
          <w:rFonts w:ascii="Tahoma" w:hAnsi="Tahoma" w:cs="Tahoma"/>
          <w:szCs w:val="20"/>
        </w:rPr>
        <w:t>.</w:t>
      </w:r>
    </w:p>
    <w:p w14:paraId="2EC97EFD" w14:textId="77777777" w:rsidR="00552EAB" w:rsidRPr="00F9368E" w:rsidRDefault="00552EAB" w:rsidP="00F9368E">
      <w:pPr>
        <w:spacing w:after="0" w:line="240" w:lineRule="auto"/>
        <w:jc w:val="both"/>
        <w:rPr>
          <w:rFonts w:ascii="Tahoma" w:hAnsi="Tahoma" w:cs="Tahoma"/>
          <w:szCs w:val="20"/>
        </w:rPr>
      </w:pPr>
      <w:r w:rsidRPr="00F9368E">
        <w:rPr>
          <w:rFonts w:ascii="Tahoma" w:hAnsi="Tahoma" w:cs="Tahoma"/>
          <w:szCs w:val="20"/>
        </w:rPr>
        <w:t xml:space="preserve">  Информация предоставляется на бумажном носителе,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 Дополнительно Информация предоставляется на электронном носителе.</w:t>
      </w:r>
    </w:p>
    <w:p w14:paraId="031977C5" w14:textId="77777777" w:rsidR="00552EAB" w:rsidRPr="00F9368E" w:rsidRDefault="00552EAB" w:rsidP="00F9368E">
      <w:pPr>
        <w:pStyle w:val="afffa"/>
        <w:spacing w:after="0" w:line="240" w:lineRule="auto"/>
        <w:ind w:left="0"/>
        <w:jc w:val="both"/>
        <w:rPr>
          <w:rFonts w:ascii="Tahoma" w:hAnsi="Tahoma" w:cs="Tahoma"/>
          <w:szCs w:val="20"/>
        </w:rPr>
      </w:pPr>
      <w:r w:rsidRPr="00F9368E">
        <w:rPr>
          <w:rFonts w:ascii="Tahoma" w:hAnsi="Tahoma" w:cs="Tahoma"/>
          <w:szCs w:val="20"/>
        </w:rPr>
        <w:t>Указанное в настоящем пункте условие является существенным условием настоящего Договора в соответствии с ч. 1 ст. 432 ГК РФ.</w:t>
      </w:r>
    </w:p>
    <w:p w14:paraId="03147B77" w14:textId="77777777" w:rsidR="00552EAB" w:rsidRPr="00F9368E" w:rsidRDefault="00552EAB" w:rsidP="00F9368E">
      <w:pPr>
        <w:pStyle w:val="afffa"/>
        <w:numPr>
          <w:ilvl w:val="1"/>
          <w:numId w:val="24"/>
        </w:numPr>
        <w:spacing w:after="0" w:line="240" w:lineRule="auto"/>
        <w:jc w:val="both"/>
        <w:rPr>
          <w:rFonts w:ascii="Tahoma" w:hAnsi="Tahoma" w:cs="Tahoma"/>
          <w:szCs w:val="20"/>
        </w:rPr>
      </w:pPr>
      <w:r w:rsidRPr="00F9368E">
        <w:rPr>
          <w:rFonts w:ascii="Tahoma" w:hAnsi="Tahoma" w:cs="Tahoma"/>
          <w:szCs w:val="20"/>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вплоть до расторжения настоящего Договора.</w:t>
      </w:r>
    </w:p>
    <w:p w14:paraId="43D12EDE" w14:textId="77777777" w:rsidR="00552EAB" w:rsidRPr="00F9368E" w:rsidRDefault="00552EAB" w:rsidP="00F9368E">
      <w:pPr>
        <w:pStyle w:val="afffa"/>
        <w:numPr>
          <w:ilvl w:val="1"/>
          <w:numId w:val="24"/>
        </w:numPr>
        <w:spacing w:after="0" w:line="240" w:lineRule="auto"/>
        <w:jc w:val="both"/>
        <w:rPr>
          <w:rFonts w:ascii="Tahoma" w:hAnsi="Tahoma" w:cs="Tahoma"/>
          <w:szCs w:val="20"/>
        </w:rPr>
      </w:pPr>
      <w:r w:rsidRPr="00F9368E">
        <w:rPr>
          <w:rFonts w:ascii="Tahoma" w:hAnsi="Tahoma" w:cs="Tahoma"/>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4AFFD2AF" w14:textId="77777777" w:rsidR="00552EAB" w:rsidRPr="00F9368E" w:rsidRDefault="00552EAB" w:rsidP="00F9368E">
      <w:pPr>
        <w:pStyle w:val="afffa"/>
        <w:numPr>
          <w:ilvl w:val="1"/>
          <w:numId w:val="24"/>
        </w:numPr>
        <w:spacing w:after="0" w:line="240" w:lineRule="auto"/>
        <w:jc w:val="both"/>
        <w:rPr>
          <w:rFonts w:ascii="Tahoma" w:hAnsi="Tahoma" w:cs="Tahoma"/>
          <w:szCs w:val="20"/>
        </w:rPr>
      </w:pPr>
      <w:r w:rsidRPr="00F9368E">
        <w:rPr>
          <w:rFonts w:ascii="Tahoma" w:hAnsi="Tahoma" w:cs="Tahoma"/>
          <w:szCs w:val="20"/>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5342662E" w14:textId="77777777" w:rsidR="00552EAB" w:rsidRPr="00F9368E" w:rsidRDefault="00552EAB" w:rsidP="00F9368E">
      <w:pPr>
        <w:pStyle w:val="afffa"/>
        <w:numPr>
          <w:ilvl w:val="1"/>
          <w:numId w:val="24"/>
        </w:numPr>
        <w:spacing w:after="0" w:line="240" w:lineRule="auto"/>
        <w:jc w:val="both"/>
        <w:rPr>
          <w:rFonts w:ascii="Tahoma" w:hAnsi="Tahoma" w:cs="Tahoma"/>
          <w:szCs w:val="20"/>
        </w:rPr>
      </w:pPr>
      <w:r w:rsidRPr="00F9368E">
        <w:rPr>
          <w:rFonts w:ascii="Tahoma" w:hAnsi="Tahoma" w:cs="Tahoma"/>
          <w:szCs w:val="20"/>
        </w:rPr>
        <w:t xml:space="preserve">  В случае отказа Исполнителя от предоставления Информации согласно п. 13.7.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14:paraId="3556CE0D" w14:textId="1C20F0B6" w:rsidR="00552EAB" w:rsidRPr="00F9368E" w:rsidRDefault="00552EAB" w:rsidP="00F9368E">
      <w:pPr>
        <w:pStyle w:val="afffa"/>
        <w:numPr>
          <w:ilvl w:val="1"/>
          <w:numId w:val="24"/>
        </w:numPr>
        <w:spacing w:after="0" w:line="240" w:lineRule="auto"/>
        <w:jc w:val="both"/>
        <w:rPr>
          <w:rFonts w:ascii="Tahoma" w:hAnsi="Tahoma" w:cs="Tahoma"/>
          <w:szCs w:val="20"/>
        </w:rPr>
      </w:pPr>
      <w:r w:rsidRPr="00F9368E">
        <w:rPr>
          <w:rFonts w:ascii="Tahoma" w:hAnsi="Tahoma" w:cs="Tahoma"/>
          <w:szCs w:val="20"/>
        </w:rPr>
        <w:t xml:space="preserve">В случае предоставления Информации не в полном объеме (т.е. непредставления какой-либо информации, </w:t>
      </w:r>
      <w:r w:rsidR="00BC75D7" w:rsidRPr="00F9368E">
        <w:rPr>
          <w:rFonts w:ascii="Tahoma" w:hAnsi="Tahoma" w:cs="Tahoma"/>
          <w:szCs w:val="20"/>
        </w:rPr>
        <w:t>указанной в форме (Приложение №</w:t>
      </w:r>
      <w:r w:rsidR="00AE35FF" w:rsidRPr="00F9368E">
        <w:rPr>
          <w:rFonts w:ascii="Tahoma" w:hAnsi="Tahoma" w:cs="Tahoma"/>
          <w:szCs w:val="20"/>
        </w:rPr>
        <w:t>4</w:t>
      </w:r>
      <w:r w:rsidRPr="00F9368E">
        <w:rPr>
          <w:rFonts w:ascii="Tahoma" w:hAnsi="Tahoma" w:cs="Tahoma"/>
          <w:szCs w:val="20"/>
        </w:rPr>
        <w:t>) Заказчик направляет повторный запрос о предоставлении Информации по форме, указанной в п. 13.7.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14:paraId="47B28665" w14:textId="77777777" w:rsidR="00552EAB" w:rsidRPr="00F9368E" w:rsidRDefault="00552EAB" w:rsidP="00F9368E">
      <w:pPr>
        <w:pStyle w:val="30"/>
        <w:keepNext w:val="0"/>
        <w:keepLines w:val="0"/>
        <w:widowControl w:val="0"/>
        <w:spacing w:before="0" w:line="240" w:lineRule="auto"/>
        <w:contextualSpacing/>
        <w:jc w:val="both"/>
        <w:rPr>
          <w:rFonts w:ascii="Tahoma" w:hAnsi="Tahoma" w:cs="Tahoma"/>
          <w:bCs w:val="0"/>
          <w:color w:val="000000" w:themeColor="text1"/>
          <w:sz w:val="20"/>
          <w:szCs w:val="20"/>
        </w:rPr>
      </w:pPr>
    </w:p>
    <w:p w14:paraId="26DAA669" w14:textId="19A119F8" w:rsidR="00552EAB" w:rsidRPr="00F9368E" w:rsidRDefault="00552EAB" w:rsidP="00F9368E">
      <w:pPr>
        <w:pStyle w:val="30"/>
        <w:keepLines w:val="0"/>
        <w:widowControl w:val="0"/>
        <w:numPr>
          <w:ilvl w:val="0"/>
          <w:numId w:val="24"/>
        </w:numPr>
        <w:spacing w:before="0" w:line="240" w:lineRule="auto"/>
        <w:jc w:val="center"/>
        <w:rPr>
          <w:rFonts w:ascii="Tahoma" w:hAnsi="Tahoma" w:cs="Tahoma"/>
          <w:bCs w:val="0"/>
          <w:color w:val="000000" w:themeColor="text1"/>
          <w:sz w:val="20"/>
          <w:szCs w:val="20"/>
        </w:rPr>
      </w:pPr>
      <w:r w:rsidRPr="00F9368E">
        <w:rPr>
          <w:rFonts w:ascii="Tahoma" w:hAnsi="Tahoma" w:cs="Tahoma"/>
          <w:iCs/>
          <w:color w:val="auto"/>
          <w:sz w:val="20"/>
          <w:szCs w:val="20"/>
        </w:rPr>
        <w:t>Конфиденциальность</w:t>
      </w:r>
    </w:p>
    <w:p w14:paraId="2D2EDC31" w14:textId="77777777" w:rsidR="00552EAB" w:rsidRPr="00F9368E" w:rsidRDefault="00552EAB" w:rsidP="00F9368E">
      <w:pPr>
        <w:pStyle w:val="afffa"/>
        <w:numPr>
          <w:ilvl w:val="1"/>
          <w:numId w:val="24"/>
        </w:numPr>
        <w:spacing w:after="0" w:line="240" w:lineRule="auto"/>
        <w:jc w:val="both"/>
        <w:rPr>
          <w:rFonts w:ascii="Tahoma" w:eastAsia="Times New Roman" w:hAnsi="Tahoma" w:cs="Tahoma"/>
          <w:szCs w:val="20"/>
        </w:rPr>
      </w:pPr>
      <w:r w:rsidRPr="00F9368E">
        <w:rPr>
          <w:rFonts w:ascii="Tahoma" w:eastAsia="Times New Roman" w:hAnsi="Tahoma" w:cs="Tahoma"/>
          <w:szCs w:val="20"/>
        </w:rPr>
        <w:t>Стороны обязуются соблюдать конфиденциальность в отношении Конфиденциальной информации на условиях настоящей Статьи Договора.</w:t>
      </w:r>
    </w:p>
    <w:p w14:paraId="79C219AA" w14:textId="3C2A18EB" w:rsidR="00552EAB" w:rsidRPr="00F9368E" w:rsidRDefault="00552EAB" w:rsidP="00F9368E">
      <w:pPr>
        <w:pStyle w:val="afffa"/>
        <w:numPr>
          <w:ilvl w:val="1"/>
          <w:numId w:val="24"/>
        </w:numPr>
        <w:spacing w:after="0" w:line="240" w:lineRule="auto"/>
        <w:jc w:val="both"/>
        <w:rPr>
          <w:rFonts w:ascii="Tahoma" w:eastAsia="Times New Roman" w:hAnsi="Tahoma" w:cs="Tahoma"/>
          <w:szCs w:val="20"/>
        </w:rPr>
      </w:pPr>
      <w:r w:rsidRPr="00F9368E">
        <w:rPr>
          <w:rFonts w:ascii="Tahoma" w:eastAsia="Times New Roman" w:hAnsi="Tahoma" w:cs="Tahoma"/>
          <w:szCs w:val="20"/>
        </w:rPr>
        <w:t xml:space="preserve">Под конфиденциальной информацией Стороны понимают  документированную информацию,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F9368E">
        <w:rPr>
          <w:rFonts w:ascii="Tahoma" w:eastAsia="Times New Roman" w:hAnsi="Tahoma" w:cs="Tahoma"/>
          <w:color w:val="000000"/>
          <w:szCs w:val="20"/>
        </w:rPr>
        <w:t>и помеченная Раскрывающей стороной грифом «Конфиденциально» и/или «Коммерческая тайна».</w:t>
      </w:r>
    </w:p>
    <w:p w14:paraId="265F951B" w14:textId="77777777" w:rsidR="00552EAB" w:rsidRPr="00F9368E" w:rsidRDefault="00552EAB" w:rsidP="00F9368E">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F9368E">
        <w:rPr>
          <w:rFonts w:ascii="Tahoma" w:eastAsia="Times New Roman" w:hAnsi="Tahoma" w:cs="Tahoma"/>
          <w:color w:val="000000"/>
          <w:szCs w:val="20"/>
        </w:rPr>
        <w:t>Не относится к Конфиденциальной информации:</w:t>
      </w:r>
    </w:p>
    <w:p w14:paraId="3BE7FA83" w14:textId="77777777" w:rsidR="00552EAB" w:rsidRPr="00F9368E" w:rsidRDefault="00552EAB" w:rsidP="00F9368E">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F9368E">
        <w:rPr>
          <w:rFonts w:ascii="Tahoma" w:eastAsia="Times New Roman" w:hAnsi="Tahoma" w:cs="Tahoma"/>
          <w:color w:val="000000"/>
          <w:szCs w:val="20"/>
        </w:rPr>
        <w:t>а) 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настоящей Статье) общедоступными,</w:t>
      </w:r>
    </w:p>
    <w:p w14:paraId="4D8234ED" w14:textId="17789ABD" w:rsidR="00552EAB" w:rsidRPr="00F9368E" w:rsidRDefault="00552EAB" w:rsidP="00F9368E">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F9368E">
        <w:rPr>
          <w:rFonts w:ascii="Tahoma" w:eastAsia="Times New Roman" w:hAnsi="Tahoma" w:cs="Tahoma"/>
          <w:color w:val="000000"/>
          <w:szCs w:val="20"/>
        </w:rPr>
        <w:t>б)</w:t>
      </w:r>
      <w:r w:rsidR="00F9368E">
        <w:rPr>
          <w:rFonts w:ascii="Tahoma" w:eastAsia="Times New Roman" w:hAnsi="Tahoma" w:cs="Tahoma"/>
          <w:color w:val="000000"/>
          <w:szCs w:val="20"/>
        </w:rPr>
        <w:t xml:space="preserve"> </w:t>
      </w:r>
      <w:r w:rsidRPr="00F9368E">
        <w:rPr>
          <w:rFonts w:ascii="Tahoma" w:eastAsia="Times New Roman" w:hAnsi="Tahoma" w:cs="Tahoma"/>
          <w:color w:val="000000"/>
          <w:szCs w:val="20"/>
        </w:rPr>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w:t>
      </w:r>
    </w:p>
    <w:p w14:paraId="173550ED" w14:textId="77777777" w:rsidR="00552EAB" w:rsidRPr="00F9368E" w:rsidRDefault="00552EAB" w:rsidP="00F9368E">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F9368E">
        <w:rPr>
          <w:rFonts w:ascii="Tahoma" w:eastAsia="Times New Roman" w:hAnsi="Tahoma" w:cs="Tahoma"/>
          <w:color w:val="000000"/>
          <w:szCs w:val="20"/>
        </w:rPr>
        <w:t>в) информация, которая в соответствии с действующим законодательством Российской Федерации не может составлять коммерческую тайну;</w:t>
      </w:r>
    </w:p>
    <w:p w14:paraId="736E4BFE" w14:textId="5AF2D859" w:rsidR="00552EAB" w:rsidRPr="00F9368E" w:rsidRDefault="00552EAB" w:rsidP="00F9368E">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F9368E">
        <w:rPr>
          <w:rFonts w:ascii="Tahoma" w:eastAsia="Times New Roman" w:hAnsi="Tahoma" w:cs="Tahoma"/>
          <w:color w:val="000000"/>
          <w:szCs w:val="20"/>
        </w:rPr>
        <w:t>г) 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14:paraId="69663C71" w14:textId="77777777" w:rsidR="00552EAB" w:rsidRPr="00F9368E" w:rsidRDefault="00552EAB" w:rsidP="00F9368E">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F9368E">
        <w:rPr>
          <w:rFonts w:ascii="Tahoma" w:eastAsia="Times New Roman" w:hAnsi="Tahoma" w:cs="Tahoma"/>
          <w:color w:val="000000"/>
          <w:szCs w:val="20"/>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настоящей Статьей.</w:t>
      </w:r>
    </w:p>
    <w:p w14:paraId="1229ADEB" w14:textId="77777777" w:rsidR="00552EAB" w:rsidRPr="00F9368E" w:rsidRDefault="00552EAB" w:rsidP="00F9368E">
      <w:pPr>
        <w:pStyle w:val="afffa"/>
        <w:numPr>
          <w:ilvl w:val="1"/>
          <w:numId w:val="24"/>
        </w:numPr>
        <w:spacing w:after="0" w:line="240" w:lineRule="auto"/>
        <w:jc w:val="both"/>
        <w:rPr>
          <w:rFonts w:ascii="Tahoma" w:eastAsia="Times New Roman" w:hAnsi="Tahoma" w:cs="Tahoma"/>
          <w:szCs w:val="20"/>
        </w:rPr>
      </w:pPr>
      <w:r w:rsidRPr="00F9368E">
        <w:rPr>
          <w:rFonts w:ascii="Tahoma" w:eastAsia="Times New Roman" w:hAnsi="Tahoma" w:cs="Tahoma"/>
          <w:szCs w:val="20"/>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F9368E">
        <w:rPr>
          <w:rFonts w:ascii="Tahoma" w:eastAsia="Times New Roman" w:hAnsi="Tahoma" w:cs="Tahoma"/>
          <w:color w:val="FF0000"/>
          <w:szCs w:val="20"/>
        </w:rPr>
        <w:t xml:space="preserve"> </w:t>
      </w:r>
      <w:r w:rsidRPr="00F9368E">
        <w:rPr>
          <w:rFonts w:ascii="Tahoma" w:eastAsia="Times New Roman" w:hAnsi="Tahoma" w:cs="Tahoma"/>
          <w:color w:val="000000"/>
          <w:szCs w:val="20"/>
        </w:rPr>
        <w:t>помеченной Раскрывающей стороной грифом «Конфиденциально» и/или «Коммерческая тайна»,</w:t>
      </w:r>
      <w:r w:rsidRPr="00F9368E">
        <w:rPr>
          <w:rFonts w:ascii="Tahoma" w:eastAsia="Times New Roman" w:hAnsi="Tahoma" w:cs="Tahoma"/>
          <w:szCs w:val="20"/>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14:paraId="6401D54E" w14:textId="77777777" w:rsidR="00552EAB" w:rsidRPr="00F9368E" w:rsidRDefault="00552EAB" w:rsidP="00F9368E">
      <w:pPr>
        <w:numPr>
          <w:ilvl w:val="1"/>
          <w:numId w:val="24"/>
        </w:numPr>
        <w:spacing w:after="0" w:line="240" w:lineRule="auto"/>
        <w:jc w:val="both"/>
        <w:rPr>
          <w:rFonts w:ascii="Tahoma" w:eastAsia="Times New Roman" w:hAnsi="Tahoma" w:cs="Tahoma"/>
          <w:szCs w:val="20"/>
        </w:rPr>
      </w:pPr>
      <w:r w:rsidRPr="00F9368E">
        <w:rPr>
          <w:rFonts w:ascii="Tahoma" w:eastAsia="Times New Roman" w:hAnsi="Tahoma" w:cs="Tahoma"/>
          <w:szCs w:val="20"/>
        </w:rPr>
        <w:t>Передача Конфиденциальной информации должна сопровождаться:</w:t>
      </w:r>
    </w:p>
    <w:p w14:paraId="3560EF5F" w14:textId="19598E4B" w:rsidR="00552EAB" w:rsidRPr="00F9368E" w:rsidRDefault="00552EAB" w:rsidP="00F9368E">
      <w:pPr>
        <w:tabs>
          <w:tab w:val="num" w:pos="567"/>
        </w:tabs>
        <w:spacing w:after="0" w:line="240" w:lineRule="auto"/>
        <w:jc w:val="both"/>
        <w:rPr>
          <w:rFonts w:ascii="Tahoma" w:eastAsia="Times New Roman" w:hAnsi="Tahoma" w:cs="Tahoma"/>
          <w:szCs w:val="20"/>
        </w:rPr>
      </w:pPr>
      <w:r w:rsidRPr="00F9368E">
        <w:rPr>
          <w:rFonts w:ascii="Tahoma" w:eastAsia="Times New Roman" w:hAnsi="Tahoma" w:cs="Tahoma"/>
          <w:szCs w:val="20"/>
        </w:rPr>
        <w:t>- в случае передачи Конфиденциальной информации на бумажных или электронных носителях - оформлением Сторонами ак</w:t>
      </w:r>
      <w:r w:rsidR="00BF1A51" w:rsidRPr="00F9368E">
        <w:rPr>
          <w:rFonts w:ascii="Tahoma" w:eastAsia="Times New Roman" w:hAnsi="Tahoma" w:cs="Tahoma"/>
          <w:szCs w:val="20"/>
        </w:rPr>
        <w:t xml:space="preserve">тов приема-передачи документов </w:t>
      </w:r>
      <w:r w:rsidRPr="00F9368E">
        <w:rPr>
          <w:rFonts w:ascii="Tahoma" w:eastAsia="Times New Roman" w:hAnsi="Tahoma" w:cs="Tahoma"/>
          <w:szCs w:val="20"/>
        </w:rPr>
        <w:t>или электронных носителей информации;</w:t>
      </w:r>
    </w:p>
    <w:p w14:paraId="62CBE7C7" w14:textId="6AD56CBE" w:rsidR="00552EAB" w:rsidRPr="00F9368E" w:rsidRDefault="00BF1A51" w:rsidP="00F9368E">
      <w:pPr>
        <w:tabs>
          <w:tab w:val="num" w:pos="567"/>
        </w:tabs>
        <w:spacing w:after="0" w:line="240" w:lineRule="auto"/>
        <w:jc w:val="both"/>
        <w:rPr>
          <w:rFonts w:ascii="Tahoma" w:eastAsia="Times New Roman" w:hAnsi="Tahoma" w:cs="Tahoma"/>
          <w:szCs w:val="20"/>
        </w:rPr>
      </w:pPr>
      <w:r w:rsidRPr="00F9368E">
        <w:rPr>
          <w:rFonts w:ascii="Tahoma" w:eastAsia="Times New Roman" w:hAnsi="Tahoma" w:cs="Tahoma"/>
          <w:szCs w:val="20"/>
        </w:rPr>
        <w:t>- в случае</w:t>
      </w:r>
      <w:r w:rsidR="00552EAB" w:rsidRPr="00F9368E">
        <w:rPr>
          <w:rFonts w:ascii="Tahoma" w:eastAsia="Times New Roman" w:hAnsi="Tahoma" w:cs="Tahoma"/>
          <w:szCs w:val="20"/>
        </w:rPr>
        <w:t xml:space="preserve">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14:paraId="43879615" w14:textId="77777777" w:rsidR="00552EAB" w:rsidRPr="00F9368E" w:rsidRDefault="00552EAB" w:rsidP="00F9368E">
      <w:pPr>
        <w:tabs>
          <w:tab w:val="num" w:pos="567"/>
        </w:tabs>
        <w:spacing w:after="0" w:line="240" w:lineRule="auto"/>
        <w:jc w:val="both"/>
        <w:rPr>
          <w:rFonts w:ascii="Tahoma" w:eastAsia="Times New Roman" w:hAnsi="Tahoma" w:cs="Tahoma"/>
          <w:szCs w:val="20"/>
        </w:rPr>
      </w:pPr>
      <w:r w:rsidRPr="00F9368E">
        <w:rPr>
          <w:rFonts w:ascii="Tahoma" w:eastAsia="Times New Roman" w:hAnsi="Tahoma" w:cs="Tahoma"/>
          <w:szCs w:val="20"/>
        </w:rPr>
        <w:t>-  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14:paraId="439586D6" w14:textId="77777777" w:rsidR="00552EAB" w:rsidRPr="00F9368E" w:rsidRDefault="00552EAB" w:rsidP="00F9368E">
      <w:pPr>
        <w:numPr>
          <w:ilvl w:val="1"/>
          <w:numId w:val="24"/>
        </w:numPr>
        <w:spacing w:after="0" w:line="240" w:lineRule="auto"/>
        <w:jc w:val="both"/>
        <w:rPr>
          <w:rFonts w:ascii="Tahoma" w:eastAsia="Times New Roman" w:hAnsi="Tahoma" w:cs="Tahoma"/>
          <w:szCs w:val="20"/>
        </w:rPr>
      </w:pPr>
      <w:r w:rsidRPr="00F9368E">
        <w:rPr>
          <w:rFonts w:ascii="Tahoma" w:eastAsia="Times New Roman" w:hAnsi="Tahoma" w:cs="Tahoma"/>
          <w:szCs w:val="20"/>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в целях исполнения Договора.</w:t>
      </w:r>
    </w:p>
    <w:p w14:paraId="5A628619" w14:textId="5C3EDB1F" w:rsidR="00552EAB" w:rsidRPr="00F9368E" w:rsidRDefault="00552EAB" w:rsidP="00F9368E">
      <w:pPr>
        <w:numPr>
          <w:ilvl w:val="1"/>
          <w:numId w:val="24"/>
        </w:numPr>
        <w:spacing w:after="0" w:line="240" w:lineRule="auto"/>
        <w:jc w:val="both"/>
        <w:rPr>
          <w:rFonts w:ascii="Tahoma" w:eastAsia="Times New Roman" w:hAnsi="Tahoma" w:cs="Tahoma"/>
          <w:szCs w:val="20"/>
        </w:rPr>
      </w:pPr>
      <w:r w:rsidRPr="00F9368E">
        <w:rPr>
          <w:rFonts w:ascii="Tahoma" w:eastAsia="Times New Roman" w:hAnsi="Tahoma" w:cs="Tahoma"/>
          <w:szCs w:val="20"/>
        </w:rPr>
        <w:t>Без ущерба для положений настоящей Статьи, Стороны допускают разрешенное использование Технической, Эксплуатационной и иной документации и передачу ее Аффилированным лицам, Представителям и Исполнителям в той степени, в которой это необходимо в целях исполнения Договора или и строительства/реконструкции/модернизации/эксплуатации Объекта.</w:t>
      </w:r>
    </w:p>
    <w:p w14:paraId="10BF5C6E" w14:textId="77777777" w:rsidR="00552EAB" w:rsidRPr="00F9368E" w:rsidRDefault="00552EAB" w:rsidP="00F9368E">
      <w:pPr>
        <w:numPr>
          <w:ilvl w:val="1"/>
          <w:numId w:val="24"/>
        </w:numPr>
        <w:spacing w:after="0" w:line="240" w:lineRule="auto"/>
        <w:jc w:val="both"/>
        <w:rPr>
          <w:rFonts w:ascii="Tahoma" w:eastAsia="Times New Roman" w:hAnsi="Tahoma" w:cs="Tahoma"/>
          <w:szCs w:val="20"/>
        </w:rPr>
      </w:pPr>
      <w:r w:rsidRPr="00F9368E">
        <w:rPr>
          <w:rFonts w:ascii="Tahoma" w:eastAsia="Times New Roman" w:hAnsi="Tahoma" w:cs="Tahoma"/>
          <w:szCs w:val="20"/>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14:paraId="1849984B" w14:textId="1D0EE05B" w:rsidR="00552EAB" w:rsidRPr="00F9368E" w:rsidRDefault="00552EAB" w:rsidP="00F9368E">
      <w:pPr>
        <w:numPr>
          <w:ilvl w:val="1"/>
          <w:numId w:val="24"/>
        </w:numPr>
        <w:spacing w:after="0" w:line="240" w:lineRule="auto"/>
        <w:jc w:val="both"/>
        <w:rPr>
          <w:rFonts w:ascii="Tahoma" w:eastAsia="Times New Roman" w:hAnsi="Tahoma" w:cs="Tahoma"/>
          <w:szCs w:val="20"/>
        </w:rPr>
      </w:pPr>
      <w:r w:rsidRPr="00F9368E">
        <w:rPr>
          <w:rFonts w:ascii="Tahoma" w:eastAsia="Times New Roman" w:hAnsi="Tahoma" w:cs="Tahoma"/>
          <w:szCs w:val="20"/>
        </w:rPr>
        <w:t xml:space="preserve">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14:paraId="5A642ECA" w14:textId="77777777" w:rsidR="00552EAB" w:rsidRPr="00F9368E" w:rsidRDefault="00552EAB" w:rsidP="00F9368E">
      <w:pPr>
        <w:numPr>
          <w:ilvl w:val="1"/>
          <w:numId w:val="24"/>
        </w:numPr>
        <w:spacing w:after="0" w:line="240" w:lineRule="auto"/>
        <w:jc w:val="both"/>
        <w:rPr>
          <w:rFonts w:ascii="Tahoma" w:eastAsia="Times New Roman" w:hAnsi="Tahoma" w:cs="Tahoma"/>
          <w:szCs w:val="20"/>
        </w:rPr>
      </w:pPr>
      <w:r w:rsidRPr="00F9368E">
        <w:rPr>
          <w:rFonts w:ascii="Tahoma" w:eastAsia="Times New Roman" w:hAnsi="Tahoma" w:cs="Tahoma"/>
          <w:szCs w:val="20"/>
        </w:rPr>
        <w:t>Принимающая сторона принимает на себя следующие обязательства:</w:t>
      </w:r>
    </w:p>
    <w:p w14:paraId="5063E867" w14:textId="77777777" w:rsidR="00552EAB" w:rsidRPr="00F9368E" w:rsidRDefault="00552EAB" w:rsidP="00F9368E">
      <w:pPr>
        <w:pStyle w:val="afffa"/>
        <w:numPr>
          <w:ilvl w:val="2"/>
          <w:numId w:val="24"/>
        </w:numPr>
        <w:tabs>
          <w:tab w:val="num" w:pos="852"/>
        </w:tabs>
        <w:spacing w:after="0" w:line="240" w:lineRule="auto"/>
        <w:jc w:val="both"/>
        <w:rPr>
          <w:rFonts w:ascii="Tahoma" w:eastAsia="Times New Roman" w:hAnsi="Tahoma" w:cs="Tahoma"/>
          <w:szCs w:val="20"/>
        </w:rPr>
      </w:pPr>
      <w:r w:rsidRPr="00F9368E">
        <w:rPr>
          <w:rFonts w:ascii="Tahoma" w:eastAsia="Times New Roman" w:hAnsi="Tahoma" w:cs="Tahoma"/>
          <w:szCs w:val="20"/>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14:paraId="23D79C46" w14:textId="77777777" w:rsidR="00552EAB" w:rsidRPr="00F9368E" w:rsidRDefault="00552EAB" w:rsidP="00F9368E">
      <w:pPr>
        <w:pStyle w:val="afffa"/>
        <w:numPr>
          <w:ilvl w:val="2"/>
          <w:numId w:val="24"/>
        </w:numPr>
        <w:tabs>
          <w:tab w:val="num" w:pos="852"/>
        </w:tabs>
        <w:spacing w:after="0" w:line="240" w:lineRule="auto"/>
        <w:jc w:val="both"/>
        <w:rPr>
          <w:rFonts w:ascii="Tahoma" w:eastAsia="Times New Roman" w:hAnsi="Tahoma" w:cs="Tahoma"/>
          <w:szCs w:val="20"/>
        </w:rPr>
      </w:pPr>
      <w:r w:rsidRPr="00F9368E">
        <w:rPr>
          <w:rFonts w:ascii="Tahoma" w:eastAsia="Times New Roman" w:hAnsi="Tahoma" w:cs="Tahoma"/>
          <w:szCs w:val="20"/>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14:paraId="2192EFA4" w14:textId="77777777" w:rsidR="00552EAB" w:rsidRPr="00F9368E" w:rsidRDefault="00552EAB" w:rsidP="00F9368E">
      <w:pPr>
        <w:pStyle w:val="afffa"/>
        <w:numPr>
          <w:ilvl w:val="1"/>
          <w:numId w:val="24"/>
        </w:numPr>
        <w:spacing w:after="0" w:line="240" w:lineRule="auto"/>
        <w:jc w:val="both"/>
        <w:rPr>
          <w:rFonts w:ascii="Tahoma" w:eastAsia="Times New Roman" w:hAnsi="Tahoma" w:cs="Tahoma"/>
          <w:szCs w:val="20"/>
        </w:rPr>
      </w:pPr>
      <w:r w:rsidRPr="00F9368E">
        <w:rPr>
          <w:rFonts w:ascii="Tahoma" w:eastAsia="Times New Roman" w:hAnsi="Tahoma" w:cs="Tahoma"/>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14:paraId="1D0021A0" w14:textId="77777777" w:rsidR="00552EAB" w:rsidRPr="00F9368E" w:rsidRDefault="00552EAB" w:rsidP="00F9368E">
      <w:pPr>
        <w:pStyle w:val="afffa"/>
        <w:numPr>
          <w:ilvl w:val="1"/>
          <w:numId w:val="24"/>
        </w:numPr>
        <w:spacing w:after="0" w:line="240" w:lineRule="auto"/>
        <w:jc w:val="both"/>
        <w:rPr>
          <w:rFonts w:ascii="Tahoma" w:eastAsia="Times New Roman" w:hAnsi="Tahoma" w:cs="Tahoma"/>
          <w:szCs w:val="20"/>
        </w:rPr>
      </w:pPr>
      <w:r w:rsidRPr="00F9368E">
        <w:rPr>
          <w:rFonts w:ascii="Tahoma" w:eastAsia="Times New Roman" w:hAnsi="Tahoma" w:cs="Tahoma"/>
          <w:szCs w:val="20"/>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14:paraId="2916AFB3" w14:textId="77777777" w:rsidR="00552EAB" w:rsidRPr="00F9368E" w:rsidRDefault="00552EAB" w:rsidP="00F9368E">
      <w:pPr>
        <w:pStyle w:val="afffa"/>
        <w:numPr>
          <w:ilvl w:val="1"/>
          <w:numId w:val="24"/>
        </w:numPr>
        <w:spacing w:after="0" w:line="240" w:lineRule="auto"/>
        <w:jc w:val="both"/>
        <w:rPr>
          <w:rFonts w:ascii="Tahoma" w:eastAsia="Times New Roman" w:hAnsi="Tahoma" w:cs="Tahoma"/>
          <w:szCs w:val="20"/>
        </w:rPr>
      </w:pPr>
      <w:r w:rsidRPr="00F9368E">
        <w:rPr>
          <w:rFonts w:ascii="Tahoma" w:eastAsia="Times New Roman" w:hAnsi="Tahoma" w:cs="Tahoma"/>
          <w:szCs w:val="20"/>
        </w:rPr>
        <w:t xml:space="preserve">Принимающая сторона обязана </w:t>
      </w:r>
      <w:r w:rsidRPr="00F9368E">
        <w:rPr>
          <w:rFonts w:ascii="Tahoma" w:eastAsia="Times New Roman" w:hAnsi="Tahoma" w:cs="Tahoma"/>
          <w:color w:val="000000"/>
          <w:szCs w:val="20"/>
        </w:rPr>
        <w:t>сообщать по письменному запросу Раскрывающей стороне о мерах, принимаемых для защиты конфиденциальности переданной информации.</w:t>
      </w:r>
    </w:p>
    <w:p w14:paraId="665F1ED2" w14:textId="77777777" w:rsidR="00552EAB" w:rsidRPr="00F9368E" w:rsidRDefault="00552EAB" w:rsidP="00F9368E">
      <w:pPr>
        <w:pStyle w:val="afffa"/>
        <w:numPr>
          <w:ilvl w:val="1"/>
          <w:numId w:val="24"/>
        </w:numPr>
        <w:spacing w:after="0" w:line="240" w:lineRule="auto"/>
        <w:jc w:val="both"/>
        <w:rPr>
          <w:rFonts w:ascii="Tahoma" w:eastAsia="Times New Roman" w:hAnsi="Tahoma" w:cs="Tahoma"/>
          <w:szCs w:val="20"/>
        </w:rPr>
      </w:pPr>
      <w:r w:rsidRPr="00F9368E">
        <w:rPr>
          <w:rFonts w:ascii="Tahoma" w:eastAsia="Times New Roman" w:hAnsi="Tahoma" w:cs="Tahoma"/>
          <w:szCs w:val="20"/>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F9368E">
        <w:rPr>
          <w:rFonts w:ascii="Tahoma" w:eastAsia="Times New Roman" w:hAnsi="Tahoma" w:cs="Tahoma"/>
          <w:szCs w:val="20"/>
          <w:lang w:val="en-US"/>
        </w:rPr>
        <w:t>Internet</w:t>
      </w:r>
      <w:r w:rsidRPr="00F9368E">
        <w:rPr>
          <w:rFonts w:ascii="Tahoma" w:eastAsia="Times New Roman" w:hAnsi="Tahoma" w:cs="Tahoma"/>
          <w:szCs w:val="20"/>
        </w:rPr>
        <w:t xml:space="preserve"> без принятия соответствующих мер информационной защиты, удовлетворяющих обе Стороны.</w:t>
      </w:r>
    </w:p>
    <w:p w14:paraId="6A2E525A" w14:textId="77777777" w:rsidR="00552EAB" w:rsidRPr="00F9368E" w:rsidRDefault="00552EAB" w:rsidP="00F9368E">
      <w:pPr>
        <w:pStyle w:val="afffa"/>
        <w:numPr>
          <w:ilvl w:val="1"/>
          <w:numId w:val="24"/>
        </w:numPr>
        <w:spacing w:after="0" w:line="240" w:lineRule="auto"/>
        <w:jc w:val="both"/>
        <w:rPr>
          <w:rFonts w:ascii="Tahoma" w:eastAsia="Times New Roman" w:hAnsi="Tahoma" w:cs="Tahoma"/>
          <w:szCs w:val="20"/>
        </w:rPr>
      </w:pPr>
      <w:r w:rsidRPr="00F9368E">
        <w:rPr>
          <w:rFonts w:ascii="Tahoma" w:eastAsia="Times New Roman" w:hAnsi="Tahoma" w:cs="Tahoma"/>
          <w:szCs w:val="20"/>
        </w:rPr>
        <w:t>Принимающая сторона обязана предоставить Раскрывающей стороне при подписании настоящего Договора доверенности (или список, заверенный руководителем Принимающей стороны) сотрудников, уполномоченных принимать передаваемую в рамках настоящего Договора конфиденциальную информацию и подписывать акты приема-передачи.</w:t>
      </w:r>
    </w:p>
    <w:p w14:paraId="0E1A2E66" w14:textId="77777777" w:rsidR="00552EAB" w:rsidRPr="00F9368E" w:rsidRDefault="00552EAB" w:rsidP="00F9368E">
      <w:pPr>
        <w:pStyle w:val="afffa"/>
        <w:numPr>
          <w:ilvl w:val="1"/>
          <w:numId w:val="24"/>
        </w:numPr>
        <w:spacing w:after="0" w:line="240" w:lineRule="auto"/>
        <w:jc w:val="both"/>
        <w:rPr>
          <w:rFonts w:ascii="Tahoma" w:eastAsia="Times New Roman" w:hAnsi="Tahoma" w:cs="Tahoma"/>
          <w:szCs w:val="20"/>
        </w:rPr>
      </w:pPr>
      <w:r w:rsidRPr="00F9368E">
        <w:rPr>
          <w:rFonts w:ascii="Tahoma" w:eastAsia="Times New Roman" w:hAnsi="Tahoma" w:cs="Tahoma"/>
          <w:szCs w:val="20"/>
        </w:rPr>
        <w:t>Не является Разглашением Конфиденциальной информации раскрытие любой из Сторон Конфиденциальной информации, которая:</w:t>
      </w:r>
    </w:p>
    <w:p w14:paraId="1D72C185" w14:textId="2BE109F7" w:rsidR="00552EAB" w:rsidRPr="00F9368E" w:rsidRDefault="00552EAB" w:rsidP="00F9368E">
      <w:pPr>
        <w:tabs>
          <w:tab w:val="num" w:pos="426"/>
          <w:tab w:val="num" w:pos="567"/>
        </w:tabs>
        <w:spacing w:after="0" w:line="240" w:lineRule="auto"/>
        <w:jc w:val="both"/>
        <w:rPr>
          <w:rFonts w:ascii="Tahoma" w:eastAsia="Times New Roman" w:hAnsi="Tahoma" w:cs="Tahoma"/>
          <w:szCs w:val="20"/>
        </w:rPr>
      </w:pPr>
      <w:r w:rsidRPr="00F9368E">
        <w:rPr>
          <w:rFonts w:ascii="Tahoma" w:eastAsia="Times New Roman" w:hAnsi="Tahoma" w:cs="Tahoma"/>
          <w:szCs w:val="20"/>
        </w:rPr>
        <w:t xml:space="preserve">- законно являлась или стала </w:t>
      </w:r>
      <w:r w:rsidR="00F9368E" w:rsidRPr="00F9368E">
        <w:rPr>
          <w:rFonts w:ascii="Tahoma" w:eastAsia="Times New Roman" w:hAnsi="Tahoma" w:cs="Tahoma"/>
          <w:szCs w:val="20"/>
        </w:rPr>
        <w:t>известна,</w:t>
      </w:r>
      <w:r w:rsidRPr="00F9368E">
        <w:rPr>
          <w:rFonts w:ascii="Tahoma" w:eastAsia="Times New Roman" w:hAnsi="Tahoma" w:cs="Tahoma"/>
          <w:szCs w:val="20"/>
        </w:rPr>
        <w:t xml:space="preserve"> или доступна Принимающей стороне до ее получения от Раскрывающей стороны;</w:t>
      </w:r>
    </w:p>
    <w:p w14:paraId="5676C336" w14:textId="423DD63E" w:rsidR="00552EAB" w:rsidRPr="00F9368E" w:rsidRDefault="00552EAB" w:rsidP="00F9368E">
      <w:pPr>
        <w:tabs>
          <w:tab w:val="num" w:pos="426"/>
          <w:tab w:val="num" w:pos="567"/>
        </w:tabs>
        <w:spacing w:after="0" w:line="240" w:lineRule="auto"/>
        <w:jc w:val="both"/>
        <w:rPr>
          <w:rFonts w:ascii="Tahoma" w:eastAsia="Times New Roman" w:hAnsi="Tahoma" w:cs="Tahoma"/>
          <w:szCs w:val="20"/>
        </w:rPr>
      </w:pPr>
      <w:r w:rsidRPr="00F9368E">
        <w:rPr>
          <w:rFonts w:ascii="Tahoma" w:eastAsia="Times New Roman" w:hAnsi="Tahoma" w:cs="Tahoma"/>
          <w:szCs w:val="20"/>
        </w:rPr>
        <w:t xml:space="preserve">- без каких-либо ограничений доведена Раскрывающей стороной до сведения Третьего лица, а также является или стала известной </w:t>
      </w:r>
      <w:r w:rsidR="00BF1A51" w:rsidRPr="00F9368E">
        <w:rPr>
          <w:rFonts w:ascii="Tahoma" w:eastAsia="Times New Roman" w:hAnsi="Tahoma" w:cs="Tahoma"/>
          <w:szCs w:val="20"/>
        </w:rPr>
        <w:t>Третьим лицам в результате иных</w:t>
      </w:r>
      <w:r w:rsidRPr="00F9368E">
        <w:rPr>
          <w:rFonts w:ascii="Tahoma" w:eastAsia="Times New Roman" w:hAnsi="Tahoma" w:cs="Tahoma"/>
          <w:szCs w:val="20"/>
        </w:rPr>
        <w:t xml:space="preserve"> правомерных или противоправных деяний (действий, бездействия) Раскрывающей стороны;</w:t>
      </w:r>
    </w:p>
    <w:p w14:paraId="252BDBCA" w14:textId="77777777" w:rsidR="00552EAB" w:rsidRPr="00F9368E" w:rsidRDefault="00552EAB" w:rsidP="00F9368E">
      <w:pPr>
        <w:tabs>
          <w:tab w:val="num" w:pos="426"/>
          <w:tab w:val="num" w:pos="567"/>
        </w:tabs>
        <w:spacing w:after="0" w:line="240" w:lineRule="auto"/>
        <w:jc w:val="both"/>
        <w:rPr>
          <w:rFonts w:ascii="Tahoma" w:eastAsia="Times New Roman" w:hAnsi="Tahoma" w:cs="Tahoma"/>
          <w:szCs w:val="20"/>
        </w:rPr>
      </w:pPr>
      <w:r w:rsidRPr="00F9368E">
        <w:rPr>
          <w:rFonts w:ascii="Tahoma" w:eastAsia="Times New Roman" w:hAnsi="Tahoma" w:cs="Tahoma"/>
          <w:szCs w:val="20"/>
        </w:rPr>
        <w:t>- независимо подготовлена Принимающей стороной без какого-либо обращения к Конфиденциальной информации;</w:t>
      </w:r>
    </w:p>
    <w:p w14:paraId="1E9BA0D0" w14:textId="77777777" w:rsidR="00552EAB" w:rsidRPr="00F9368E" w:rsidRDefault="00552EAB" w:rsidP="00F9368E">
      <w:pPr>
        <w:tabs>
          <w:tab w:val="num" w:pos="426"/>
          <w:tab w:val="num" w:pos="567"/>
        </w:tabs>
        <w:spacing w:after="0" w:line="240" w:lineRule="auto"/>
        <w:jc w:val="both"/>
        <w:rPr>
          <w:rFonts w:ascii="Tahoma" w:eastAsia="Times New Roman" w:hAnsi="Tahoma" w:cs="Tahoma"/>
          <w:szCs w:val="20"/>
        </w:rPr>
      </w:pPr>
      <w:r w:rsidRPr="00F9368E">
        <w:rPr>
          <w:rFonts w:ascii="Tahoma" w:eastAsia="Times New Roman" w:hAnsi="Tahoma" w:cs="Tahoma"/>
          <w:szCs w:val="20"/>
        </w:rPr>
        <w:t>- разрешена к раскрытию письменным разрешением Раскрывающей Стороны;</w:t>
      </w:r>
    </w:p>
    <w:p w14:paraId="53750987" w14:textId="77777777" w:rsidR="00552EAB" w:rsidRPr="00F9368E" w:rsidRDefault="00552EAB" w:rsidP="00F9368E">
      <w:pPr>
        <w:tabs>
          <w:tab w:val="num" w:pos="426"/>
          <w:tab w:val="num" w:pos="567"/>
        </w:tabs>
        <w:spacing w:after="0" w:line="240" w:lineRule="auto"/>
        <w:jc w:val="both"/>
        <w:rPr>
          <w:rFonts w:ascii="Tahoma" w:eastAsia="Times New Roman" w:hAnsi="Tahoma" w:cs="Tahoma"/>
          <w:szCs w:val="20"/>
        </w:rPr>
      </w:pPr>
      <w:r w:rsidRPr="00F9368E">
        <w:rPr>
          <w:rFonts w:ascii="Tahoma" w:eastAsia="Times New Roman" w:hAnsi="Tahoma" w:cs="Tahoma"/>
          <w:szCs w:val="20"/>
        </w:rPr>
        <w:t>-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w:t>
      </w:r>
    </w:p>
    <w:p w14:paraId="4BFB6233" w14:textId="77777777" w:rsidR="00552EAB" w:rsidRPr="00F9368E" w:rsidRDefault="00552EAB" w:rsidP="00F9368E">
      <w:pPr>
        <w:pStyle w:val="afffa"/>
        <w:numPr>
          <w:ilvl w:val="1"/>
          <w:numId w:val="24"/>
        </w:numPr>
        <w:spacing w:after="0" w:line="240" w:lineRule="auto"/>
        <w:jc w:val="both"/>
        <w:rPr>
          <w:rFonts w:ascii="Tahoma" w:eastAsia="Times New Roman" w:hAnsi="Tahoma" w:cs="Tahoma"/>
          <w:szCs w:val="20"/>
        </w:rPr>
      </w:pPr>
      <w:r w:rsidRPr="00F9368E">
        <w:rPr>
          <w:rFonts w:ascii="Tahoma" w:eastAsia="Times New Roman" w:hAnsi="Tahoma" w:cs="Tahoma"/>
          <w:szCs w:val="20"/>
        </w:rPr>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F9368E">
        <w:rPr>
          <w:rFonts w:ascii="Tahoma" w:eastAsia="Times New Roman" w:hAnsi="Tahoma" w:cs="Tahoma"/>
          <w:color w:val="000000"/>
          <w:szCs w:val="20"/>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F9368E">
        <w:rPr>
          <w:rFonts w:ascii="Tahoma" w:eastAsia="Times New Roman" w:hAnsi="Tahoma" w:cs="Tahoma"/>
          <w:szCs w:val="20"/>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05F3166C" w14:textId="77777777" w:rsidR="00552EAB" w:rsidRPr="00F9368E" w:rsidRDefault="00552EAB" w:rsidP="00F9368E">
      <w:pPr>
        <w:numPr>
          <w:ilvl w:val="1"/>
          <w:numId w:val="24"/>
        </w:numPr>
        <w:spacing w:after="0" w:line="240" w:lineRule="auto"/>
        <w:jc w:val="both"/>
        <w:rPr>
          <w:rFonts w:ascii="Tahoma" w:eastAsia="Times New Roman" w:hAnsi="Tahoma" w:cs="Tahoma"/>
          <w:szCs w:val="20"/>
        </w:rPr>
      </w:pPr>
      <w:r w:rsidRPr="00F9368E">
        <w:rPr>
          <w:rFonts w:ascii="Tahoma" w:eastAsia="Times New Roman" w:hAnsi="Tahoma" w:cs="Tahoma"/>
          <w:szCs w:val="20"/>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F9368E">
        <w:rPr>
          <w:rFonts w:ascii="Tahoma" w:eastAsia="Times New Roman" w:hAnsi="Tahoma" w:cs="Tahoma"/>
          <w:color w:val="000000"/>
          <w:szCs w:val="20"/>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14:paraId="59AFE32E" w14:textId="77777777" w:rsidR="00552EAB" w:rsidRPr="00F9368E" w:rsidRDefault="00552EAB" w:rsidP="00F9368E">
      <w:pPr>
        <w:numPr>
          <w:ilvl w:val="1"/>
          <w:numId w:val="24"/>
        </w:numPr>
        <w:spacing w:after="0" w:line="240" w:lineRule="auto"/>
        <w:jc w:val="both"/>
        <w:rPr>
          <w:rFonts w:ascii="Tahoma" w:eastAsia="Times New Roman" w:hAnsi="Tahoma" w:cs="Tahoma"/>
          <w:szCs w:val="20"/>
        </w:rPr>
      </w:pPr>
      <w:r w:rsidRPr="00F9368E">
        <w:rPr>
          <w:rFonts w:ascii="Tahoma" w:eastAsia="Times New Roman" w:hAnsi="Tahoma" w:cs="Tahoma"/>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14:paraId="4BAB5385" w14:textId="77777777" w:rsidR="00552EAB" w:rsidRPr="00F9368E" w:rsidRDefault="00552EAB" w:rsidP="00F9368E">
      <w:pPr>
        <w:numPr>
          <w:ilvl w:val="1"/>
          <w:numId w:val="24"/>
        </w:numPr>
        <w:spacing w:after="0" w:line="240" w:lineRule="auto"/>
        <w:jc w:val="both"/>
        <w:rPr>
          <w:rFonts w:ascii="Tahoma" w:eastAsia="Times New Roman" w:hAnsi="Tahoma" w:cs="Tahoma"/>
          <w:szCs w:val="20"/>
        </w:rPr>
      </w:pPr>
      <w:r w:rsidRPr="00F9368E">
        <w:rPr>
          <w:rFonts w:ascii="Tahoma" w:eastAsia="Times New Roman" w:hAnsi="Tahoma" w:cs="Tahoma"/>
          <w:szCs w:val="20"/>
        </w:rPr>
        <w:t>В случае реорганизации Принимающей стороны, все правопреемники этой Принимающей стороны обязаны исполнять обязательства, предусмотренные настоящей Статьей.</w:t>
      </w:r>
    </w:p>
    <w:p w14:paraId="06B0002B" w14:textId="77777777" w:rsidR="00552EAB" w:rsidRPr="00F9368E" w:rsidRDefault="00552EAB" w:rsidP="00F9368E">
      <w:pPr>
        <w:numPr>
          <w:ilvl w:val="1"/>
          <w:numId w:val="24"/>
        </w:numPr>
        <w:spacing w:after="0" w:line="240" w:lineRule="auto"/>
        <w:jc w:val="both"/>
        <w:rPr>
          <w:rFonts w:ascii="Tahoma" w:eastAsia="Times New Roman" w:hAnsi="Tahoma" w:cs="Tahoma"/>
          <w:szCs w:val="20"/>
        </w:rPr>
      </w:pPr>
      <w:r w:rsidRPr="00F9368E">
        <w:rPr>
          <w:rFonts w:ascii="Tahoma" w:eastAsia="Times New Roman" w:hAnsi="Tahoma" w:cs="Tahoma"/>
          <w:szCs w:val="20"/>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14:paraId="290325D9" w14:textId="77777777" w:rsidR="00552EAB" w:rsidRPr="00F9368E" w:rsidRDefault="00552EAB" w:rsidP="00F9368E">
      <w:pPr>
        <w:numPr>
          <w:ilvl w:val="1"/>
          <w:numId w:val="24"/>
        </w:numPr>
        <w:spacing w:after="0" w:line="240" w:lineRule="auto"/>
        <w:jc w:val="both"/>
        <w:rPr>
          <w:rFonts w:ascii="Tahoma" w:eastAsia="Times New Roman" w:hAnsi="Tahoma" w:cs="Tahoma"/>
          <w:szCs w:val="20"/>
        </w:rPr>
      </w:pPr>
      <w:r w:rsidRPr="00F9368E">
        <w:rPr>
          <w:rFonts w:ascii="Tahoma" w:eastAsia="Times New Roman" w:hAnsi="Tahoma" w:cs="Tahoma"/>
          <w:color w:val="000000"/>
          <w:szCs w:val="20"/>
        </w:rPr>
        <w:t xml:space="preserve">Раскрывающая сторона имеет право: </w:t>
      </w:r>
    </w:p>
    <w:p w14:paraId="78CFC075" w14:textId="77777777" w:rsidR="00552EAB" w:rsidRPr="00F9368E" w:rsidRDefault="00552EAB" w:rsidP="00F9368E">
      <w:pPr>
        <w:tabs>
          <w:tab w:val="num" w:pos="426"/>
          <w:tab w:val="num" w:pos="567"/>
        </w:tabs>
        <w:spacing w:after="0" w:line="240" w:lineRule="auto"/>
        <w:jc w:val="both"/>
        <w:rPr>
          <w:rFonts w:ascii="Tahoma" w:eastAsia="Times New Roman" w:hAnsi="Tahoma" w:cs="Tahoma"/>
          <w:szCs w:val="20"/>
        </w:rPr>
      </w:pPr>
      <w:r w:rsidRPr="00F9368E">
        <w:rPr>
          <w:rFonts w:ascii="Tahoma" w:eastAsia="Times New Roman" w:hAnsi="Tahoma" w:cs="Tahoma"/>
          <w:szCs w:val="20"/>
        </w:rPr>
        <w:t>- устанавливать, изменять и отменять в письменной форме режим конфиденциальности для переданной информации;</w:t>
      </w:r>
    </w:p>
    <w:p w14:paraId="55174569" w14:textId="3839AAB2" w:rsidR="00552EAB" w:rsidRPr="00F9368E" w:rsidRDefault="00552EAB" w:rsidP="00F9368E">
      <w:pPr>
        <w:tabs>
          <w:tab w:val="num" w:pos="426"/>
          <w:tab w:val="num" w:pos="567"/>
        </w:tabs>
        <w:spacing w:after="0" w:line="240" w:lineRule="auto"/>
        <w:jc w:val="both"/>
        <w:rPr>
          <w:rFonts w:ascii="Tahoma" w:eastAsia="Times New Roman" w:hAnsi="Tahoma" w:cs="Tahoma"/>
          <w:szCs w:val="20"/>
        </w:rPr>
      </w:pPr>
      <w:r w:rsidRPr="00F9368E">
        <w:rPr>
          <w:rFonts w:ascii="Tahoma" w:eastAsia="Times New Roman" w:hAnsi="Tahoma" w:cs="Tahoma"/>
          <w:szCs w:val="20"/>
        </w:rPr>
        <w:t>- разрешать или запрещать доступ к конфиденциальной информации, определять порядок и условия доступа к этой информации третьих лиц;</w:t>
      </w:r>
    </w:p>
    <w:p w14:paraId="78CE9F30" w14:textId="77777777" w:rsidR="00552EAB" w:rsidRPr="00F9368E" w:rsidRDefault="00552EAB" w:rsidP="00F9368E">
      <w:pPr>
        <w:tabs>
          <w:tab w:val="num" w:pos="426"/>
          <w:tab w:val="num" w:pos="567"/>
        </w:tabs>
        <w:spacing w:after="0" w:line="240" w:lineRule="auto"/>
        <w:jc w:val="both"/>
        <w:rPr>
          <w:rFonts w:ascii="Tahoma" w:eastAsia="Times New Roman" w:hAnsi="Tahoma" w:cs="Tahoma"/>
          <w:szCs w:val="20"/>
        </w:rPr>
      </w:pPr>
      <w:r w:rsidRPr="00F9368E">
        <w:rPr>
          <w:rFonts w:ascii="Tahoma" w:eastAsia="Times New Roman" w:hAnsi="Tahoma" w:cs="Tahoma"/>
          <w:szCs w:val="20"/>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14:paraId="29BDF0AC" w14:textId="77777777" w:rsidR="00552EAB" w:rsidRPr="00F9368E" w:rsidRDefault="00552EAB" w:rsidP="00F9368E">
      <w:pPr>
        <w:tabs>
          <w:tab w:val="num" w:pos="426"/>
          <w:tab w:val="num" w:pos="567"/>
        </w:tabs>
        <w:spacing w:after="0" w:line="240" w:lineRule="auto"/>
        <w:jc w:val="both"/>
        <w:rPr>
          <w:rFonts w:ascii="Tahoma" w:eastAsia="Times New Roman" w:hAnsi="Tahoma" w:cs="Tahoma"/>
          <w:szCs w:val="20"/>
        </w:rPr>
      </w:pPr>
      <w:r w:rsidRPr="00F9368E">
        <w:rPr>
          <w:rFonts w:ascii="Tahoma" w:eastAsia="Times New Roman" w:hAnsi="Tahoma" w:cs="Tahoma"/>
          <w:szCs w:val="20"/>
        </w:rPr>
        <w:t>-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14:paraId="76C6B040" w14:textId="77777777" w:rsidR="00552EAB" w:rsidRPr="00F9368E" w:rsidRDefault="00552EAB" w:rsidP="00F9368E">
      <w:pPr>
        <w:numPr>
          <w:ilvl w:val="1"/>
          <w:numId w:val="24"/>
        </w:numPr>
        <w:spacing w:after="0" w:line="240" w:lineRule="auto"/>
        <w:jc w:val="both"/>
        <w:rPr>
          <w:rFonts w:ascii="Tahoma" w:eastAsia="Times New Roman" w:hAnsi="Tahoma" w:cs="Tahoma"/>
          <w:szCs w:val="20"/>
        </w:rPr>
      </w:pPr>
      <w:r w:rsidRPr="00F9368E">
        <w:rPr>
          <w:rFonts w:ascii="Tahoma" w:eastAsia="Times New Roman" w:hAnsi="Tahoma" w:cs="Tahoma"/>
          <w:szCs w:val="20"/>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14:paraId="3F64892D" w14:textId="60952D84" w:rsidR="00552EAB" w:rsidRPr="00F9368E" w:rsidRDefault="00552EAB" w:rsidP="00F9368E">
      <w:pPr>
        <w:numPr>
          <w:ilvl w:val="1"/>
          <w:numId w:val="24"/>
        </w:numPr>
        <w:spacing w:after="0" w:line="240" w:lineRule="auto"/>
        <w:jc w:val="both"/>
        <w:rPr>
          <w:rFonts w:ascii="Tahoma" w:eastAsia="Times New Roman" w:hAnsi="Tahoma" w:cs="Tahoma"/>
          <w:szCs w:val="20"/>
        </w:rPr>
      </w:pPr>
      <w:r w:rsidRPr="00F9368E">
        <w:rPr>
          <w:rFonts w:ascii="Tahoma" w:eastAsia="Times New Roman" w:hAnsi="Tahoma" w:cs="Tahoma"/>
          <w:szCs w:val="20"/>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размере 500 000 (пятьсот тысяч) рублей.</w:t>
      </w:r>
    </w:p>
    <w:p w14:paraId="0EEF5BFE" w14:textId="77777777" w:rsidR="00552EAB" w:rsidRPr="00F9368E" w:rsidRDefault="00552EAB" w:rsidP="00F9368E">
      <w:pPr>
        <w:numPr>
          <w:ilvl w:val="1"/>
          <w:numId w:val="24"/>
        </w:numPr>
        <w:spacing w:after="0" w:line="240" w:lineRule="auto"/>
        <w:jc w:val="both"/>
        <w:rPr>
          <w:rFonts w:ascii="Tahoma" w:eastAsia="Times New Roman" w:hAnsi="Tahoma" w:cs="Tahoma"/>
          <w:szCs w:val="20"/>
        </w:rPr>
      </w:pPr>
      <w:r w:rsidRPr="00F9368E">
        <w:rPr>
          <w:rFonts w:ascii="Tahoma" w:eastAsia="Times New Roman" w:hAnsi="Tahoma" w:cs="Tahoma"/>
          <w:szCs w:val="20"/>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14:paraId="0FA8CE2F" w14:textId="6FDAA94E" w:rsidR="00552EAB" w:rsidRPr="00F9368E" w:rsidRDefault="00552EAB" w:rsidP="00F9368E">
      <w:pPr>
        <w:numPr>
          <w:ilvl w:val="1"/>
          <w:numId w:val="24"/>
        </w:numPr>
        <w:spacing w:after="0" w:line="240" w:lineRule="auto"/>
        <w:jc w:val="both"/>
        <w:rPr>
          <w:rFonts w:ascii="Tahoma" w:eastAsia="Times New Roman" w:hAnsi="Tahoma" w:cs="Tahoma"/>
          <w:szCs w:val="20"/>
        </w:rPr>
      </w:pPr>
      <w:r w:rsidRPr="00F9368E">
        <w:rPr>
          <w:rFonts w:ascii="Tahoma" w:eastAsia="Times New Roman" w:hAnsi="Tahoma" w:cs="Tahoma"/>
          <w:szCs w:val="20"/>
        </w:rPr>
        <w:t>Положение о конфиденциальности действует в течение 3 (трех) лет с даты подписания Договора.</w:t>
      </w:r>
    </w:p>
    <w:p w14:paraId="59FA894F" w14:textId="77777777" w:rsidR="00552EAB" w:rsidRPr="00F9368E" w:rsidRDefault="00552EAB" w:rsidP="00F9368E">
      <w:pPr>
        <w:numPr>
          <w:ilvl w:val="1"/>
          <w:numId w:val="24"/>
        </w:numPr>
        <w:spacing w:after="0" w:line="240" w:lineRule="auto"/>
        <w:jc w:val="both"/>
        <w:rPr>
          <w:rFonts w:ascii="Tahoma" w:eastAsia="Times New Roman" w:hAnsi="Tahoma" w:cs="Tahoma"/>
          <w:szCs w:val="20"/>
        </w:rPr>
      </w:pPr>
      <w:r w:rsidRPr="00F9368E">
        <w:rPr>
          <w:rFonts w:ascii="Tahoma" w:eastAsia="Times New Roman" w:hAnsi="Tahoma" w:cs="Tahoma"/>
          <w:szCs w:val="20"/>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F9368E">
        <w:rPr>
          <w:rFonts w:ascii="Tahoma" w:eastAsia="Times New Roman" w:hAnsi="Tahoma" w:cs="Tahoma"/>
          <w:color w:val="000000"/>
          <w:szCs w:val="20"/>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F9368E">
        <w:rPr>
          <w:rFonts w:ascii="Tahoma" w:eastAsia="Times New Roman" w:hAnsi="Tahoma" w:cs="Tahoma"/>
          <w:szCs w:val="20"/>
        </w:rPr>
        <w:t>По истечении срока предупреждения положения настоящей Статьи прекращают свое действие.</w:t>
      </w:r>
    </w:p>
    <w:p w14:paraId="7B728A4A" w14:textId="77777777" w:rsidR="00552EAB" w:rsidRPr="00F9368E" w:rsidRDefault="00552EAB" w:rsidP="00F9368E">
      <w:pPr>
        <w:numPr>
          <w:ilvl w:val="1"/>
          <w:numId w:val="24"/>
        </w:numPr>
        <w:spacing w:after="0" w:line="240" w:lineRule="auto"/>
        <w:jc w:val="both"/>
        <w:rPr>
          <w:rFonts w:ascii="Tahoma" w:eastAsia="Times New Roman" w:hAnsi="Tahoma" w:cs="Tahoma"/>
          <w:szCs w:val="20"/>
        </w:rPr>
      </w:pPr>
      <w:r w:rsidRPr="00F9368E">
        <w:rPr>
          <w:rFonts w:ascii="Tahoma" w:eastAsia="Times New Roman" w:hAnsi="Tahoma" w:cs="Tahoma"/>
          <w:szCs w:val="20"/>
        </w:rPr>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настоящего Договора.</w:t>
      </w:r>
    </w:p>
    <w:p w14:paraId="74303CFB" w14:textId="4059DCA0" w:rsidR="00552EAB" w:rsidRPr="00F9368E" w:rsidRDefault="00552EAB" w:rsidP="00F9368E">
      <w:pPr>
        <w:spacing w:after="0" w:line="240" w:lineRule="auto"/>
        <w:jc w:val="both"/>
        <w:rPr>
          <w:rFonts w:ascii="Tahoma" w:eastAsia="Times New Roman" w:hAnsi="Tahoma" w:cs="Tahoma"/>
          <w:szCs w:val="20"/>
        </w:rPr>
      </w:pPr>
    </w:p>
    <w:p w14:paraId="79A04C03" w14:textId="77777777" w:rsidR="00552EAB" w:rsidRPr="00F9368E" w:rsidRDefault="00552EAB" w:rsidP="00F9368E">
      <w:pPr>
        <w:pStyle w:val="30"/>
        <w:keepNext w:val="0"/>
        <w:keepLines w:val="0"/>
        <w:widowControl w:val="0"/>
        <w:numPr>
          <w:ilvl w:val="0"/>
          <w:numId w:val="24"/>
        </w:numPr>
        <w:tabs>
          <w:tab w:val="num" w:pos="567"/>
          <w:tab w:val="num" w:pos="1474"/>
        </w:tabs>
        <w:spacing w:before="0" w:line="240" w:lineRule="auto"/>
        <w:contextualSpacing/>
        <w:jc w:val="center"/>
        <w:rPr>
          <w:rFonts w:ascii="Tahoma" w:hAnsi="Tahoma" w:cs="Tahoma"/>
          <w:bCs w:val="0"/>
          <w:color w:val="000000" w:themeColor="text1"/>
          <w:sz w:val="20"/>
          <w:szCs w:val="20"/>
        </w:rPr>
      </w:pPr>
      <w:r w:rsidRPr="00F9368E">
        <w:rPr>
          <w:rFonts w:ascii="Tahoma" w:hAnsi="Tahoma" w:cs="Tahoma"/>
          <w:bCs w:val="0"/>
          <w:color w:val="000000" w:themeColor="text1"/>
          <w:sz w:val="20"/>
          <w:szCs w:val="20"/>
        </w:rPr>
        <w:t>Заключительные положения</w:t>
      </w:r>
    </w:p>
    <w:p w14:paraId="1590FF69" w14:textId="7D1C0A2B" w:rsidR="00552EAB" w:rsidRPr="00F9368E" w:rsidRDefault="00552EAB" w:rsidP="00F9368E">
      <w:pPr>
        <w:pStyle w:val="afffa"/>
        <w:numPr>
          <w:ilvl w:val="0"/>
          <w:numId w:val="27"/>
        </w:numPr>
        <w:tabs>
          <w:tab w:val="num" w:pos="426"/>
          <w:tab w:val="num" w:pos="567"/>
        </w:tabs>
        <w:spacing w:after="0" w:line="240" w:lineRule="auto"/>
        <w:ind w:left="0" w:firstLine="0"/>
        <w:jc w:val="both"/>
        <w:rPr>
          <w:rFonts w:ascii="Tahoma" w:hAnsi="Tahoma" w:cs="Tahoma"/>
          <w:szCs w:val="20"/>
        </w:rPr>
      </w:pPr>
      <w:r w:rsidRPr="00F9368E">
        <w:rPr>
          <w:rFonts w:ascii="Tahoma" w:hAnsi="Tahoma" w:cs="Tahoma"/>
          <w:szCs w:val="20"/>
        </w:rPr>
        <w:t>Настоящий Договор составлен в двух подлинных идентичных экземплярах, имеющих одинаковую юридическую силу, по одному для каждой стороны.</w:t>
      </w:r>
    </w:p>
    <w:p w14:paraId="76A31D68" w14:textId="215131D9" w:rsidR="00552EAB" w:rsidRPr="00F9368E" w:rsidRDefault="00552EAB" w:rsidP="00F9368E">
      <w:pPr>
        <w:pStyle w:val="afffa"/>
        <w:numPr>
          <w:ilvl w:val="0"/>
          <w:numId w:val="27"/>
        </w:numPr>
        <w:tabs>
          <w:tab w:val="num" w:pos="426"/>
          <w:tab w:val="num" w:pos="567"/>
        </w:tabs>
        <w:spacing w:after="0" w:line="240" w:lineRule="auto"/>
        <w:ind w:left="0" w:firstLine="0"/>
        <w:jc w:val="both"/>
        <w:rPr>
          <w:rFonts w:ascii="Tahoma" w:hAnsi="Tahoma" w:cs="Tahoma"/>
          <w:szCs w:val="20"/>
        </w:rPr>
      </w:pPr>
      <w:r w:rsidRPr="00F9368E">
        <w:rPr>
          <w:rFonts w:ascii="Tahoma" w:hAnsi="Tahoma" w:cs="Tahoma"/>
          <w:szCs w:val="20"/>
        </w:rPr>
        <w:t xml:space="preserve">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Договора определяется исходя из даты указанной в преамбуле Договора. </w:t>
      </w:r>
    </w:p>
    <w:p w14:paraId="6AAC1CCF" w14:textId="77777777" w:rsidR="00552EAB" w:rsidRPr="00F9368E" w:rsidRDefault="00552EAB" w:rsidP="00F9368E">
      <w:pPr>
        <w:pStyle w:val="afffa"/>
        <w:numPr>
          <w:ilvl w:val="0"/>
          <w:numId w:val="27"/>
        </w:numPr>
        <w:tabs>
          <w:tab w:val="num" w:pos="426"/>
          <w:tab w:val="num" w:pos="567"/>
        </w:tabs>
        <w:spacing w:after="0" w:line="240" w:lineRule="auto"/>
        <w:ind w:left="0" w:firstLine="0"/>
        <w:jc w:val="both"/>
        <w:rPr>
          <w:rFonts w:ascii="Tahoma" w:hAnsi="Tahoma" w:cs="Tahoma"/>
          <w:szCs w:val="20"/>
        </w:rPr>
      </w:pPr>
      <w:r w:rsidRPr="00F9368E">
        <w:rPr>
          <w:rFonts w:ascii="Tahoma" w:hAnsi="Tahoma" w:cs="Tahoma"/>
          <w:szCs w:val="20"/>
        </w:rPr>
        <w:t>После подписания Договора все предыдущие письменные и устные соглашения, переписка, переговоры между Сторонами, относящиеся к Договору, теряют юридическую силу.</w:t>
      </w:r>
    </w:p>
    <w:p w14:paraId="67DA1F1E" w14:textId="77777777" w:rsidR="00552EAB" w:rsidRPr="00F9368E" w:rsidRDefault="00552EAB" w:rsidP="00F9368E">
      <w:pPr>
        <w:pStyle w:val="afffa"/>
        <w:numPr>
          <w:ilvl w:val="0"/>
          <w:numId w:val="27"/>
        </w:numPr>
        <w:tabs>
          <w:tab w:val="num" w:pos="426"/>
          <w:tab w:val="num" w:pos="567"/>
        </w:tabs>
        <w:spacing w:after="0" w:line="240" w:lineRule="auto"/>
        <w:ind w:left="0" w:firstLine="0"/>
        <w:jc w:val="both"/>
        <w:rPr>
          <w:rFonts w:ascii="Tahoma" w:hAnsi="Tahoma" w:cs="Tahoma"/>
          <w:szCs w:val="20"/>
        </w:rPr>
      </w:pPr>
      <w:r w:rsidRPr="00F9368E">
        <w:rPr>
          <w:rFonts w:ascii="Tahoma" w:hAnsi="Tahoma" w:cs="Tahoma"/>
          <w:szCs w:val="20"/>
        </w:rPr>
        <w:t>Не реализация Заказчиком прав, предоставленных Договором и/или действующим законодательством Российской Федерации не является отказом Заказчика от таких прав, а Исполнитель, ни при каких обстоятельствах, не освобождается от ответственности за его действия (бездействия), которые могут привести к возникновению у Заказчика убытков, в том числе в случае, если Заказчик не воспользуется правами, предоставленными Договором и/или действующим законодательством Российской Федерации.</w:t>
      </w:r>
    </w:p>
    <w:p w14:paraId="35E8ADA5" w14:textId="77777777" w:rsidR="00552EAB" w:rsidRPr="00F9368E" w:rsidRDefault="00552EAB" w:rsidP="00F9368E">
      <w:pPr>
        <w:pStyle w:val="afffa"/>
        <w:numPr>
          <w:ilvl w:val="0"/>
          <w:numId w:val="27"/>
        </w:numPr>
        <w:tabs>
          <w:tab w:val="num" w:pos="426"/>
          <w:tab w:val="num" w:pos="567"/>
        </w:tabs>
        <w:spacing w:after="0" w:line="240" w:lineRule="auto"/>
        <w:ind w:left="0" w:firstLine="0"/>
        <w:jc w:val="both"/>
        <w:rPr>
          <w:rFonts w:ascii="Tahoma" w:hAnsi="Tahoma" w:cs="Tahoma"/>
          <w:szCs w:val="20"/>
        </w:rPr>
      </w:pPr>
      <w:r w:rsidRPr="00F9368E">
        <w:rPr>
          <w:rFonts w:ascii="Tahoma" w:hAnsi="Tahoma" w:cs="Tahoma"/>
          <w:szCs w:val="20"/>
        </w:rPr>
        <w:t>Если какое-либо положение Договора признано недействительным,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добросовестно договориться о внесении соответствующих изменений в Договор, которые максимально точно отражали бы первоначальные коммерческие намерения Сторон</w:t>
      </w:r>
    </w:p>
    <w:p w14:paraId="3A5A746C" w14:textId="77777777" w:rsidR="00552EAB" w:rsidRPr="00F9368E" w:rsidRDefault="00552EAB" w:rsidP="00F9368E">
      <w:pPr>
        <w:pStyle w:val="afffa"/>
        <w:numPr>
          <w:ilvl w:val="0"/>
          <w:numId w:val="27"/>
        </w:numPr>
        <w:spacing w:after="0" w:line="240" w:lineRule="auto"/>
        <w:ind w:left="0" w:firstLine="0"/>
        <w:jc w:val="both"/>
        <w:rPr>
          <w:rFonts w:ascii="Tahoma" w:hAnsi="Tahoma" w:cs="Tahoma"/>
          <w:szCs w:val="20"/>
        </w:rPr>
      </w:pPr>
      <w:r w:rsidRPr="00F9368E">
        <w:rPr>
          <w:rFonts w:ascii="Tahoma" w:hAnsi="Tahoma" w:cs="Tahoma"/>
          <w:szCs w:val="20"/>
        </w:rPr>
        <w:t xml:space="preserve">Исполнитель  в срок не позднее 10 дней с момента наступления соответствующего события обязан уведомлять Заказчика о следующих событиях: а) принятии уполномоченными органами решений или заявлении требований о реорганизации или ликвидации Исполнителя; б) подаче в отношении Исполнителя заявлений о признании его несостоятельным (банкротом); в) вынесении в отношении Исполнителя решений уполномоченных органов, либо предъявлении к Исполнителю исковых заявлений о взыскании денежных средств в размере более 25% (двадцати пяти процентов) балансовой стоимости активов Исполнителя; г) изъятие или наложении ареста на имущество Исполнителя стоимостью более 10% (десяти процентов) балансовой стоимости активов Исполнителя, либо имущество обеспечивающее процесс оказания услуг; д) иные события препятствующие исполнению обязательств по настоящему Договору. </w:t>
      </w:r>
    </w:p>
    <w:p w14:paraId="3B313923" w14:textId="3FEB7BA8" w:rsidR="00552EAB" w:rsidRPr="00F9368E" w:rsidRDefault="00552EAB" w:rsidP="00F9368E">
      <w:pPr>
        <w:pStyle w:val="afffa"/>
        <w:spacing w:after="0" w:line="240" w:lineRule="auto"/>
        <w:ind w:left="0"/>
        <w:jc w:val="both"/>
        <w:rPr>
          <w:rFonts w:ascii="Tahoma" w:hAnsi="Tahoma" w:cs="Tahoma"/>
          <w:szCs w:val="20"/>
        </w:rPr>
      </w:pPr>
      <w:r w:rsidRPr="00F9368E">
        <w:rPr>
          <w:rFonts w:ascii="Tahoma" w:hAnsi="Tahoma" w:cs="Tahoma"/>
          <w:szCs w:val="20"/>
        </w:rPr>
        <w:t xml:space="preserve">В случае не уведомления Заказчика </w:t>
      </w:r>
      <w:r w:rsidR="00F9368E" w:rsidRPr="00F9368E">
        <w:rPr>
          <w:rFonts w:ascii="Tahoma" w:hAnsi="Tahoma" w:cs="Tahoma"/>
          <w:szCs w:val="20"/>
        </w:rPr>
        <w:t>о событиях,</w:t>
      </w:r>
      <w:r w:rsidRPr="00F9368E">
        <w:rPr>
          <w:rFonts w:ascii="Tahoma" w:hAnsi="Tahoma" w:cs="Tahoma"/>
          <w:szCs w:val="20"/>
        </w:rPr>
        <w:t xml:space="preserve"> указанных в</w:t>
      </w:r>
      <w:r w:rsidR="00BF1A51" w:rsidRPr="00F9368E">
        <w:rPr>
          <w:rFonts w:ascii="Tahoma" w:hAnsi="Tahoma" w:cs="Tahoma"/>
          <w:szCs w:val="20"/>
        </w:rPr>
        <w:t xml:space="preserve"> настоящем пункте, Исполнитель </w:t>
      </w:r>
      <w:r w:rsidRPr="00F9368E">
        <w:rPr>
          <w:rFonts w:ascii="Tahoma" w:hAnsi="Tahoma" w:cs="Tahoma"/>
          <w:szCs w:val="20"/>
        </w:rPr>
        <w:t>несет ответственность и обязан уплатить Заказчику штраф в размере 1 % (один процент) от Цены Услуг за каждый случай нарушения.</w:t>
      </w:r>
    </w:p>
    <w:p w14:paraId="6A69CEC0" w14:textId="77777777" w:rsidR="00552EAB" w:rsidRPr="00F9368E" w:rsidRDefault="00552EAB" w:rsidP="00F9368E">
      <w:pPr>
        <w:pStyle w:val="afffa"/>
        <w:numPr>
          <w:ilvl w:val="0"/>
          <w:numId w:val="27"/>
        </w:numPr>
        <w:tabs>
          <w:tab w:val="num" w:pos="426"/>
          <w:tab w:val="num" w:pos="567"/>
        </w:tabs>
        <w:spacing w:after="0" w:line="240" w:lineRule="auto"/>
        <w:ind w:left="0" w:firstLine="0"/>
        <w:jc w:val="both"/>
        <w:rPr>
          <w:rFonts w:ascii="Tahoma" w:hAnsi="Tahoma" w:cs="Tahoma"/>
          <w:szCs w:val="20"/>
        </w:rPr>
      </w:pPr>
      <w:r w:rsidRPr="00F9368E">
        <w:rPr>
          <w:rFonts w:ascii="Tahoma" w:hAnsi="Tahoma" w:cs="Tahoma"/>
          <w:szCs w:val="20"/>
        </w:rPr>
        <w:t xml:space="preserve">В случае изменения реквизитов, в </w:t>
      </w:r>
      <w:proofErr w:type="spellStart"/>
      <w:r w:rsidRPr="00F9368E">
        <w:rPr>
          <w:rFonts w:ascii="Tahoma" w:hAnsi="Tahoma" w:cs="Tahoma"/>
          <w:szCs w:val="20"/>
        </w:rPr>
        <w:t>т.ч</w:t>
      </w:r>
      <w:proofErr w:type="spellEnd"/>
      <w:r w:rsidRPr="00F9368E">
        <w:rPr>
          <w:rFonts w:ascii="Tahoma" w:hAnsi="Tahoma" w:cs="Tahoma"/>
          <w:szCs w:val="20"/>
        </w:rPr>
        <w:t>.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14:paraId="782D902F" w14:textId="77777777" w:rsidR="00552EAB" w:rsidRPr="00F9368E" w:rsidRDefault="00552EAB" w:rsidP="00F9368E">
      <w:pPr>
        <w:pStyle w:val="afffa"/>
        <w:numPr>
          <w:ilvl w:val="0"/>
          <w:numId w:val="27"/>
        </w:numPr>
        <w:tabs>
          <w:tab w:val="num" w:pos="426"/>
          <w:tab w:val="num" w:pos="567"/>
        </w:tabs>
        <w:spacing w:after="0" w:line="240" w:lineRule="auto"/>
        <w:ind w:left="0" w:firstLine="0"/>
        <w:jc w:val="both"/>
        <w:rPr>
          <w:rFonts w:ascii="Tahoma" w:hAnsi="Tahoma" w:cs="Tahoma"/>
          <w:szCs w:val="20"/>
        </w:rPr>
      </w:pPr>
      <w:r w:rsidRPr="00F9368E">
        <w:rPr>
          <w:rFonts w:ascii="Tahoma" w:hAnsi="Tahoma" w:cs="Tahoma"/>
          <w:b/>
          <w:szCs w:val="20"/>
        </w:rPr>
        <w:t>Электронный документооборот</w:t>
      </w:r>
    </w:p>
    <w:p w14:paraId="0701659F" w14:textId="5A8310B4" w:rsidR="00552EAB" w:rsidRPr="00F9368E" w:rsidRDefault="00552EAB" w:rsidP="00F9368E">
      <w:pPr>
        <w:pStyle w:val="afffa"/>
        <w:numPr>
          <w:ilvl w:val="2"/>
          <w:numId w:val="28"/>
        </w:numPr>
        <w:spacing w:after="0" w:line="240" w:lineRule="auto"/>
        <w:ind w:left="0" w:firstLine="0"/>
        <w:jc w:val="both"/>
        <w:rPr>
          <w:rFonts w:ascii="Tahoma" w:hAnsi="Tahoma" w:cs="Tahoma"/>
          <w:b/>
          <w:iCs/>
          <w:szCs w:val="20"/>
        </w:rPr>
      </w:pPr>
      <w:r w:rsidRPr="00F9368E">
        <w:rPr>
          <w:rFonts w:ascii="Tahoma" w:hAnsi="Tahoma" w:cs="Tahoma"/>
          <w:szCs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№ММВ-7-15/820@ от 19.12.2018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w:t>
      </w:r>
      <w:r w:rsidR="002E5817" w:rsidRPr="00F9368E">
        <w:rPr>
          <w:rFonts w:ascii="Tahoma" w:hAnsi="Tahoma" w:cs="Tahoma"/>
          <w:szCs w:val="20"/>
        </w:rPr>
        <w:t xml:space="preserve">Заявок с приложениями, </w:t>
      </w:r>
      <w:r w:rsidRPr="00F9368E">
        <w:rPr>
          <w:rFonts w:ascii="Tahoma" w:hAnsi="Tahoma" w:cs="Tahoma"/>
          <w:szCs w:val="20"/>
        </w:rPr>
        <w:t xml:space="preserve">Актов приема-передачи прав - в форматах </w:t>
      </w:r>
      <w:proofErr w:type="spellStart"/>
      <w:r w:rsidRPr="00F9368E">
        <w:rPr>
          <w:rFonts w:ascii="Tahoma" w:hAnsi="Tahoma" w:cs="Tahoma"/>
          <w:szCs w:val="20"/>
        </w:rPr>
        <w:t>pdf</w:t>
      </w:r>
      <w:proofErr w:type="spellEnd"/>
      <w:r w:rsidRPr="00F9368E">
        <w:rPr>
          <w:rFonts w:ascii="Tahoma" w:hAnsi="Tahoma" w:cs="Tahoma"/>
          <w:szCs w:val="20"/>
        </w:rPr>
        <w:t xml:space="preserve"> (</w:t>
      </w:r>
      <w:proofErr w:type="spellStart"/>
      <w:r w:rsidRPr="00F9368E">
        <w:rPr>
          <w:rFonts w:ascii="Tahoma" w:hAnsi="Tahoma" w:cs="Tahoma"/>
          <w:szCs w:val="20"/>
        </w:rPr>
        <w:t>Portable</w:t>
      </w:r>
      <w:proofErr w:type="spellEnd"/>
      <w:r w:rsidRPr="00F9368E">
        <w:rPr>
          <w:rFonts w:ascii="Tahoma" w:hAnsi="Tahoma" w:cs="Tahoma"/>
          <w:szCs w:val="20"/>
        </w:rPr>
        <w:t xml:space="preserve"> </w:t>
      </w:r>
      <w:proofErr w:type="spellStart"/>
      <w:r w:rsidRPr="00F9368E">
        <w:rPr>
          <w:rFonts w:ascii="Tahoma" w:hAnsi="Tahoma" w:cs="Tahoma"/>
          <w:szCs w:val="20"/>
        </w:rPr>
        <w:t>Document</w:t>
      </w:r>
      <w:proofErr w:type="spellEnd"/>
      <w:r w:rsidRPr="00F9368E">
        <w:rPr>
          <w:rFonts w:ascii="Tahoma" w:hAnsi="Tahoma" w:cs="Tahoma"/>
          <w:szCs w:val="20"/>
        </w:rPr>
        <w:t xml:space="preserve"> </w:t>
      </w:r>
      <w:proofErr w:type="spellStart"/>
      <w:r w:rsidRPr="00F9368E">
        <w:rPr>
          <w:rFonts w:ascii="Tahoma" w:hAnsi="Tahoma" w:cs="Tahoma"/>
          <w:szCs w:val="20"/>
        </w:rPr>
        <w:t>Format</w:t>
      </w:r>
      <w:proofErr w:type="spellEnd"/>
      <w:r w:rsidRPr="00F9368E">
        <w:rPr>
          <w:rFonts w:ascii="Tahoma" w:hAnsi="Tahoma" w:cs="Tahoma"/>
          <w:szCs w:val="20"/>
        </w:rPr>
        <w:t xml:space="preserve">), </w:t>
      </w:r>
      <w:proofErr w:type="spellStart"/>
      <w:r w:rsidRPr="00F9368E">
        <w:rPr>
          <w:rFonts w:ascii="Tahoma" w:hAnsi="Tahoma" w:cs="Tahoma"/>
          <w:szCs w:val="20"/>
        </w:rPr>
        <w:t>doc</w:t>
      </w:r>
      <w:proofErr w:type="spellEnd"/>
      <w:r w:rsidRPr="00F9368E">
        <w:rPr>
          <w:rFonts w:ascii="Tahoma" w:hAnsi="Tahoma" w:cs="Tahoma"/>
          <w:szCs w:val="20"/>
        </w:rPr>
        <w:t xml:space="preserve"> (MS </w:t>
      </w:r>
      <w:proofErr w:type="spellStart"/>
      <w:r w:rsidRPr="00F9368E">
        <w:rPr>
          <w:rFonts w:ascii="Tahoma" w:hAnsi="Tahoma" w:cs="Tahoma"/>
          <w:szCs w:val="20"/>
        </w:rPr>
        <w:t>Word</w:t>
      </w:r>
      <w:proofErr w:type="spellEnd"/>
      <w:r w:rsidRPr="00F9368E">
        <w:rPr>
          <w:rFonts w:ascii="Tahoma" w:hAnsi="Tahoma" w:cs="Tahoma"/>
          <w:szCs w:val="20"/>
        </w:rPr>
        <w:t xml:space="preserve">), </w:t>
      </w:r>
      <w:proofErr w:type="spellStart"/>
      <w:r w:rsidRPr="00F9368E">
        <w:rPr>
          <w:rFonts w:ascii="Tahoma" w:hAnsi="Tahoma" w:cs="Tahoma"/>
          <w:szCs w:val="20"/>
        </w:rPr>
        <w:t>xls</w:t>
      </w:r>
      <w:proofErr w:type="spellEnd"/>
      <w:r w:rsidRPr="00F9368E">
        <w:rPr>
          <w:rFonts w:ascii="Tahoma" w:hAnsi="Tahoma" w:cs="Tahoma"/>
          <w:szCs w:val="20"/>
        </w:rPr>
        <w:t xml:space="preserve"> (MS </w:t>
      </w:r>
      <w:proofErr w:type="spellStart"/>
      <w:r w:rsidRPr="00F9368E">
        <w:rPr>
          <w:rFonts w:ascii="Tahoma" w:hAnsi="Tahoma" w:cs="Tahoma"/>
          <w:szCs w:val="20"/>
        </w:rPr>
        <w:t>Excel</w:t>
      </w:r>
      <w:proofErr w:type="spellEnd"/>
      <w:r w:rsidRPr="00F9368E">
        <w:rPr>
          <w:rFonts w:ascii="Tahoma" w:hAnsi="Tahoma" w:cs="Tahoma"/>
          <w:szCs w:val="20"/>
        </w:rPr>
        <w:t>),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14:paraId="5BA432B1" w14:textId="77777777" w:rsidR="00552EAB" w:rsidRPr="00F9368E" w:rsidRDefault="00552EAB" w:rsidP="00F9368E">
      <w:pPr>
        <w:pStyle w:val="afffa"/>
        <w:numPr>
          <w:ilvl w:val="2"/>
          <w:numId w:val="28"/>
        </w:numPr>
        <w:spacing w:after="0" w:line="240" w:lineRule="auto"/>
        <w:ind w:left="0" w:firstLine="0"/>
        <w:jc w:val="both"/>
        <w:rPr>
          <w:rFonts w:ascii="Tahoma" w:hAnsi="Tahoma" w:cs="Tahoma"/>
          <w:b/>
          <w:iCs/>
          <w:szCs w:val="20"/>
        </w:rPr>
      </w:pPr>
      <w:r w:rsidRPr="00F9368E">
        <w:rPr>
          <w:rFonts w:ascii="Tahoma" w:hAnsi="Tahoma" w:cs="Tahoma"/>
          <w:szCs w:val="20"/>
        </w:rPr>
        <w:t>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14:paraId="45399767" w14:textId="77777777" w:rsidR="00552EAB" w:rsidRPr="00F9368E" w:rsidRDefault="00552EAB" w:rsidP="00F9368E">
      <w:pPr>
        <w:pStyle w:val="afffa"/>
        <w:numPr>
          <w:ilvl w:val="2"/>
          <w:numId w:val="28"/>
        </w:numPr>
        <w:spacing w:after="0" w:line="240" w:lineRule="auto"/>
        <w:ind w:left="0" w:firstLine="0"/>
        <w:jc w:val="both"/>
        <w:rPr>
          <w:rFonts w:ascii="Tahoma" w:hAnsi="Tahoma" w:cs="Tahoma"/>
          <w:b/>
          <w:iCs/>
          <w:szCs w:val="20"/>
        </w:rPr>
      </w:pPr>
      <w:r w:rsidRPr="00F9368E">
        <w:rPr>
          <w:rFonts w:ascii="Tahoma" w:hAnsi="Tahoma" w:cs="Tahoma"/>
          <w:szCs w:val="20"/>
        </w:rPr>
        <w:t>При обмене электронными документами Стороны обязуются указывать нижеописанные реквизиты для каждого XML документа:</w:t>
      </w:r>
    </w:p>
    <w:p w14:paraId="4D7221DC" w14:textId="77777777" w:rsidR="00552EAB" w:rsidRPr="00F9368E" w:rsidRDefault="00552EAB" w:rsidP="00F9368E">
      <w:pPr>
        <w:widowControl w:val="0"/>
        <w:tabs>
          <w:tab w:val="left" w:pos="284"/>
        </w:tabs>
        <w:autoSpaceDE w:val="0"/>
        <w:autoSpaceDN w:val="0"/>
        <w:adjustRightInd w:val="0"/>
        <w:spacing w:after="0" w:line="240" w:lineRule="auto"/>
        <w:jc w:val="both"/>
        <w:rPr>
          <w:rFonts w:ascii="Tahoma" w:hAnsi="Tahoma" w:cs="Tahoma"/>
          <w:szCs w:val="20"/>
        </w:rPr>
      </w:pPr>
      <w:r w:rsidRPr="00F9368E">
        <w:rPr>
          <w:rFonts w:ascii="Tahoma" w:hAnsi="Tahoma" w:cs="Tahoma"/>
          <w:szCs w:val="20"/>
        </w:rPr>
        <w:t xml:space="preserve">В счет-фактуре и корректировочном счет-фактуре в секции ИнфПолФХЖ1.ТекстИнф - строку с тегом </w:t>
      </w:r>
      <w:proofErr w:type="spellStart"/>
      <w:r w:rsidRPr="00F9368E">
        <w:rPr>
          <w:rFonts w:ascii="Tahoma" w:hAnsi="Tahoma" w:cs="Tahoma"/>
          <w:szCs w:val="20"/>
        </w:rPr>
        <w:t>ТекстИнф</w:t>
      </w:r>
      <w:proofErr w:type="spellEnd"/>
      <w:r w:rsidRPr="00F9368E">
        <w:rPr>
          <w:rFonts w:ascii="Tahoma" w:hAnsi="Tahoma" w:cs="Tahoma"/>
          <w:szCs w:val="20"/>
        </w:rPr>
        <w:t xml:space="preserve"> и значениями атрибутов </w:t>
      </w:r>
      <w:proofErr w:type="spellStart"/>
      <w:r w:rsidRPr="00F9368E">
        <w:rPr>
          <w:rFonts w:ascii="Tahoma" w:hAnsi="Tahoma" w:cs="Tahoma"/>
          <w:szCs w:val="20"/>
        </w:rPr>
        <w:t>Идентиф</w:t>
      </w:r>
      <w:proofErr w:type="spellEnd"/>
      <w:r w:rsidRPr="00F9368E">
        <w:rPr>
          <w:rFonts w:ascii="Tahoma" w:hAnsi="Tahoma" w:cs="Tahoma"/>
          <w:szCs w:val="20"/>
        </w:rPr>
        <w:t xml:space="preserve">="Договор" и </w:t>
      </w:r>
      <w:proofErr w:type="spellStart"/>
      <w:r w:rsidRPr="00F9368E">
        <w:rPr>
          <w:rFonts w:ascii="Tahoma" w:hAnsi="Tahoma" w:cs="Tahoma"/>
          <w:szCs w:val="20"/>
        </w:rPr>
        <w:t>Значен</w:t>
      </w:r>
      <w:proofErr w:type="spellEnd"/>
      <w:proofErr w:type="gramStart"/>
      <w:r w:rsidRPr="00F9368E">
        <w:rPr>
          <w:rFonts w:ascii="Tahoma" w:hAnsi="Tahoma" w:cs="Tahoma"/>
          <w:szCs w:val="20"/>
        </w:rPr>
        <w:t>=&lt;</w:t>
      </w:r>
      <w:proofErr w:type="gramEnd"/>
      <w:r w:rsidRPr="00F9368E">
        <w:rPr>
          <w:rFonts w:ascii="Tahoma" w:hAnsi="Tahoma" w:cs="Tahoma"/>
          <w:szCs w:val="20"/>
        </w:rPr>
        <w:t xml:space="preserve">Номер договора&gt;;   </w:t>
      </w:r>
    </w:p>
    <w:p w14:paraId="2E89CDCA" w14:textId="77777777" w:rsidR="00552EAB" w:rsidRPr="00F9368E" w:rsidRDefault="00552EAB" w:rsidP="00F9368E">
      <w:pPr>
        <w:widowControl w:val="0"/>
        <w:tabs>
          <w:tab w:val="left" w:pos="284"/>
        </w:tabs>
        <w:autoSpaceDE w:val="0"/>
        <w:autoSpaceDN w:val="0"/>
        <w:adjustRightInd w:val="0"/>
        <w:spacing w:after="0" w:line="240" w:lineRule="auto"/>
        <w:jc w:val="both"/>
        <w:rPr>
          <w:rFonts w:ascii="Tahoma" w:hAnsi="Tahoma" w:cs="Tahoma"/>
          <w:szCs w:val="20"/>
        </w:rPr>
      </w:pPr>
      <w:r w:rsidRPr="00F9368E">
        <w:rPr>
          <w:rFonts w:ascii="Tahoma" w:hAnsi="Tahoma" w:cs="Tahoma"/>
          <w:szCs w:val="20"/>
        </w:rPr>
        <w:t xml:space="preserve"> В Акте приема-сдачи работ (услуг) и Торг12 в формате УПД в секции ИнфПолФХЖ1 - строку с тегом </w:t>
      </w:r>
      <w:proofErr w:type="spellStart"/>
      <w:r w:rsidRPr="00F9368E">
        <w:rPr>
          <w:rFonts w:ascii="Tahoma" w:hAnsi="Tahoma" w:cs="Tahoma"/>
          <w:szCs w:val="20"/>
        </w:rPr>
        <w:t>ТекстИнф</w:t>
      </w:r>
      <w:proofErr w:type="spellEnd"/>
      <w:r w:rsidRPr="00F9368E">
        <w:rPr>
          <w:rFonts w:ascii="Tahoma" w:hAnsi="Tahoma" w:cs="Tahoma"/>
          <w:szCs w:val="20"/>
        </w:rPr>
        <w:t xml:space="preserve"> и значениями атрибутов </w:t>
      </w:r>
      <w:proofErr w:type="spellStart"/>
      <w:r w:rsidRPr="00F9368E">
        <w:rPr>
          <w:rFonts w:ascii="Tahoma" w:hAnsi="Tahoma" w:cs="Tahoma"/>
          <w:szCs w:val="20"/>
        </w:rPr>
        <w:t>Идентиф</w:t>
      </w:r>
      <w:proofErr w:type="spellEnd"/>
      <w:r w:rsidRPr="00F9368E">
        <w:rPr>
          <w:rFonts w:ascii="Tahoma" w:hAnsi="Tahoma" w:cs="Tahoma"/>
          <w:szCs w:val="20"/>
        </w:rPr>
        <w:t xml:space="preserve">="Договор" и </w:t>
      </w:r>
      <w:proofErr w:type="spellStart"/>
      <w:r w:rsidRPr="00F9368E">
        <w:rPr>
          <w:rFonts w:ascii="Tahoma" w:hAnsi="Tahoma" w:cs="Tahoma"/>
          <w:szCs w:val="20"/>
        </w:rPr>
        <w:t>Значен</w:t>
      </w:r>
      <w:proofErr w:type="spellEnd"/>
      <w:proofErr w:type="gramStart"/>
      <w:r w:rsidRPr="00F9368E">
        <w:rPr>
          <w:rFonts w:ascii="Tahoma" w:hAnsi="Tahoma" w:cs="Tahoma"/>
          <w:szCs w:val="20"/>
        </w:rPr>
        <w:t>=&lt;</w:t>
      </w:r>
      <w:proofErr w:type="gramEnd"/>
      <w:r w:rsidRPr="00F9368E">
        <w:rPr>
          <w:rFonts w:ascii="Tahoma" w:hAnsi="Tahoma" w:cs="Tahoma"/>
          <w:szCs w:val="20"/>
        </w:rPr>
        <w:t xml:space="preserve">Номер договора&gt; или в секции </w:t>
      </w:r>
      <w:proofErr w:type="spellStart"/>
      <w:r w:rsidRPr="00F9368E">
        <w:rPr>
          <w:rFonts w:ascii="Tahoma" w:hAnsi="Tahoma" w:cs="Tahoma"/>
          <w:szCs w:val="20"/>
        </w:rPr>
        <w:t>СвПродПер.СвПер</w:t>
      </w:r>
      <w:proofErr w:type="spellEnd"/>
      <w:r w:rsidRPr="00F9368E">
        <w:rPr>
          <w:rFonts w:ascii="Tahoma" w:hAnsi="Tahoma" w:cs="Tahoma"/>
          <w:szCs w:val="20"/>
        </w:rPr>
        <w:t xml:space="preserve"> – строку с тэгом  </w:t>
      </w:r>
      <w:proofErr w:type="spellStart"/>
      <w:r w:rsidRPr="00F9368E">
        <w:rPr>
          <w:rFonts w:ascii="Tahoma" w:hAnsi="Tahoma" w:cs="Tahoma"/>
          <w:szCs w:val="20"/>
        </w:rPr>
        <w:t>ОснПер</w:t>
      </w:r>
      <w:proofErr w:type="spellEnd"/>
      <w:r w:rsidRPr="00F9368E">
        <w:rPr>
          <w:rFonts w:ascii="Tahoma" w:hAnsi="Tahoma" w:cs="Tahoma"/>
          <w:szCs w:val="20"/>
        </w:rPr>
        <w:t xml:space="preserve"> и значениями атрибутов </w:t>
      </w:r>
      <w:proofErr w:type="spellStart"/>
      <w:r w:rsidRPr="00F9368E">
        <w:rPr>
          <w:rFonts w:ascii="Tahoma" w:hAnsi="Tahoma" w:cs="Tahoma"/>
          <w:szCs w:val="20"/>
        </w:rPr>
        <w:t>НаимОсн</w:t>
      </w:r>
      <w:proofErr w:type="spellEnd"/>
      <w:r w:rsidRPr="00F9368E">
        <w:rPr>
          <w:rFonts w:ascii="Tahoma" w:hAnsi="Tahoma" w:cs="Tahoma"/>
          <w:szCs w:val="20"/>
        </w:rPr>
        <w:t xml:space="preserve">="Договор" и </w:t>
      </w:r>
      <w:proofErr w:type="spellStart"/>
      <w:r w:rsidRPr="00F9368E">
        <w:rPr>
          <w:rFonts w:ascii="Tahoma" w:hAnsi="Tahoma" w:cs="Tahoma"/>
          <w:szCs w:val="20"/>
        </w:rPr>
        <w:t>НомОсн</w:t>
      </w:r>
      <w:proofErr w:type="spellEnd"/>
      <w:r w:rsidRPr="00F9368E">
        <w:rPr>
          <w:rFonts w:ascii="Tahoma" w:hAnsi="Tahoma" w:cs="Tahoma"/>
          <w:szCs w:val="20"/>
        </w:rPr>
        <w:t xml:space="preserve">=&lt;Номер договора&gt;; в секции </w:t>
      </w:r>
      <w:proofErr w:type="spellStart"/>
      <w:r w:rsidRPr="00F9368E">
        <w:rPr>
          <w:rFonts w:ascii="Tahoma" w:hAnsi="Tahoma" w:cs="Tahoma"/>
          <w:szCs w:val="20"/>
        </w:rPr>
        <w:t>ГрузОт</w:t>
      </w:r>
      <w:proofErr w:type="spellEnd"/>
      <w:r w:rsidRPr="00F9368E">
        <w:rPr>
          <w:rFonts w:ascii="Tahoma" w:hAnsi="Tahoma" w:cs="Tahoma"/>
          <w:szCs w:val="20"/>
        </w:rPr>
        <w:t xml:space="preserve"> – значениями атрибута </w:t>
      </w:r>
      <w:proofErr w:type="spellStart"/>
      <w:r w:rsidRPr="00F9368E">
        <w:rPr>
          <w:rFonts w:ascii="Tahoma" w:hAnsi="Tahoma" w:cs="Tahoma"/>
          <w:szCs w:val="20"/>
        </w:rPr>
        <w:t>УчастникТип</w:t>
      </w:r>
      <w:proofErr w:type="spellEnd"/>
      <w:r w:rsidRPr="00F9368E">
        <w:rPr>
          <w:rFonts w:ascii="Tahoma" w:hAnsi="Tahoma" w:cs="Tahoma"/>
          <w:szCs w:val="20"/>
        </w:rPr>
        <w:t xml:space="preserve"> если грузоотправитель не совпадает с продавцом</w:t>
      </w:r>
    </w:p>
    <w:p w14:paraId="77A88231" w14:textId="77777777" w:rsidR="00552EAB" w:rsidRPr="00F9368E" w:rsidRDefault="00552EAB" w:rsidP="00F9368E">
      <w:pPr>
        <w:widowControl w:val="0"/>
        <w:tabs>
          <w:tab w:val="left" w:pos="284"/>
        </w:tabs>
        <w:autoSpaceDE w:val="0"/>
        <w:autoSpaceDN w:val="0"/>
        <w:adjustRightInd w:val="0"/>
        <w:spacing w:after="0" w:line="240" w:lineRule="auto"/>
        <w:jc w:val="both"/>
        <w:rPr>
          <w:rFonts w:ascii="Tahoma" w:hAnsi="Tahoma" w:cs="Tahoma"/>
          <w:szCs w:val="20"/>
        </w:rPr>
      </w:pPr>
      <w:r w:rsidRPr="00F9368E">
        <w:rPr>
          <w:rFonts w:ascii="Tahoma" w:hAnsi="Tahoma" w:cs="Tahoma"/>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14:paraId="16977A67" w14:textId="77777777" w:rsidR="00552EAB" w:rsidRPr="00F9368E" w:rsidRDefault="00552EAB" w:rsidP="00F9368E">
      <w:pPr>
        <w:widowControl w:val="0"/>
        <w:tabs>
          <w:tab w:val="left" w:pos="284"/>
        </w:tabs>
        <w:autoSpaceDE w:val="0"/>
        <w:autoSpaceDN w:val="0"/>
        <w:adjustRightInd w:val="0"/>
        <w:spacing w:after="0" w:line="240" w:lineRule="auto"/>
        <w:jc w:val="both"/>
        <w:rPr>
          <w:rFonts w:ascii="Tahoma" w:hAnsi="Tahoma" w:cs="Tahoma"/>
          <w:szCs w:val="20"/>
        </w:rPr>
      </w:pPr>
      <w:proofErr w:type="spellStart"/>
      <w:r w:rsidRPr="00F9368E">
        <w:rPr>
          <w:rFonts w:ascii="Tahoma" w:hAnsi="Tahoma" w:cs="Tahoma"/>
          <w:szCs w:val="20"/>
        </w:rPr>
        <w:t>ТекстИнф</w:t>
      </w:r>
      <w:proofErr w:type="spellEnd"/>
      <w:r w:rsidRPr="00F9368E">
        <w:rPr>
          <w:rFonts w:ascii="Tahoma" w:hAnsi="Tahoma" w:cs="Tahoma"/>
          <w:szCs w:val="20"/>
        </w:rPr>
        <w:t xml:space="preserve"> и значениями атрибутов </w:t>
      </w:r>
      <w:proofErr w:type="spellStart"/>
      <w:r w:rsidRPr="00F9368E">
        <w:rPr>
          <w:rFonts w:ascii="Tahoma" w:hAnsi="Tahoma" w:cs="Tahoma"/>
          <w:szCs w:val="20"/>
        </w:rPr>
        <w:t>Идентиф</w:t>
      </w:r>
      <w:proofErr w:type="spellEnd"/>
      <w:r w:rsidRPr="00F9368E">
        <w:rPr>
          <w:rFonts w:ascii="Tahoma" w:hAnsi="Tahoma" w:cs="Tahoma"/>
          <w:szCs w:val="20"/>
        </w:rPr>
        <w:t xml:space="preserve">=" </w:t>
      </w:r>
      <w:proofErr w:type="spellStart"/>
      <w:r w:rsidRPr="00F9368E">
        <w:rPr>
          <w:rFonts w:ascii="Tahoma" w:hAnsi="Tahoma" w:cs="Tahoma"/>
          <w:szCs w:val="20"/>
        </w:rPr>
        <w:t>ПредДок</w:t>
      </w:r>
      <w:proofErr w:type="spellEnd"/>
      <w:r w:rsidRPr="00F9368E">
        <w:rPr>
          <w:rFonts w:ascii="Tahoma" w:hAnsi="Tahoma" w:cs="Tahoma"/>
          <w:szCs w:val="20"/>
        </w:rPr>
        <w:t xml:space="preserve">" и </w:t>
      </w:r>
      <w:proofErr w:type="spellStart"/>
      <w:r w:rsidRPr="00F9368E">
        <w:rPr>
          <w:rFonts w:ascii="Tahoma" w:hAnsi="Tahoma" w:cs="Tahoma"/>
          <w:szCs w:val="20"/>
        </w:rPr>
        <w:t>Значен</w:t>
      </w:r>
      <w:proofErr w:type="spellEnd"/>
      <w:proofErr w:type="gramStart"/>
      <w:r w:rsidRPr="00F9368E">
        <w:rPr>
          <w:rFonts w:ascii="Tahoma" w:hAnsi="Tahoma" w:cs="Tahoma"/>
          <w:szCs w:val="20"/>
        </w:rPr>
        <w:t>=&lt;</w:t>
      </w:r>
      <w:proofErr w:type="gramEnd"/>
      <w:r w:rsidRPr="00F9368E">
        <w:rPr>
          <w:rFonts w:ascii="Tahoma" w:hAnsi="Tahoma" w:cs="Tahoma"/>
          <w:szCs w:val="20"/>
        </w:rPr>
        <w:t xml:space="preserve">Номер ПУД&gt; </w:t>
      </w:r>
    </w:p>
    <w:p w14:paraId="4C3F8AC6" w14:textId="77777777" w:rsidR="00552EAB" w:rsidRPr="00F9368E" w:rsidRDefault="00552EAB" w:rsidP="00F9368E">
      <w:pPr>
        <w:widowControl w:val="0"/>
        <w:tabs>
          <w:tab w:val="left" w:pos="284"/>
        </w:tabs>
        <w:autoSpaceDE w:val="0"/>
        <w:autoSpaceDN w:val="0"/>
        <w:adjustRightInd w:val="0"/>
        <w:spacing w:after="0" w:line="240" w:lineRule="auto"/>
        <w:jc w:val="both"/>
        <w:rPr>
          <w:rFonts w:ascii="Tahoma" w:hAnsi="Tahoma" w:cs="Tahoma"/>
          <w:szCs w:val="20"/>
        </w:rPr>
      </w:pPr>
      <w:proofErr w:type="spellStart"/>
      <w:r w:rsidRPr="00F9368E">
        <w:rPr>
          <w:rFonts w:ascii="Tahoma" w:hAnsi="Tahoma" w:cs="Tahoma"/>
          <w:szCs w:val="20"/>
        </w:rPr>
        <w:t>ТекстИнф</w:t>
      </w:r>
      <w:proofErr w:type="spellEnd"/>
      <w:r w:rsidRPr="00F9368E">
        <w:rPr>
          <w:rFonts w:ascii="Tahoma" w:hAnsi="Tahoma" w:cs="Tahoma"/>
          <w:szCs w:val="20"/>
        </w:rPr>
        <w:t xml:space="preserve"> и значениями атрибутов </w:t>
      </w:r>
      <w:proofErr w:type="spellStart"/>
      <w:r w:rsidRPr="00F9368E">
        <w:rPr>
          <w:rFonts w:ascii="Tahoma" w:hAnsi="Tahoma" w:cs="Tahoma"/>
          <w:szCs w:val="20"/>
        </w:rPr>
        <w:t>Идентиф</w:t>
      </w:r>
      <w:proofErr w:type="spellEnd"/>
      <w:r w:rsidRPr="00F9368E">
        <w:rPr>
          <w:rFonts w:ascii="Tahoma" w:hAnsi="Tahoma" w:cs="Tahoma"/>
          <w:szCs w:val="20"/>
        </w:rPr>
        <w:t xml:space="preserve">=" </w:t>
      </w:r>
      <w:proofErr w:type="spellStart"/>
      <w:r w:rsidRPr="00F9368E">
        <w:rPr>
          <w:rFonts w:ascii="Tahoma" w:hAnsi="Tahoma" w:cs="Tahoma"/>
          <w:szCs w:val="20"/>
        </w:rPr>
        <w:t>ПредДокДата</w:t>
      </w:r>
      <w:proofErr w:type="spellEnd"/>
      <w:r w:rsidRPr="00F9368E">
        <w:rPr>
          <w:rFonts w:ascii="Tahoma" w:hAnsi="Tahoma" w:cs="Tahoma"/>
          <w:szCs w:val="20"/>
        </w:rPr>
        <w:t xml:space="preserve">" и </w:t>
      </w:r>
      <w:proofErr w:type="spellStart"/>
      <w:r w:rsidRPr="00F9368E">
        <w:rPr>
          <w:rFonts w:ascii="Tahoma" w:hAnsi="Tahoma" w:cs="Tahoma"/>
          <w:szCs w:val="20"/>
        </w:rPr>
        <w:t>Значен</w:t>
      </w:r>
      <w:proofErr w:type="spellEnd"/>
      <w:proofErr w:type="gramStart"/>
      <w:r w:rsidRPr="00F9368E">
        <w:rPr>
          <w:rFonts w:ascii="Tahoma" w:hAnsi="Tahoma" w:cs="Tahoma"/>
          <w:szCs w:val="20"/>
        </w:rPr>
        <w:t>=&lt;</w:t>
      </w:r>
      <w:proofErr w:type="gramEnd"/>
      <w:r w:rsidRPr="00F9368E">
        <w:rPr>
          <w:rFonts w:ascii="Tahoma" w:hAnsi="Tahoma" w:cs="Tahoma"/>
          <w:szCs w:val="20"/>
        </w:rPr>
        <w:t>Дата ПУД&gt;</w:t>
      </w:r>
    </w:p>
    <w:p w14:paraId="3CBBA11A" w14:textId="77777777" w:rsidR="00552EAB" w:rsidRPr="00F9368E" w:rsidRDefault="00552EAB" w:rsidP="00F9368E">
      <w:pPr>
        <w:widowControl w:val="0"/>
        <w:tabs>
          <w:tab w:val="left" w:pos="284"/>
        </w:tabs>
        <w:autoSpaceDE w:val="0"/>
        <w:autoSpaceDN w:val="0"/>
        <w:adjustRightInd w:val="0"/>
        <w:spacing w:after="0" w:line="240" w:lineRule="auto"/>
        <w:jc w:val="both"/>
        <w:rPr>
          <w:rFonts w:ascii="Tahoma" w:hAnsi="Tahoma" w:cs="Tahoma"/>
          <w:szCs w:val="20"/>
        </w:rPr>
      </w:pPr>
      <w:r w:rsidRPr="00F9368E">
        <w:rPr>
          <w:rFonts w:ascii="Tahoma" w:hAnsi="Tahoma" w:cs="Tahoma"/>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14:paraId="05202DC1" w14:textId="77777777" w:rsidR="00552EAB" w:rsidRPr="00F9368E" w:rsidRDefault="00552EAB" w:rsidP="00F9368E">
      <w:pPr>
        <w:pStyle w:val="afffa"/>
        <w:widowControl w:val="0"/>
        <w:numPr>
          <w:ilvl w:val="2"/>
          <w:numId w:val="28"/>
        </w:numPr>
        <w:tabs>
          <w:tab w:val="left" w:pos="284"/>
        </w:tabs>
        <w:autoSpaceDE w:val="0"/>
        <w:autoSpaceDN w:val="0"/>
        <w:adjustRightInd w:val="0"/>
        <w:spacing w:after="0" w:line="240" w:lineRule="auto"/>
        <w:ind w:left="0" w:firstLine="0"/>
        <w:jc w:val="both"/>
        <w:rPr>
          <w:rFonts w:ascii="Tahoma" w:hAnsi="Tahoma" w:cs="Tahoma"/>
          <w:szCs w:val="20"/>
        </w:rPr>
      </w:pPr>
      <w:r w:rsidRPr="00F9368E">
        <w:rPr>
          <w:rFonts w:ascii="Tahoma" w:hAnsi="Tahoma" w:cs="Tahoma"/>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14:paraId="3E87E748" w14:textId="77777777" w:rsidR="00552EAB" w:rsidRPr="00F9368E" w:rsidRDefault="00552EAB" w:rsidP="00F9368E">
      <w:pPr>
        <w:pStyle w:val="afffa"/>
        <w:widowControl w:val="0"/>
        <w:numPr>
          <w:ilvl w:val="2"/>
          <w:numId w:val="28"/>
        </w:numPr>
        <w:tabs>
          <w:tab w:val="left" w:pos="284"/>
        </w:tabs>
        <w:autoSpaceDE w:val="0"/>
        <w:autoSpaceDN w:val="0"/>
        <w:adjustRightInd w:val="0"/>
        <w:spacing w:after="0" w:line="240" w:lineRule="auto"/>
        <w:ind w:left="0" w:firstLine="0"/>
        <w:jc w:val="both"/>
        <w:rPr>
          <w:rFonts w:ascii="Tahoma" w:hAnsi="Tahoma" w:cs="Tahoma"/>
          <w:szCs w:val="20"/>
        </w:rPr>
      </w:pPr>
      <w:r w:rsidRPr="00F9368E">
        <w:rPr>
          <w:rFonts w:ascii="Tahoma" w:hAnsi="Tahoma" w:cs="Tahoma"/>
          <w:szCs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14:paraId="7EC08866" w14:textId="77777777" w:rsidR="00552EAB" w:rsidRPr="00F9368E" w:rsidRDefault="00552EAB" w:rsidP="00F9368E">
      <w:pPr>
        <w:pStyle w:val="afffa"/>
        <w:widowControl w:val="0"/>
        <w:numPr>
          <w:ilvl w:val="2"/>
          <w:numId w:val="28"/>
        </w:numPr>
        <w:tabs>
          <w:tab w:val="left" w:pos="284"/>
        </w:tabs>
        <w:autoSpaceDE w:val="0"/>
        <w:autoSpaceDN w:val="0"/>
        <w:adjustRightInd w:val="0"/>
        <w:spacing w:after="0" w:line="240" w:lineRule="auto"/>
        <w:ind w:left="0" w:firstLine="0"/>
        <w:jc w:val="both"/>
        <w:rPr>
          <w:rFonts w:ascii="Tahoma" w:hAnsi="Tahoma" w:cs="Tahoma"/>
          <w:szCs w:val="20"/>
        </w:rPr>
      </w:pPr>
      <w:r w:rsidRPr="00F9368E">
        <w:rPr>
          <w:rFonts w:ascii="Tahoma" w:hAnsi="Tahoma" w:cs="Tahoma"/>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14:paraId="3B3DA9B1" w14:textId="77777777" w:rsidR="00552EAB" w:rsidRPr="00F9368E" w:rsidRDefault="00552EAB" w:rsidP="00F9368E">
      <w:pPr>
        <w:pStyle w:val="afffa"/>
        <w:widowControl w:val="0"/>
        <w:numPr>
          <w:ilvl w:val="2"/>
          <w:numId w:val="28"/>
        </w:numPr>
        <w:tabs>
          <w:tab w:val="left" w:pos="284"/>
        </w:tabs>
        <w:autoSpaceDE w:val="0"/>
        <w:autoSpaceDN w:val="0"/>
        <w:adjustRightInd w:val="0"/>
        <w:spacing w:after="0" w:line="240" w:lineRule="auto"/>
        <w:ind w:left="0" w:firstLine="0"/>
        <w:jc w:val="both"/>
        <w:rPr>
          <w:rFonts w:ascii="Tahoma" w:hAnsi="Tahoma" w:cs="Tahoma"/>
          <w:szCs w:val="20"/>
        </w:rPr>
      </w:pPr>
      <w:r w:rsidRPr="00F9368E">
        <w:rPr>
          <w:rFonts w:ascii="Tahoma" w:hAnsi="Tahoma" w:cs="Tahoma"/>
          <w:szCs w:val="20"/>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 </w:t>
      </w:r>
    </w:p>
    <w:p w14:paraId="47A3AFDC" w14:textId="77777777" w:rsidR="00552EAB" w:rsidRPr="00F9368E" w:rsidRDefault="00552EAB" w:rsidP="00F9368E">
      <w:pPr>
        <w:pStyle w:val="afffa"/>
        <w:widowControl w:val="0"/>
        <w:numPr>
          <w:ilvl w:val="2"/>
          <w:numId w:val="28"/>
        </w:numPr>
        <w:tabs>
          <w:tab w:val="left" w:pos="284"/>
        </w:tabs>
        <w:autoSpaceDE w:val="0"/>
        <w:autoSpaceDN w:val="0"/>
        <w:adjustRightInd w:val="0"/>
        <w:spacing w:after="0" w:line="240" w:lineRule="auto"/>
        <w:ind w:left="0" w:firstLine="0"/>
        <w:jc w:val="both"/>
        <w:rPr>
          <w:rFonts w:ascii="Tahoma" w:hAnsi="Tahoma" w:cs="Tahoma"/>
          <w:szCs w:val="20"/>
        </w:rPr>
      </w:pPr>
      <w:r w:rsidRPr="00F9368E">
        <w:rPr>
          <w:rFonts w:ascii="Tahoma" w:hAnsi="Tahoma" w:cs="Tahoma"/>
          <w:szCs w:val="20"/>
        </w:rPr>
        <w:t xml:space="preserve">Заказчик, за исключением случаев предусмотренных </w:t>
      </w:r>
      <w:proofErr w:type="gramStart"/>
      <w:r w:rsidRPr="00F9368E">
        <w:rPr>
          <w:rFonts w:ascii="Tahoma" w:hAnsi="Tahoma" w:cs="Tahoma"/>
          <w:szCs w:val="20"/>
        </w:rPr>
        <w:t>п15.8.6.-</w:t>
      </w:r>
      <w:proofErr w:type="gramEnd"/>
      <w:r w:rsidRPr="00F9368E">
        <w:rPr>
          <w:rFonts w:ascii="Tahoma" w:hAnsi="Tahoma" w:cs="Tahoma"/>
          <w:szCs w:val="20"/>
        </w:rPr>
        <w:t>15.8.7. вправе не принимать к рассмотрению направленные Исполнителем  на бумажном носителе документы, а также документы составленные с нарушением требований п.15.8.1.-15.8.3 настоящего Договора и требовать предоставления надлежаще оформленных документов с использованием системы электронного документооборота.</w:t>
      </w:r>
    </w:p>
    <w:p w14:paraId="6D9E6C7A" w14:textId="77777777" w:rsidR="00552EAB" w:rsidRPr="00F9368E" w:rsidRDefault="00552EAB" w:rsidP="00F9368E">
      <w:pPr>
        <w:pStyle w:val="afffa"/>
        <w:widowControl w:val="0"/>
        <w:numPr>
          <w:ilvl w:val="2"/>
          <w:numId w:val="28"/>
        </w:numPr>
        <w:tabs>
          <w:tab w:val="left" w:pos="284"/>
        </w:tabs>
        <w:autoSpaceDE w:val="0"/>
        <w:autoSpaceDN w:val="0"/>
        <w:adjustRightInd w:val="0"/>
        <w:spacing w:after="0" w:line="240" w:lineRule="auto"/>
        <w:ind w:left="0" w:firstLine="0"/>
        <w:jc w:val="both"/>
        <w:rPr>
          <w:rFonts w:ascii="Tahoma" w:hAnsi="Tahoma" w:cs="Tahoma"/>
          <w:szCs w:val="20"/>
        </w:rPr>
      </w:pPr>
      <w:r w:rsidRPr="00F9368E">
        <w:rPr>
          <w:rFonts w:ascii="Tahoma" w:hAnsi="Tahoma" w:cs="Tahoma"/>
          <w:szCs w:val="20"/>
        </w:rPr>
        <w:t>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Исполнителя документы через Оператора ЭДО.</w:t>
      </w:r>
    </w:p>
    <w:p w14:paraId="71B47130" w14:textId="77777777" w:rsidR="00552EAB" w:rsidRPr="00F9368E" w:rsidRDefault="00552EAB" w:rsidP="00F9368E">
      <w:pPr>
        <w:pStyle w:val="afffa"/>
        <w:widowControl w:val="0"/>
        <w:numPr>
          <w:ilvl w:val="2"/>
          <w:numId w:val="28"/>
        </w:numPr>
        <w:tabs>
          <w:tab w:val="left" w:pos="284"/>
          <w:tab w:val="left" w:pos="851"/>
        </w:tabs>
        <w:autoSpaceDE w:val="0"/>
        <w:autoSpaceDN w:val="0"/>
        <w:adjustRightInd w:val="0"/>
        <w:spacing w:after="0" w:line="240" w:lineRule="auto"/>
        <w:ind w:left="0" w:firstLine="0"/>
        <w:jc w:val="both"/>
        <w:rPr>
          <w:rFonts w:ascii="Tahoma" w:hAnsi="Tahoma" w:cs="Tahoma"/>
          <w:szCs w:val="20"/>
        </w:rPr>
      </w:pPr>
      <w:r w:rsidRPr="00F9368E">
        <w:rPr>
          <w:rFonts w:ascii="Tahoma" w:hAnsi="Tahoma" w:cs="Tahoma"/>
          <w:szCs w:val="20"/>
        </w:rPr>
        <w:t xml:space="preserve">К документам, указанным в п.15.8.1.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14:paraId="32673BCB" w14:textId="77777777" w:rsidR="00552EAB" w:rsidRPr="00F9368E" w:rsidRDefault="00552EAB" w:rsidP="00F9368E">
      <w:pPr>
        <w:pStyle w:val="afffa"/>
        <w:numPr>
          <w:ilvl w:val="0"/>
          <w:numId w:val="27"/>
        </w:numPr>
        <w:tabs>
          <w:tab w:val="num" w:pos="426"/>
          <w:tab w:val="num" w:pos="567"/>
        </w:tabs>
        <w:spacing w:after="0" w:line="240" w:lineRule="auto"/>
        <w:ind w:left="0" w:firstLine="0"/>
        <w:jc w:val="both"/>
        <w:rPr>
          <w:rFonts w:ascii="Tahoma" w:hAnsi="Tahoma" w:cs="Tahoma"/>
          <w:szCs w:val="20"/>
        </w:rPr>
      </w:pPr>
      <w:r w:rsidRPr="00F9368E">
        <w:rPr>
          <w:rFonts w:ascii="Tahoma" w:hAnsi="Tahoma" w:cs="Tahoma"/>
          <w:szCs w:val="20"/>
        </w:rPr>
        <w:t>Все указанные в Договоре приложения являются его неотъемлемой частью</w:t>
      </w:r>
    </w:p>
    <w:p w14:paraId="75426B7B" w14:textId="77777777" w:rsidR="00E177BA" w:rsidRDefault="00E177BA" w:rsidP="00F9368E">
      <w:pPr>
        <w:tabs>
          <w:tab w:val="left" w:pos="567"/>
        </w:tabs>
        <w:autoSpaceDE w:val="0"/>
        <w:autoSpaceDN w:val="0"/>
        <w:adjustRightInd w:val="0"/>
        <w:spacing w:after="0" w:line="240" w:lineRule="auto"/>
        <w:jc w:val="both"/>
        <w:rPr>
          <w:rFonts w:ascii="Tahoma" w:hAnsi="Tahoma" w:cs="Tahoma"/>
          <w:szCs w:val="20"/>
        </w:rPr>
      </w:pPr>
    </w:p>
    <w:p w14:paraId="60F1D969" w14:textId="77777777" w:rsidR="000059D3" w:rsidRPr="00F9368E" w:rsidRDefault="000059D3" w:rsidP="00F9368E">
      <w:pPr>
        <w:tabs>
          <w:tab w:val="left" w:pos="567"/>
        </w:tabs>
        <w:autoSpaceDE w:val="0"/>
        <w:autoSpaceDN w:val="0"/>
        <w:adjustRightInd w:val="0"/>
        <w:spacing w:after="0" w:line="240" w:lineRule="auto"/>
        <w:jc w:val="both"/>
        <w:rPr>
          <w:rFonts w:ascii="Tahoma" w:hAnsi="Tahoma" w:cs="Tahoma"/>
          <w:szCs w:val="20"/>
        </w:rPr>
      </w:pPr>
      <w:r w:rsidRPr="00F9368E">
        <w:rPr>
          <w:rFonts w:ascii="Tahoma" w:hAnsi="Tahoma" w:cs="Tahoma"/>
          <w:szCs w:val="20"/>
        </w:rPr>
        <w:t>Приложения к настоящему Договору:</w:t>
      </w:r>
    </w:p>
    <w:p w14:paraId="392E74BA" w14:textId="77777777" w:rsidR="000059D3" w:rsidRPr="00F9368E" w:rsidRDefault="009E5F90" w:rsidP="00F9368E">
      <w:pPr>
        <w:pStyle w:val="affff4"/>
        <w:numPr>
          <w:ilvl w:val="0"/>
          <w:numId w:val="17"/>
        </w:numPr>
        <w:spacing w:before="0" w:beforeAutospacing="0" w:after="0" w:afterAutospacing="0"/>
        <w:ind w:left="0" w:firstLine="0"/>
        <w:jc w:val="both"/>
        <w:rPr>
          <w:rFonts w:ascii="Tahoma" w:hAnsi="Tahoma" w:cs="Tahoma"/>
          <w:sz w:val="20"/>
          <w:szCs w:val="20"/>
        </w:rPr>
      </w:pPr>
      <w:r w:rsidRPr="00F9368E">
        <w:rPr>
          <w:rFonts w:ascii="Tahoma" w:hAnsi="Tahoma" w:cs="Tahoma"/>
          <w:sz w:val="20"/>
          <w:szCs w:val="20"/>
        </w:rPr>
        <w:t xml:space="preserve">Приложение №1. </w:t>
      </w:r>
      <w:r w:rsidR="000059D3" w:rsidRPr="00F9368E">
        <w:rPr>
          <w:rFonts w:ascii="Tahoma" w:hAnsi="Tahoma" w:cs="Tahoma"/>
          <w:sz w:val="20"/>
          <w:szCs w:val="20"/>
        </w:rPr>
        <w:t>Техническое задание</w:t>
      </w:r>
      <w:r w:rsidR="00EF5935" w:rsidRPr="00F9368E">
        <w:rPr>
          <w:rFonts w:ascii="Tahoma" w:hAnsi="Tahoma" w:cs="Tahoma"/>
          <w:sz w:val="20"/>
          <w:szCs w:val="20"/>
        </w:rPr>
        <w:t>.</w:t>
      </w:r>
    </w:p>
    <w:p w14:paraId="4640C668" w14:textId="25915BDF" w:rsidR="000059D3" w:rsidRPr="00F9368E" w:rsidRDefault="009E5F90" w:rsidP="00F9368E">
      <w:pPr>
        <w:pStyle w:val="affff4"/>
        <w:numPr>
          <w:ilvl w:val="0"/>
          <w:numId w:val="17"/>
        </w:numPr>
        <w:spacing w:before="0" w:beforeAutospacing="0" w:after="0" w:afterAutospacing="0"/>
        <w:ind w:left="0" w:firstLine="0"/>
        <w:jc w:val="both"/>
        <w:rPr>
          <w:rFonts w:ascii="Tahoma" w:hAnsi="Tahoma" w:cs="Tahoma"/>
          <w:sz w:val="20"/>
          <w:szCs w:val="20"/>
        </w:rPr>
      </w:pPr>
      <w:r w:rsidRPr="00F9368E">
        <w:rPr>
          <w:rFonts w:ascii="Tahoma" w:hAnsi="Tahoma" w:cs="Tahoma"/>
          <w:sz w:val="20"/>
          <w:szCs w:val="20"/>
        </w:rPr>
        <w:t xml:space="preserve">Приложение №2. </w:t>
      </w:r>
      <w:r w:rsidR="00AE35FF" w:rsidRPr="00F9368E">
        <w:rPr>
          <w:rFonts w:ascii="Tahoma" w:hAnsi="Tahoma" w:cs="Tahoma"/>
          <w:sz w:val="20"/>
          <w:szCs w:val="20"/>
        </w:rPr>
        <w:t>Расчет стоимости услуг</w:t>
      </w:r>
      <w:r w:rsidR="00EF5935" w:rsidRPr="00F9368E">
        <w:rPr>
          <w:rFonts w:ascii="Tahoma" w:hAnsi="Tahoma" w:cs="Tahoma"/>
          <w:sz w:val="20"/>
          <w:szCs w:val="20"/>
        </w:rPr>
        <w:t>.</w:t>
      </w:r>
    </w:p>
    <w:p w14:paraId="43CBB7A4" w14:textId="7B831A44" w:rsidR="00AE35FF" w:rsidRPr="00F9368E" w:rsidRDefault="00AE35FF" w:rsidP="00F9368E">
      <w:pPr>
        <w:pStyle w:val="affff4"/>
        <w:numPr>
          <w:ilvl w:val="0"/>
          <w:numId w:val="17"/>
        </w:numPr>
        <w:spacing w:before="0" w:beforeAutospacing="0" w:after="0" w:afterAutospacing="0"/>
        <w:ind w:left="0" w:firstLine="0"/>
        <w:jc w:val="both"/>
        <w:rPr>
          <w:rFonts w:ascii="Tahoma" w:hAnsi="Tahoma" w:cs="Tahoma"/>
          <w:sz w:val="20"/>
          <w:szCs w:val="20"/>
        </w:rPr>
      </w:pPr>
      <w:r w:rsidRPr="00F9368E">
        <w:rPr>
          <w:rFonts w:ascii="Tahoma" w:hAnsi="Tahoma" w:cs="Tahoma"/>
          <w:sz w:val="20"/>
          <w:szCs w:val="20"/>
        </w:rPr>
        <w:t>Приложение №3. Акт оказанных услуг.</w:t>
      </w:r>
    </w:p>
    <w:p w14:paraId="3E085E85" w14:textId="6CB96925" w:rsidR="000059D3" w:rsidRPr="00F9368E" w:rsidRDefault="00AE35FF" w:rsidP="00F9368E">
      <w:pPr>
        <w:pStyle w:val="affff4"/>
        <w:numPr>
          <w:ilvl w:val="0"/>
          <w:numId w:val="17"/>
        </w:numPr>
        <w:spacing w:before="0" w:beforeAutospacing="0" w:after="0" w:afterAutospacing="0"/>
        <w:ind w:left="0" w:firstLine="0"/>
        <w:jc w:val="both"/>
        <w:rPr>
          <w:rFonts w:ascii="Tahoma" w:hAnsi="Tahoma" w:cs="Tahoma"/>
          <w:sz w:val="20"/>
          <w:szCs w:val="20"/>
        </w:rPr>
      </w:pPr>
      <w:r w:rsidRPr="00F9368E">
        <w:rPr>
          <w:rFonts w:ascii="Tahoma" w:hAnsi="Tahoma" w:cs="Tahoma"/>
          <w:sz w:val="20"/>
          <w:szCs w:val="20"/>
        </w:rPr>
        <w:t>Приложение №4</w:t>
      </w:r>
      <w:r w:rsidR="009E5F90" w:rsidRPr="00F9368E">
        <w:rPr>
          <w:rFonts w:ascii="Tahoma" w:hAnsi="Tahoma" w:cs="Tahoma"/>
          <w:sz w:val="20"/>
          <w:szCs w:val="20"/>
        </w:rPr>
        <w:t xml:space="preserve">. </w:t>
      </w:r>
      <w:r w:rsidR="000059D3" w:rsidRPr="00F9368E">
        <w:rPr>
          <w:rFonts w:ascii="Tahoma" w:hAnsi="Tahoma" w:cs="Tahoma"/>
          <w:sz w:val="20"/>
          <w:szCs w:val="20"/>
        </w:rPr>
        <w:t>Форма предоставления информации о цепочке собственников (бенефициарах)</w:t>
      </w:r>
      <w:r w:rsidR="00EF5935" w:rsidRPr="00F9368E">
        <w:rPr>
          <w:rFonts w:ascii="Tahoma" w:hAnsi="Tahoma" w:cs="Tahoma"/>
          <w:sz w:val="20"/>
          <w:szCs w:val="20"/>
        </w:rPr>
        <w:t>.</w:t>
      </w:r>
    </w:p>
    <w:p w14:paraId="4004ABE4" w14:textId="77777777" w:rsidR="003731A1" w:rsidRPr="00F9368E" w:rsidRDefault="003731A1" w:rsidP="00F9368E">
      <w:pPr>
        <w:pStyle w:val="affff4"/>
        <w:spacing w:before="0" w:beforeAutospacing="0" w:after="0" w:afterAutospacing="0"/>
        <w:jc w:val="both"/>
        <w:rPr>
          <w:rFonts w:ascii="Tahoma" w:hAnsi="Tahoma" w:cs="Tahoma"/>
          <w:sz w:val="20"/>
          <w:szCs w:val="20"/>
        </w:rPr>
      </w:pPr>
    </w:p>
    <w:p w14:paraId="621EECE1" w14:textId="77777777" w:rsidR="000059D3" w:rsidRPr="00F9368E" w:rsidRDefault="000059D3" w:rsidP="00F9368E">
      <w:pPr>
        <w:pStyle w:val="30"/>
        <w:keepNext w:val="0"/>
        <w:keepLines w:val="0"/>
        <w:widowControl w:val="0"/>
        <w:numPr>
          <w:ilvl w:val="0"/>
          <w:numId w:val="24"/>
        </w:numPr>
        <w:tabs>
          <w:tab w:val="num" w:pos="567"/>
          <w:tab w:val="num" w:pos="1474"/>
        </w:tabs>
        <w:spacing w:before="0" w:line="240" w:lineRule="auto"/>
        <w:contextualSpacing/>
        <w:jc w:val="center"/>
        <w:rPr>
          <w:rFonts w:ascii="Tahoma" w:hAnsi="Tahoma" w:cs="Tahoma"/>
          <w:bCs w:val="0"/>
          <w:color w:val="000000" w:themeColor="text1"/>
          <w:sz w:val="20"/>
          <w:szCs w:val="20"/>
        </w:rPr>
      </w:pPr>
      <w:r w:rsidRPr="00F9368E">
        <w:rPr>
          <w:rFonts w:ascii="Tahoma" w:hAnsi="Tahoma" w:cs="Tahoma"/>
          <w:bCs w:val="0"/>
          <w:color w:val="000000" w:themeColor="text1"/>
          <w:sz w:val="20"/>
          <w:szCs w:val="20"/>
        </w:rPr>
        <w:t>Адреса, банковские и почтовые реквизиты и подписи Сторон:</w:t>
      </w:r>
    </w:p>
    <w:tbl>
      <w:tblPr>
        <w:tblpPr w:leftFromText="180" w:rightFromText="180" w:vertAnchor="text" w:horzAnchor="margin" w:tblpY="107"/>
        <w:tblW w:w="9377" w:type="dxa"/>
        <w:tblLayout w:type="fixed"/>
        <w:tblLook w:val="01E0" w:firstRow="1" w:lastRow="1" w:firstColumn="1" w:lastColumn="1" w:noHBand="0" w:noVBand="0"/>
      </w:tblPr>
      <w:tblGrid>
        <w:gridCol w:w="4786"/>
        <w:gridCol w:w="4591"/>
      </w:tblGrid>
      <w:tr w:rsidR="002377EE" w:rsidRPr="00F9368E" w14:paraId="4AB1DED9" w14:textId="77777777" w:rsidTr="00384E0A">
        <w:trPr>
          <w:trHeight w:val="240"/>
        </w:trPr>
        <w:tc>
          <w:tcPr>
            <w:tcW w:w="4786" w:type="dxa"/>
          </w:tcPr>
          <w:p w14:paraId="35E7DA0E" w14:textId="77777777" w:rsidR="002377EE" w:rsidRPr="00F9368E" w:rsidRDefault="002377EE" w:rsidP="00F9368E">
            <w:pPr>
              <w:widowControl w:val="0"/>
              <w:shd w:val="clear" w:color="auto" w:fill="FFFFFF"/>
              <w:spacing w:after="0" w:line="240" w:lineRule="auto"/>
              <w:rPr>
                <w:rFonts w:ascii="Tahoma" w:hAnsi="Tahoma" w:cs="Tahoma"/>
                <w:b/>
                <w:color w:val="000000"/>
                <w:szCs w:val="20"/>
              </w:rPr>
            </w:pPr>
            <w:r w:rsidRPr="00F9368E">
              <w:rPr>
                <w:rFonts w:ascii="Tahoma" w:hAnsi="Tahoma" w:cs="Tahoma"/>
                <w:b/>
                <w:color w:val="000000"/>
                <w:szCs w:val="20"/>
              </w:rPr>
              <w:t>Заказчик</w:t>
            </w:r>
          </w:p>
        </w:tc>
        <w:tc>
          <w:tcPr>
            <w:tcW w:w="4591" w:type="dxa"/>
          </w:tcPr>
          <w:p w14:paraId="1AA518B7" w14:textId="77777777" w:rsidR="002377EE" w:rsidRPr="00F9368E" w:rsidRDefault="002377EE" w:rsidP="00F9368E">
            <w:pPr>
              <w:widowControl w:val="0"/>
              <w:shd w:val="clear" w:color="auto" w:fill="FFFFFF"/>
              <w:spacing w:after="0" w:line="240" w:lineRule="auto"/>
              <w:rPr>
                <w:rFonts w:ascii="Tahoma" w:hAnsi="Tahoma" w:cs="Tahoma"/>
                <w:b/>
                <w:color w:val="000000"/>
                <w:szCs w:val="20"/>
              </w:rPr>
            </w:pPr>
            <w:r w:rsidRPr="00F9368E">
              <w:rPr>
                <w:rFonts w:ascii="Tahoma" w:hAnsi="Tahoma" w:cs="Tahoma"/>
                <w:b/>
                <w:color w:val="000000"/>
                <w:szCs w:val="20"/>
              </w:rPr>
              <w:t>Исполнитель</w:t>
            </w:r>
          </w:p>
        </w:tc>
      </w:tr>
      <w:tr w:rsidR="002377EE" w:rsidRPr="00F9368E" w14:paraId="66B9AE0A" w14:textId="77777777" w:rsidTr="00384E0A">
        <w:trPr>
          <w:trHeight w:val="224"/>
        </w:trPr>
        <w:tc>
          <w:tcPr>
            <w:tcW w:w="4786" w:type="dxa"/>
          </w:tcPr>
          <w:p w14:paraId="24BF17C8" w14:textId="77777777" w:rsidR="002377EE" w:rsidRPr="00F9368E" w:rsidRDefault="002377EE" w:rsidP="00F9368E">
            <w:pPr>
              <w:widowControl w:val="0"/>
              <w:shd w:val="clear" w:color="auto" w:fill="FFFFFF"/>
              <w:tabs>
                <w:tab w:val="left" w:pos="4232"/>
              </w:tabs>
              <w:spacing w:after="0" w:line="240" w:lineRule="auto"/>
              <w:ind w:right="-108"/>
              <w:rPr>
                <w:rFonts w:ascii="Tahoma" w:hAnsi="Tahoma" w:cs="Tahoma"/>
                <w:b/>
                <w:color w:val="000000"/>
                <w:spacing w:val="-3"/>
                <w:szCs w:val="20"/>
              </w:rPr>
            </w:pPr>
            <w:r w:rsidRPr="00F9368E">
              <w:rPr>
                <w:rFonts w:ascii="Tahoma" w:hAnsi="Tahoma" w:cs="Tahoma"/>
                <w:b/>
                <w:color w:val="000000"/>
                <w:spacing w:val="-3"/>
                <w:szCs w:val="20"/>
              </w:rPr>
              <w:t>АО «ЭнергосбыТ Плюс»</w:t>
            </w:r>
          </w:p>
        </w:tc>
        <w:tc>
          <w:tcPr>
            <w:tcW w:w="4591" w:type="dxa"/>
          </w:tcPr>
          <w:p w14:paraId="52000B2D" w14:textId="3E389D78" w:rsidR="002377EE" w:rsidRPr="00F9368E" w:rsidRDefault="002377EE" w:rsidP="00F9368E">
            <w:pPr>
              <w:widowControl w:val="0"/>
              <w:shd w:val="clear" w:color="auto" w:fill="FFFFFF"/>
              <w:spacing w:after="0" w:line="240" w:lineRule="auto"/>
              <w:rPr>
                <w:rFonts w:ascii="Tahoma" w:hAnsi="Tahoma" w:cs="Tahoma"/>
                <w:b/>
                <w:color w:val="000000"/>
                <w:szCs w:val="20"/>
              </w:rPr>
            </w:pPr>
          </w:p>
        </w:tc>
      </w:tr>
      <w:tr w:rsidR="002377EE" w:rsidRPr="00F9368E" w14:paraId="0D53642C" w14:textId="77777777" w:rsidTr="00384E0A">
        <w:trPr>
          <w:trHeight w:val="240"/>
        </w:trPr>
        <w:tc>
          <w:tcPr>
            <w:tcW w:w="4786" w:type="dxa"/>
          </w:tcPr>
          <w:p w14:paraId="7C5696A9" w14:textId="77777777" w:rsidR="002377EE" w:rsidRPr="00F9368E" w:rsidRDefault="002377EE" w:rsidP="00F9368E">
            <w:pPr>
              <w:widowControl w:val="0"/>
              <w:spacing w:after="0" w:line="240" w:lineRule="auto"/>
              <w:jc w:val="both"/>
              <w:rPr>
                <w:rFonts w:ascii="Tahoma" w:hAnsi="Tahoma" w:cs="Tahoma"/>
                <w:b/>
                <w:color w:val="000000"/>
                <w:szCs w:val="20"/>
              </w:rPr>
            </w:pPr>
            <w:r w:rsidRPr="00F9368E">
              <w:rPr>
                <w:rFonts w:ascii="Tahoma" w:hAnsi="Tahoma" w:cs="Tahoma"/>
                <w:color w:val="000000"/>
                <w:spacing w:val="-3"/>
                <w:szCs w:val="20"/>
              </w:rPr>
              <w:t xml:space="preserve">Юридический адрес: </w:t>
            </w:r>
            <w:r w:rsidRPr="00F9368E">
              <w:rPr>
                <w:rFonts w:ascii="Tahoma" w:hAnsi="Tahoma" w:cs="Tahoma"/>
                <w:spacing w:val="-3"/>
                <w:szCs w:val="20"/>
              </w:rPr>
              <w:t xml:space="preserve">143421, Московская область, </w:t>
            </w:r>
            <w:proofErr w:type="spellStart"/>
            <w:r w:rsidRPr="00F9368E">
              <w:rPr>
                <w:rFonts w:ascii="Tahoma" w:hAnsi="Tahoma" w:cs="Tahoma"/>
                <w:spacing w:val="-3"/>
                <w:szCs w:val="20"/>
              </w:rPr>
              <w:t>г.о</w:t>
            </w:r>
            <w:proofErr w:type="spellEnd"/>
            <w:r w:rsidRPr="00F9368E">
              <w:rPr>
                <w:rFonts w:ascii="Tahoma" w:hAnsi="Tahoma" w:cs="Tahoma"/>
                <w:spacing w:val="-3"/>
                <w:szCs w:val="20"/>
              </w:rPr>
              <w:t xml:space="preserve">. Красногорск, автодорога Балтия </w:t>
            </w:r>
            <w:proofErr w:type="gramStart"/>
            <w:r w:rsidRPr="00F9368E">
              <w:rPr>
                <w:rFonts w:ascii="Tahoma" w:hAnsi="Tahoma" w:cs="Tahoma"/>
                <w:spacing w:val="-3"/>
                <w:szCs w:val="20"/>
              </w:rPr>
              <w:t>тер.,</w:t>
            </w:r>
            <w:proofErr w:type="gramEnd"/>
            <w:r w:rsidRPr="00F9368E">
              <w:rPr>
                <w:rFonts w:ascii="Tahoma" w:hAnsi="Tahoma" w:cs="Tahoma"/>
                <w:spacing w:val="-3"/>
                <w:szCs w:val="20"/>
              </w:rPr>
              <w:t xml:space="preserve"> 26-й км, д 5, стр.3,</w:t>
            </w:r>
            <w:r w:rsidRPr="00F9368E">
              <w:rPr>
                <w:rFonts w:ascii="Tahoma" w:hAnsi="Tahoma" w:cs="Tahoma"/>
                <w:szCs w:val="20"/>
              </w:rPr>
              <w:t xml:space="preserve"> оф. 513</w:t>
            </w:r>
          </w:p>
        </w:tc>
        <w:tc>
          <w:tcPr>
            <w:tcW w:w="4591" w:type="dxa"/>
          </w:tcPr>
          <w:p w14:paraId="20663D89" w14:textId="0CBFD5EF" w:rsidR="002377EE" w:rsidRPr="00F9368E" w:rsidRDefault="002377EE" w:rsidP="00F9368E">
            <w:pPr>
              <w:widowControl w:val="0"/>
              <w:spacing w:after="0" w:line="240" w:lineRule="auto"/>
              <w:jc w:val="both"/>
              <w:rPr>
                <w:rFonts w:ascii="Tahoma" w:hAnsi="Tahoma" w:cs="Tahoma"/>
                <w:b/>
                <w:color w:val="000000"/>
                <w:szCs w:val="20"/>
              </w:rPr>
            </w:pPr>
            <w:r w:rsidRPr="00F9368E">
              <w:rPr>
                <w:rFonts w:ascii="Tahoma" w:hAnsi="Tahoma" w:cs="Tahoma"/>
                <w:color w:val="000000"/>
                <w:spacing w:val="-3"/>
                <w:szCs w:val="20"/>
              </w:rPr>
              <w:t xml:space="preserve">Юридический адрес: </w:t>
            </w:r>
          </w:p>
        </w:tc>
      </w:tr>
      <w:tr w:rsidR="002377EE" w:rsidRPr="00F9368E" w14:paraId="4FC018A1" w14:textId="77777777" w:rsidTr="00384E0A">
        <w:trPr>
          <w:trHeight w:val="495"/>
        </w:trPr>
        <w:tc>
          <w:tcPr>
            <w:tcW w:w="4786" w:type="dxa"/>
          </w:tcPr>
          <w:p w14:paraId="5336B6B0" w14:textId="77777777" w:rsidR="002377EE" w:rsidRPr="00F9368E" w:rsidRDefault="002377EE" w:rsidP="00F9368E">
            <w:pPr>
              <w:widowControl w:val="0"/>
              <w:shd w:val="clear" w:color="auto" w:fill="FFFFFF"/>
              <w:spacing w:after="0" w:line="240" w:lineRule="auto"/>
              <w:rPr>
                <w:rFonts w:ascii="Tahoma" w:hAnsi="Tahoma" w:cs="Tahoma"/>
                <w:color w:val="000000"/>
                <w:spacing w:val="-3"/>
                <w:szCs w:val="20"/>
              </w:rPr>
            </w:pPr>
            <w:r w:rsidRPr="00F9368E">
              <w:rPr>
                <w:rFonts w:ascii="Tahoma" w:hAnsi="Tahoma" w:cs="Tahoma"/>
                <w:color w:val="000000"/>
                <w:spacing w:val="-3"/>
                <w:szCs w:val="20"/>
              </w:rPr>
              <w:t xml:space="preserve">ИНН </w:t>
            </w:r>
            <w:r w:rsidRPr="00F9368E">
              <w:rPr>
                <w:rFonts w:ascii="Tahoma" w:hAnsi="Tahoma" w:cs="Tahoma"/>
                <w:szCs w:val="20"/>
              </w:rPr>
              <w:t>5612042824</w:t>
            </w:r>
            <w:r w:rsidRPr="00F9368E">
              <w:rPr>
                <w:rFonts w:ascii="Tahoma" w:hAnsi="Tahoma" w:cs="Tahoma"/>
                <w:color w:val="000000"/>
                <w:spacing w:val="3"/>
                <w:szCs w:val="20"/>
              </w:rPr>
              <w:t xml:space="preserve">, КПП </w:t>
            </w:r>
            <w:r w:rsidRPr="00F9368E">
              <w:rPr>
                <w:rFonts w:ascii="Tahoma" w:hAnsi="Tahoma" w:cs="Tahoma"/>
                <w:szCs w:val="20"/>
              </w:rPr>
              <w:t>997650001</w:t>
            </w:r>
            <w:r w:rsidRPr="00F9368E">
              <w:rPr>
                <w:rFonts w:ascii="Tahoma" w:hAnsi="Tahoma" w:cs="Tahoma"/>
                <w:szCs w:val="20"/>
              </w:rPr>
              <w:br/>
            </w:r>
            <w:r w:rsidRPr="00F9368E">
              <w:rPr>
                <w:rFonts w:ascii="Tahoma" w:hAnsi="Tahoma" w:cs="Tahoma"/>
                <w:color w:val="000000"/>
                <w:spacing w:val="-3"/>
                <w:szCs w:val="20"/>
              </w:rPr>
              <w:t xml:space="preserve">ОГРН </w:t>
            </w:r>
            <w:r w:rsidRPr="00F9368E">
              <w:rPr>
                <w:rFonts w:ascii="Tahoma" w:hAnsi="Tahoma" w:cs="Tahoma"/>
                <w:szCs w:val="20"/>
              </w:rPr>
              <w:t>1055612021981</w:t>
            </w:r>
          </w:p>
        </w:tc>
        <w:tc>
          <w:tcPr>
            <w:tcW w:w="4591" w:type="dxa"/>
          </w:tcPr>
          <w:p w14:paraId="750B5B72" w14:textId="0CCF9B70" w:rsidR="002377EE" w:rsidRPr="00F9368E" w:rsidRDefault="002377EE" w:rsidP="00F9368E">
            <w:pPr>
              <w:widowControl w:val="0"/>
              <w:spacing w:after="0" w:line="240" w:lineRule="auto"/>
              <w:rPr>
                <w:rFonts w:ascii="Tahoma" w:hAnsi="Tahoma" w:cs="Tahoma"/>
                <w:color w:val="000000"/>
                <w:spacing w:val="-3"/>
                <w:szCs w:val="20"/>
              </w:rPr>
            </w:pPr>
            <w:proofErr w:type="gramStart"/>
            <w:r w:rsidRPr="00F9368E">
              <w:rPr>
                <w:rFonts w:ascii="Tahoma" w:hAnsi="Tahoma" w:cs="Tahoma"/>
                <w:color w:val="000000"/>
                <w:spacing w:val="-3"/>
                <w:szCs w:val="20"/>
              </w:rPr>
              <w:t>ИНН  ,</w:t>
            </w:r>
            <w:proofErr w:type="gramEnd"/>
            <w:r w:rsidRPr="00F9368E">
              <w:rPr>
                <w:rFonts w:ascii="Tahoma" w:hAnsi="Tahoma" w:cs="Tahoma"/>
                <w:color w:val="000000"/>
                <w:spacing w:val="-3"/>
                <w:szCs w:val="20"/>
              </w:rPr>
              <w:t xml:space="preserve"> КПП</w:t>
            </w:r>
            <w:r w:rsidRPr="00F9368E">
              <w:rPr>
                <w:rFonts w:ascii="Tahoma" w:hAnsi="Tahoma" w:cs="Tahoma"/>
                <w:color w:val="000000"/>
                <w:spacing w:val="-3"/>
                <w:szCs w:val="20"/>
              </w:rPr>
              <w:br/>
              <w:t xml:space="preserve">ОГРН </w:t>
            </w:r>
            <w:r w:rsidRPr="00F9368E">
              <w:rPr>
                <w:rFonts w:ascii="Tahoma" w:eastAsia="Calibri" w:hAnsi="Tahoma" w:cs="Tahoma"/>
                <w:szCs w:val="20"/>
              </w:rPr>
              <w:t xml:space="preserve"> </w:t>
            </w:r>
          </w:p>
        </w:tc>
      </w:tr>
      <w:tr w:rsidR="002377EE" w:rsidRPr="00F9368E" w14:paraId="1AF51F8F" w14:textId="77777777" w:rsidTr="00384E0A">
        <w:trPr>
          <w:trHeight w:val="720"/>
        </w:trPr>
        <w:tc>
          <w:tcPr>
            <w:tcW w:w="4786" w:type="dxa"/>
          </w:tcPr>
          <w:p w14:paraId="177DA7D7" w14:textId="77777777" w:rsidR="002377EE" w:rsidRPr="00F9368E" w:rsidRDefault="002377EE" w:rsidP="00F9368E">
            <w:pPr>
              <w:widowControl w:val="0"/>
              <w:shd w:val="clear" w:color="auto" w:fill="FFFFFF"/>
              <w:spacing w:after="0" w:line="240" w:lineRule="auto"/>
              <w:jc w:val="both"/>
              <w:rPr>
                <w:rFonts w:ascii="Tahoma" w:hAnsi="Tahoma" w:cs="Tahoma"/>
                <w:color w:val="000000"/>
                <w:spacing w:val="-3"/>
                <w:szCs w:val="20"/>
              </w:rPr>
            </w:pPr>
            <w:r w:rsidRPr="00F9368E">
              <w:rPr>
                <w:rFonts w:ascii="Tahoma" w:hAnsi="Tahoma" w:cs="Tahoma"/>
                <w:color w:val="000000"/>
                <w:spacing w:val="-3"/>
                <w:szCs w:val="20"/>
              </w:rPr>
              <w:t>Банковские реквизиты:</w:t>
            </w:r>
          </w:p>
          <w:p w14:paraId="4A9CA44B" w14:textId="77777777" w:rsidR="002377EE" w:rsidRPr="00F9368E" w:rsidRDefault="002377EE" w:rsidP="00F9368E">
            <w:pPr>
              <w:widowControl w:val="0"/>
              <w:spacing w:after="0" w:line="240" w:lineRule="auto"/>
              <w:rPr>
                <w:rFonts w:ascii="Tahoma" w:hAnsi="Tahoma" w:cs="Tahoma"/>
                <w:szCs w:val="20"/>
              </w:rPr>
            </w:pPr>
            <w:r w:rsidRPr="00F9368E">
              <w:rPr>
                <w:rFonts w:ascii="Tahoma" w:hAnsi="Tahoma" w:cs="Tahoma"/>
                <w:color w:val="000000"/>
                <w:spacing w:val="-3"/>
                <w:szCs w:val="20"/>
              </w:rPr>
              <w:t>р/с №</w:t>
            </w:r>
            <w:r w:rsidRPr="00F9368E">
              <w:rPr>
                <w:rFonts w:ascii="Tahoma" w:hAnsi="Tahoma" w:cs="Tahoma"/>
                <w:szCs w:val="20"/>
              </w:rPr>
              <w:t>№40702810700010103178</w:t>
            </w:r>
            <w:r w:rsidRPr="00F9368E">
              <w:rPr>
                <w:rFonts w:ascii="Tahoma" w:hAnsi="Tahoma" w:cs="Tahoma"/>
                <w:szCs w:val="20"/>
              </w:rPr>
              <w:br/>
            </w:r>
            <w:r w:rsidRPr="00F9368E">
              <w:rPr>
                <w:rFonts w:ascii="Tahoma" w:hAnsi="Tahoma" w:cs="Tahoma"/>
                <w:color w:val="000000"/>
                <w:spacing w:val="-3"/>
                <w:szCs w:val="20"/>
              </w:rPr>
              <w:t xml:space="preserve">в </w:t>
            </w:r>
            <w:r w:rsidRPr="00F9368E">
              <w:rPr>
                <w:rFonts w:ascii="Tahoma" w:hAnsi="Tahoma" w:cs="Tahoma"/>
                <w:szCs w:val="20"/>
              </w:rPr>
              <w:t>Московском филиале ПАО «</w:t>
            </w:r>
            <w:proofErr w:type="gramStart"/>
            <w:r w:rsidRPr="00F9368E">
              <w:rPr>
                <w:rFonts w:ascii="Tahoma" w:hAnsi="Tahoma" w:cs="Tahoma"/>
                <w:szCs w:val="20"/>
              </w:rPr>
              <w:t>МЕТКОМБАНК»</w:t>
            </w:r>
            <w:r w:rsidRPr="00F9368E">
              <w:rPr>
                <w:rFonts w:ascii="Tahoma" w:hAnsi="Tahoma" w:cs="Tahoma"/>
                <w:szCs w:val="20"/>
              </w:rPr>
              <w:br/>
            </w:r>
            <w:r w:rsidRPr="00F9368E">
              <w:rPr>
                <w:rFonts w:ascii="Tahoma" w:hAnsi="Tahoma" w:cs="Tahoma"/>
                <w:color w:val="000000"/>
                <w:spacing w:val="-3"/>
                <w:szCs w:val="20"/>
              </w:rPr>
              <w:t>к</w:t>
            </w:r>
            <w:proofErr w:type="gramEnd"/>
            <w:r w:rsidRPr="00F9368E">
              <w:rPr>
                <w:rFonts w:ascii="Tahoma" w:hAnsi="Tahoma" w:cs="Tahoma"/>
                <w:color w:val="000000"/>
                <w:spacing w:val="-3"/>
                <w:szCs w:val="20"/>
              </w:rPr>
              <w:t xml:space="preserve">/с </w:t>
            </w:r>
            <w:r w:rsidRPr="00F9368E">
              <w:rPr>
                <w:rFonts w:ascii="Tahoma" w:hAnsi="Tahoma" w:cs="Tahoma"/>
                <w:szCs w:val="20"/>
              </w:rPr>
              <w:t>30101810945250000200</w:t>
            </w:r>
          </w:p>
          <w:p w14:paraId="7657AC22" w14:textId="77777777" w:rsidR="002377EE" w:rsidRPr="00F9368E" w:rsidRDefault="002377EE" w:rsidP="00F9368E">
            <w:pPr>
              <w:widowControl w:val="0"/>
              <w:spacing w:after="0" w:line="240" w:lineRule="auto"/>
              <w:rPr>
                <w:rFonts w:ascii="Tahoma" w:hAnsi="Tahoma" w:cs="Tahoma"/>
                <w:color w:val="000000"/>
                <w:spacing w:val="-3"/>
                <w:szCs w:val="20"/>
              </w:rPr>
            </w:pPr>
            <w:r w:rsidRPr="00F9368E">
              <w:rPr>
                <w:rFonts w:ascii="Tahoma" w:hAnsi="Tahoma" w:cs="Tahoma"/>
                <w:color w:val="000000"/>
                <w:spacing w:val="-3"/>
                <w:szCs w:val="20"/>
              </w:rPr>
              <w:br/>
              <w:t xml:space="preserve">БИК </w:t>
            </w:r>
            <w:r w:rsidRPr="00F9368E">
              <w:rPr>
                <w:rFonts w:ascii="Tahoma" w:hAnsi="Tahoma" w:cs="Tahoma"/>
                <w:szCs w:val="20"/>
              </w:rPr>
              <w:t>044525200</w:t>
            </w:r>
          </w:p>
        </w:tc>
        <w:tc>
          <w:tcPr>
            <w:tcW w:w="4591" w:type="dxa"/>
          </w:tcPr>
          <w:p w14:paraId="1C737ADB" w14:textId="77777777" w:rsidR="002377EE" w:rsidRPr="00F9368E" w:rsidRDefault="002377EE" w:rsidP="00F9368E">
            <w:pPr>
              <w:widowControl w:val="0"/>
              <w:shd w:val="clear" w:color="auto" w:fill="FFFFFF"/>
              <w:spacing w:after="0" w:line="240" w:lineRule="auto"/>
              <w:jc w:val="both"/>
              <w:rPr>
                <w:rFonts w:ascii="Tahoma" w:hAnsi="Tahoma" w:cs="Tahoma"/>
                <w:color w:val="000000"/>
                <w:spacing w:val="-3"/>
                <w:szCs w:val="20"/>
              </w:rPr>
            </w:pPr>
            <w:r w:rsidRPr="00F9368E">
              <w:rPr>
                <w:rFonts w:ascii="Tahoma" w:hAnsi="Tahoma" w:cs="Tahoma"/>
                <w:color w:val="000000"/>
                <w:spacing w:val="-3"/>
                <w:szCs w:val="20"/>
              </w:rPr>
              <w:t>Банковские реквизиты:</w:t>
            </w:r>
          </w:p>
          <w:p w14:paraId="153CE99F" w14:textId="27C00AF6" w:rsidR="002377EE" w:rsidRPr="00F9368E" w:rsidRDefault="002377EE" w:rsidP="00F9368E">
            <w:pPr>
              <w:widowControl w:val="0"/>
              <w:shd w:val="clear" w:color="auto" w:fill="FFFFFF"/>
              <w:spacing w:after="0" w:line="240" w:lineRule="auto"/>
              <w:jc w:val="both"/>
              <w:rPr>
                <w:rFonts w:ascii="Tahoma" w:hAnsi="Tahoma" w:cs="Tahoma"/>
                <w:color w:val="000000"/>
                <w:spacing w:val="-3"/>
                <w:szCs w:val="20"/>
              </w:rPr>
            </w:pPr>
            <w:r w:rsidRPr="00F9368E">
              <w:rPr>
                <w:rFonts w:ascii="Tahoma" w:hAnsi="Tahoma" w:cs="Tahoma"/>
                <w:color w:val="000000"/>
                <w:spacing w:val="-3"/>
                <w:szCs w:val="20"/>
              </w:rPr>
              <w:t>р/с</w:t>
            </w:r>
          </w:p>
          <w:p w14:paraId="5CDB25DE" w14:textId="0C98FB5C" w:rsidR="002377EE" w:rsidRPr="00F9368E" w:rsidRDefault="002377EE" w:rsidP="00F9368E">
            <w:pPr>
              <w:widowControl w:val="0"/>
              <w:shd w:val="clear" w:color="auto" w:fill="FFFFFF"/>
              <w:spacing w:after="0" w:line="240" w:lineRule="auto"/>
              <w:jc w:val="both"/>
              <w:rPr>
                <w:rFonts w:ascii="Tahoma" w:hAnsi="Tahoma" w:cs="Tahoma"/>
                <w:color w:val="000000"/>
                <w:spacing w:val="-3"/>
                <w:szCs w:val="20"/>
              </w:rPr>
            </w:pPr>
            <w:r w:rsidRPr="00F9368E">
              <w:rPr>
                <w:rFonts w:ascii="Tahoma" w:hAnsi="Tahoma" w:cs="Tahoma"/>
                <w:color w:val="000000"/>
                <w:spacing w:val="-3"/>
                <w:szCs w:val="20"/>
              </w:rPr>
              <w:t xml:space="preserve">в </w:t>
            </w:r>
            <w:r w:rsidRPr="00F9368E">
              <w:rPr>
                <w:rFonts w:ascii="Tahoma" w:hAnsi="Tahoma" w:cs="Tahoma"/>
                <w:szCs w:val="20"/>
              </w:rPr>
              <w:t xml:space="preserve"> </w:t>
            </w:r>
          </w:p>
          <w:p w14:paraId="5E489CD3" w14:textId="38DA6F24" w:rsidR="002377EE" w:rsidRPr="00F9368E" w:rsidRDefault="002377EE" w:rsidP="00F9368E">
            <w:pPr>
              <w:widowControl w:val="0"/>
              <w:spacing w:after="0" w:line="240" w:lineRule="auto"/>
              <w:rPr>
                <w:rFonts w:ascii="Tahoma" w:hAnsi="Tahoma" w:cs="Tahoma"/>
                <w:color w:val="000000"/>
                <w:spacing w:val="-3"/>
                <w:szCs w:val="20"/>
              </w:rPr>
            </w:pPr>
            <w:r w:rsidRPr="00F9368E">
              <w:rPr>
                <w:rFonts w:ascii="Tahoma" w:hAnsi="Tahoma" w:cs="Tahoma"/>
                <w:color w:val="000000"/>
                <w:spacing w:val="-3"/>
                <w:szCs w:val="20"/>
              </w:rPr>
              <w:t xml:space="preserve">к/с </w:t>
            </w:r>
            <w:r w:rsidRPr="00F9368E">
              <w:rPr>
                <w:rFonts w:ascii="Tahoma" w:hAnsi="Tahoma" w:cs="Tahoma"/>
                <w:szCs w:val="20"/>
              </w:rPr>
              <w:t xml:space="preserve"> </w:t>
            </w:r>
          </w:p>
          <w:p w14:paraId="22B52910" w14:textId="373C10D2" w:rsidR="002377EE" w:rsidRPr="00F9368E" w:rsidRDefault="002377EE" w:rsidP="00F9368E">
            <w:pPr>
              <w:widowControl w:val="0"/>
              <w:spacing w:after="0" w:line="240" w:lineRule="auto"/>
              <w:rPr>
                <w:rFonts w:ascii="Tahoma" w:hAnsi="Tahoma" w:cs="Tahoma"/>
                <w:color w:val="000000"/>
                <w:spacing w:val="-3"/>
                <w:szCs w:val="20"/>
              </w:rPr>
            </w:pPr>
            <w:r w:rsidRPr="00F9368E">
              <w:rPr>
                <w:rFonts w:ascii="Tahoma" w:hAnsi="Tahoma" w:cs="Tahoma"/>
                <w:color w:val="000000"/>
                <w:spacing w:val="-3"/>
                <w:szCs w:val="20"/>
              </w:rPr>
              <w:t xml:space="preserve">БИК </w:t>
            </w:r>
            <w:r w:rsidRPr="00F9368E">
              <w:rPr>
                <w:rFonts w:ascii="Tahoma" w:hAnsi="Tahoma" w:cs="Tahoma"/>
                <w:szCs w:val="20"/>
              </w:rPr>
              <w:t xml:space="preserve"> </w:t>
            </w:r>
          </w:p>
        </w:tc>
      </w:tr>
      <w:tr w:rsidR="002377EE" w:rsidRPr="00F9368E" w14:paraId="58B1C968" w14:textId="77777777" w:rsidTr="00384E0A">
        <w:trPr>
          <w:trHeight w:val="720"/>
        </w:trPr>
        <w:tc>
          <w:tcPr>
            <w:tcW w:w="4786" w:type="dxa"/>
          </w:tcPr>
          <w:p w14:paraId="48C87522" w14:textId="77777777" w:rsidR="002377EE" w:rsidRPr="00F9368E" w:rsidRDefault="002377EE" w:rsidP="00F9368E">
            <w:pPr>
              <w:widowControl w:val="0"/>
              <w:shd w:val="clear" w:color="auto" w:fill="FFFFFF"/>
              <w:spacing w:after="0" w:line="240" w:lineRule="auto"/>
              <w:ind w:right="-108"/>
              <w:rPr>
                <w:rFonts w:ascii="Tahoma" w:hAnsi="Tahoma" w:cs="Tahoma"/>
                <w:color w:val="000000"/>
                <w:spacing w:val="-3"/>
                <w:szCs w:val="20"/>
              </w:rPr>
            </w:pPr>
            <w:r w:rsidRPr="00F9368E">
              <w:rPr>
                <w:rFonts w:ascii="Tahoma" w:hAnsi="Tahoma" w:cs="Tahoma"/>
                <w:color w:val="000000"/>
                <w:spacing w:val="-3"/>
                <w:szCs w:val="20"/>
              </w:rPr>
              <w:t xml:space="preserve">______________________/К.Р. Азизов/ </w:t>
            </w:r>
          </w:p>
          <w:p w14:paraId="4D427E6E" w14:textId="77777777" w:rsidR="002377EE" w:rsidRPr="00F9368E" w:rsidRDefault="002377EE" w:rsidP="00F9368E">
            <w:pPr>
              <w:widowControl w:val="0"/>
              <w:spacing w:after="0" w:line="240" w:lineRule="auto"/>
              <w:rPr>
                <w:rFonts w:ascii="Tahoma" w:hAnsi="Tahoma" w:cs="Tahoma"/>
                <w:color w:val="000000"/>
                <w:spacing w:val="-3"/>
                <w:szCs w:val="20"/>
              </w:rPr>
            </w:pPr>
            <w:proofErr w:type="spellStart"/>
            <w:r w:rsidRPr="00F9368E">
              <w:rPr>
                <w:rFonts w:ascii="Tahoma" w:hAnsi="Tahoma" w:cs="Tahoma"/>
                <w:color w:val="000000"/>
                <w:spacing w:val="-3"/>
                <w:szCs w:val="20"/>
              </w:rPr>
              <w:t>м.п</w:t>
            </w:r>
            <w:proofErr w:type="spellEnd"/>
            <w:r w:rsidRPr="00F9368E">
              <w:rPr>
                <w:rFonts w:ascii="Tahoma" w:hAnsi="Tahoma" w:cs="Tahoma"/>
                <w:color w:val="000000"/>
                <w:spacing w:val="-3"/>
                <w:szCs w:val="20"/>
              </w:rPr>
              <w:t>.</w:t>
            </w:r>
          </w:p>
          <w:p w14:paraId="0AF91D14" w14:textId="19F52470" w:rsidR="002377EE" w:rsidRPr="00F9368E" w:rsidRDefault="002377EE" w:rsidP="00F9368E">
            <w:pPr>
              <w:widowControl w:val="0"/>
              <w:shd w:val="clear" w:color="auto" w:fill="FFFFFF"/>
              <w:spacing w:after="0" w:line="240" w:lineRule="auto"/>
              <w:rPr>
                <w:rFonts w:ascii="Tahoma" w:hAnsi="Tahoma" w:cs="Tahoma"/>
                <w:color w:val="000000"/>
                <w:spacing w:val="-3"/>
                <w:szCs w:val="20"/>
              </w:rPr>
            </w:pPr>
            <w:r w:rsidRPr="00F9368E">
              <w:rPr>
                <w:rFonts w:ascii="Tahoma" w:hAnsi="Tahoma" w:cs="Tahoma"/>
                <w:color w:val="000000"/>
                <w:spacing w:val="-3"/>
                <w:szCs w:val="20"/>
              </w:rPr>
              <w:t>«___</w:t>
            </w:r>
            <w:proofErr w:type="gramStart"/>
            <w:r w:rsidRPr="00F9368E">
              <w:rPr>
                <w:rFonts w:ascii="Tahoma" w:hAnsi="Tahoma" w:cs="Tahoma"/>
                <w:color w:val="000000"/>
                <w:spacing w:val="-3"/>
                <w:szCs w:val="20"/>
              </w:rPr>
              <w:t>_»  _</w:t>
            </w:r>
            <w:proofErr w:type="gramEnd"/>
            <w:r w:rsidRPr="00F9368E">
              <w:rPr>
                <w:rFonts w:ascii="Tahoma" w:hAnsi="Tahoma" w:cs="Tahoma"/>
                <w:color w:val="000000"/>
                <w:spacing w:val="-3"/>
                <w:szCs w:val="20"/>
              </w:rPr>
              <w:t>___________________ 202</w:t>
            </w:r>
            <w:r w:rsidR="00B500C7" w:rsidRPr="00F9368E">
              <w:rPr>
                <w:rFonts w:ascii="Tahoma" w:hAnsi="Tahoma" w:cs="Tahoma"/>
                <w:color w:val="000000"/>
                <w:spacing w:val="-3"/>
                <w:szCs w:val="20"/>
              </w:rPr>
              <w:t>4</w:t>
            </w:r>
            <w:r w:rsidRPr="00F9368E">
              <w:rPr>
                <w:rFonts w:ascii="Tahoma" w:hAnsi="Tahoma" w:cs="Tahoma"/>
                <w:color w:val="000000"/>
                <w:spacing w:val="-3"/>
                <w:szCs w:val="20"/>
              </w:rPr>
              <w:t xml:space="preserve"> года</w:t>
            </w:r>
          </w:p>
        </w:tc>
        <w:tc>
          <w:tcPr>
            <w:tcW w:w="4591" w:type="dxa"/>
          </w:tcPr>
          <w:p w14:paraId="11DD36F3" w14:textId="15CF26CA" w:rsidR="002377EE" w:rsidRPr="00F9368E" w:rsidRDefault="002377EE" w:rsidP="00F9368E">
            <w:pPr>
              <w:widowControl w:val="0"/>
              <w:shd w:val="clear" w:color="auto" w:fill="FFFFFF"/>
              <w:spacing w:after="0" w:line="240" w:lineRule="auto"/>
              <w:rPr>
                <w:rFonts w:ascii="Tahoma" w:hAnsi="Tahoma" w:cs="Tahoma"/>
                <w:color w:val="000000"/>
                <w:spacing w:val="-3"/>
                <w:szCs w:val="20"/>
              </w:rPr>
            </w:pPr>
            <w:r w:rsidRPr="00F9368E">
              <w:rPr>
                <w:rFonts w:ascii="Tahoma" w:hAnsi="Tahoma" w:cs="Tahoma"/>
                <w:color w:val="000000"/>
                <w:spacing w:val="-3"/>
                <w:szCs w:val="20"/>
              </w:rPr>
              <w:t>________________________/</w:t>
            </w:r>
            <w:r w:rsidR="00B500C7" w:rsidRPr="00F9368E">
              <w:rPr>
                <w:rFonts w:ascii="Tahoma" w:hAnsi="Tahoma" w:cs="Tahoma"/>
                <w:color w:val="000000"/>
                <w:spacing w:val="-3"/>
                <w:szCs w:val="20"/>
              </w:rPr>
              <w:t xml:space="preserve"> </w:t>
            </w:r>
            <w:r w:rsidRPr="00F9368E">
              <w:rPr>
                <w:rFonts w:ascii="Tahoma" w:hAnsi="Tahoma" w:cs="Tahoma"/>
                <w:color w:val="000000"/>
                <w:spacing w:val="-3"/>
                <w:szCs w:val="20"/>
              </w:rPr>
              <w:t>/</w:t>
            </w:r>
          </w:p>
          <w:p w14:paraId="6E91C1F8" w14:textId="77777777" w:rsidR="002377EE" w:rsidRPr="00F9368E" w:rsidRDefault="002377EE" w:rsidP="00F9368E">
            <w:pPr>
              <w:widowControl w:val="0"/>
              <w:shd w:val="clear" w:color="auto" w:fill="FFFFFF"/>
              <w:spacing w:after="0" w:line="240" w:lineRule="auto"/>
              <w:rPr>
                <w:rFonts w:ascii="Tahoma" w:hAnsi="Tahoma" w:cs="Tahoma"/>
                <w:color w:val="000000"/>
                <w:spacing w:val="-3"/>
                <w:szCs w:val="20"/>
              </w:rPr>
            </w:pPr>
            <w:proofErr w:type="spellStart"/>
            <w:r w:rsidRPr="00F9368E">
              <w:rPr>
                <w:rFonts w:ascii="Tahoma" w:hAnsi="Tahoma" w:cs="Tahoma"/>
                <w:color w:val="000000"/>
                <w:spacing w:val="-3"/>
                <w:szCs w:val="20"/>
              </w:rPr>
              <w:t>м.п</w:t>
            </w:r>
            <w:proofErr w:type="spellEnd"/>
            <w:r w:rsidRPr="00F9368E">
              <w:rPr>
                <w:rFonts w:ascii="Tahoma" w:hAnsi="Tahoma" w:cs="Tahoma"/>
                <w:color w:val="000000"/>
                <w:spacing w:val="-3"/>
                <w:szCs w:val="20"/>
              </w:rPr>
              <w:t>.</w:t>
            </w:r>
          </w:p>
          <w:p w14:paraId="68CB420D" w14:textId="66502D44" w:rsidR="002377EE" w:rsidRPr="00F9368E" w:rsidRDefault="002377EE" w:rsidP="00F9368E">
            <w:pPr>
              <w:widowControl w:val="0"/>
              <w:shd w:val="clear" w:color="auto" w:fill="FFFFFF"/>
              <w:spacing w:after="0" w:line="240" w:lineRule="auto"/>
              <w:rPr>
                <w:rFonts w:ascii="Tahoma" w:hAnsi="Tahoma" w:cs="Tahoma"/>
                <w:color w:val="000000"/>
                <w:spacing w:val="-3"/>
                <w:szCs w:val="20"/>
              </w:rPr>
            </w:pPr>
            <w:r w:rsidRPr="00F9368E">
              <w:rPr>
                <w:rFonts w:ascii="Tahoma" w:hAnsi="Tahoma" w:cs="Tahoma"/>
                <w:color w:val="000000"/>
                <w:spacing w:val="-3"/>
                <w:szCs w:val="20"/>
              </w:rPr>
              <w:t>«____</w:t>
            </w:r>
            <w:proofErr w:type="gramStart"/>
            <w:r w:rsidRPr="00F9368E">
              <w:rPr>
                <w:rFonts w:ascii="Tahoma" w:hAnsi="Tahoma" w:cs="Tahoma"/>
                <w:color w:val="000000"/>
                <w:spacing w:val="-3"/>
                <w:szCs w:val="20"/>
              </w:rPr>
              <w:t>_»  _</w:t>
            </w:r>
            <w:proofErr w:type="gramEnd"/>
            <w:r w:rsidRPr="00F9368E">
              <w:rPr>
                <w:rFonts w:ascii="Tahoma" w:hAnsi="Tahoma" w:cs="Tahoma"/>
                <w:color w:val="000000"/>
                <w:spacing w:val="-3"/>
                <w:szCs w:val="20"/>
              </w:rPr>
              <w:t>____________________ 202</w:t>
            </w:r>
            <w:r w:rsidR="00B500C7" w:rsidRPr="00F9368E">
              <w:rPr>
                <w:rFonts w:ascii="Tahoma" w:hAnsi="Tahoma" w:cs="Tahoma"/>
                <w:color w:val="000000"/>
                <w:spacing w:val="-3"/>
                <w:szCs w:val="20"/>
              </w:rPr>
              <w:t>4</w:t>
            </w:r>
            <w:r w:rsidRPr="00F9368E">
              <w:rPr>
                <w:rFonts w:ascii="Tahoma" w:hAnsi="Tahoma" w:cs="Tahoma"/>
                <w:color w:val="000000"/>
                <w:spacing w:val="-3"/>
                <w:szCs w:val="20"/>
              </w:rPr>
              <w:t xml:space="preserve"> года</w:t>
            </w:r>
          </w:p>
        </w:tc>
      </w:tr>
    </w:tbl>
    <w:p w14:paraId="44F22DF4" w14:textId="77777777" w:rsidR="000059D3" w:rsidRPr="00F9368E" w:rsidRDefault="000059D3" w:rsidP="00F9368E">
      <w:pPr>
        <w:spacing w:after="0" w:line="240" w:lineRule="auto"/>
        <w:contextualSpacing/>
        <w:rPr>
          <w:rFonts w:ascii="Tahoma" w:hAnsi="Tahoma" w:cs="Tahoma"/>
          <w:szCs w:val="20"/>
        </w:rPr>
      </w:pPr>
    </w:p>
    <w:p w14:paraId="64A4A547" w14:textId="2872D480" w:rsidR="00225528" w:rsidRPr="00F9368E" w:rsidRDefault="00A94587" w:rsidP="00F9368E">
      <w:pPr>
        <w:pStyle w:val="afff2"/>
        <w:pageBreakBefore/>
        <w:ind w:right="-6"/>
        <w:jc w:val="right"/>
        <w:rPr>
          <w:rFonts w:ascii="Tahoma" w:hAnsi="Tahoma" w:cs="Tahoma"/>
          <w:sz w:val="20"/>
          <w:szCs w:val="20"/>
        </w:rPr>
      </w:pPr>
      <w:r w:rsidRPr="00F9368E">
        <w:rPr>
          <w:rFonts w:ascii="Tahoma" w:hAnsi="Tahoma" w:cs="Tahoma"/>
          <w:sz w:val="20"/>
          <w:szCs w:val="20"/>
        </w:rPr>
        <w:t xml:space="preserve">Приложение № </w:t>
      </w:r>
      <w:r w:rsidR="00225528" w:rsidRPr="00F9368E">
        <w:rPr>
          <w:rFonts w:ascii="Tahoma" w:hAnsi="Tahoma" w:cs="Tahoma"/>
          <w:sz w:val="20"/>
          <w:szCs w:val="20"/>
        </w:rPr>
        <w:t>1</w:t>
      </w:r>
    </w:p>
    <w:p w14:paraId="1B659200" w14:textId="0D1A9E8E" w:rsidR="00225528" w:rsidRPr="00F9368E" w:rsidRDefault="00225528" w:rsidP="00F9368E">
      <w:pPr>
        <w:widowControl w:val="0"/>
        <w:suppressLineNumbers/>
        <w:suppressAutoHyphens/>
        <w:snapToGrid w:val="0"/>
        <w:spacing w:after="0" w:line="240" w:lineRule="auto"/>
        <w:contextualSpacing/>
        <w:jc w:val="right"/>
        <w:rPr>
          <w:rFonts w:ascii="Tahoma" w:eastAsia="Times New Roman" w:hAnsi="Tahoma" w:cs="Tahoma"/>
          <w:szCs w:val="20"/>
        </w:rPr>
      </w:pPr>
      <w:r w:rsidRPr="00F9368E">
        <w:rPr>
          <w:rFonts w:ascii="Tahoma" w:hAnsi="Tahoma" w:cs="Tahoma"/>
          <w:szCs w:val="20"/>
        </w:rPr>
        <w:t xml:space="preserve">к Договору </w:t>
      </w:r>
      <w:r w:rsidR="007C0D7D" w:rsidRPr="00F9368E">
        <w:rPr>
          <w:rFonts w:ascii="Tahoma" w:eastAsia="Times New Roman" w:hAnsi="Tahoma" w:cs="Tahoma"/>
          <w:szCs w:val="20"/>
        </w:rPr>
        <w:t>на оказание услуг</w:t>
      </w:r>
    </w:p>
    <w:p w14:paraId="229ED17C" w14:textId="45BD3F77" w:rsidR="00225528" w:rsidRPr="00F9368E" w:rsidRDefault="00225528" w:rsidP="00F9368E">
      <w:pPr>
        <w:pStyle w:val="afff2"/>
        <w:ind w:right="-6"/>
        <w:jc w:val="right"/>
        <w:rPr>
          <w:rFonts w:ascii="Tahoma" w:hAnsi="Tahoma" w:cs="Tahoma"/>
          <w:sz w:val="20"/>
          <w:szCs w:val="20"/>
        </w:rPr>
      </w:pPr>
      <w:r w:rsidRPr="00F9368E">
        <w:rPr>
          <w:rFonts w:ascii="Tahoma" w:hAnsi="Tahoma" w:cs="Tahoma"/>
          <w:sz w:val="20"/>
          <w:szCs w:val="20"/>
        </w:rPr>
        <w:t>№ _______от "___"__________202</w:t>
      </w:r>
      <w:r w:rsidR="00B500C7" w:rsidRPr="00F9368E">
        <w:rPr>
          <w:rFonts w:ascii="Tahoma" w:hAnsi="Tahoma" w:cs="Tahoma"/>
          <w:sz w:val="20"/>
          <w:szCs w:val="20"/>
        </w:rPr>
        <w:t>4</w:t>
      </w:r>
      <w:r w:rsidRPr="00F9368E">
        <w:rPr>
          <w:rFonts w:ascii="Tahoma" w:hAnsi="Tahoma" w:cs="Tahoma"/>
          <w:sz w:val="20"/>
          <w:szCs w:val="20"/>
        </w:rPr>
        <w:t>г</w:t>
      </w:r>
      <w:r w:rsidRPr="00F9368E">
        <w:rPr>
          <w:rFonts w:ascii="Tahoma" w:hAnsi="Tahoma" w:cs="Tahoma"/>
          <w:b/>
          <w:sz w:val="20"/>
          <w:szCs w:val="20"/>
        </w:rPr>
        <w:t>.</w:t>
      </w:r>
    </w:p>
    <w:p w14:paraId="41D74076" w14:textId="77777777" w:rsidR="00225528" w:rsidRPr="00F9368E" w:rsidRDefault="00225528" w:rsidP="00F9368E">
      <w:pPr>
        <w:spacing w:after="0" w:line="240" w:lineRule="auto"/>
        <w:contextualSpacing/>
        <w:rPr>
          <w:rFonts w:ascii="Tahoma" w:hAnsi="Tahoma" w:cs="Tahoma"/>
          <w:szCs w:val="20"/>
        </w:rPr>
      </w:pPr>
    </w:p>
    <w:p w14:paraId="64A1E1ED" w14:textId="77777777" w:rsidR="009D3E72" w:rsidRPr="00F9368E" w:rsidRDefault="009D3E72" w:rsidP="00F9368E">
      <w:pPr>
        <w:spacing w:after="0" w:line="240" w:lineRule="auto"/>
        <w:jc w:val="center"/>
        <w:rPr>
          <w:rFonts w:ascii="Tahoma" w:hAnsi="Tahoma" w:cs="Tahoma"/>
          <w:szCs w:val="20"/>
        </w:rPr>
      </w:pPr>
      <w:r w:rsidRPr="00F9368E">
        <w:rPr>
          <w:rFonts w:ascii="Tahoma" w:hAnsi="Tahoma" w:cs="Tahoma"/>
          <w:b/>
          <w:szCs w:val="20"/>
        </w:rPr>
        <w:t>Техническое задание</w:t>
      </w:r>
    </w:p>
    <w:p w14:paraId="31651C10" w14:textId="29FA0115" w:rsidR="009D3E72" w:rsidRDefault="00F9368E" w:rsidP="00F9368E">
      <w:pPr>
        <w:spacing w:after="0" w:line="240" w:lineRule="auto"/>
        <w:jc w:val="center"/>
        <w:rPr>
          <w:rFonts w:ascii="Tahoma" w:eastAsia="Times New Roman" w:hAnsi="Tahoma" w:cs="Tahoma"/>
          <w:b/>
          <w:szCs w:val="20"/>
        </w:rPr>
      </w:pPr>
      <w:r w:rsidRPr="00F9368E">
        <w:rPr>
          <w:rFonts w:ascii="Tahoma" w:hAnsi="Tahoma" w:cs="Tahoma"/>
          <w:b/>
          <w:szCs w:val="20"/>
        </w:rPr>
        <w:t>н</w:t>
      </w:r>
      <w:r w:rsidR="009D3E72" w:rsidRPr="00F9368E">
        <w:rPr>
          <w:rFonts w:ascii="Tahoma" w:hAnsi="Tahoma" w:cs="Tahoma"/>
          <w:b/>
          <w:szCs w:val="20"/>
        </w:rPr>
        <w:t xml:space="preserve">а оказание услуг по доработке </w:t>
      </w:r>
      <w:proofErr w:type="spellStart"/>
      <w:r w:rsidR="009D3E72" w:rsidRPr="00F9368E">
        <w:rPr>
          <w:rFonts w:ascii="Tahoma" w:hAnsi="Tahoma" w:cs="Tahoma"/>
          <w:b/>
          <w:szCs w:val="20"/>
        </w:rPr>
        <w:t>биллинговой</w:t>
      </w:r>
      <w:proofErr w:type="spellEnd"/>
      <w:r w:rsidR="009D3E72" w:rsidRPr="00F9368E">
        <w:rPr>
          <w:rFonts w:ascii="Tahoma" w:hAnsi="Tahoma" w:cs="Tahoma"/>
          <w:b/>
          <w:szCs w:val="20"/>
        </w:rPr>
        <w:t xml:space="preserve"> системы 1</w:t>
      </w:r>
      <w:proofErr w:type="gramStart"/>
      <w:r w:rsidR="009D3E72" w:rsidRPr="00F9368E">
        <w:rPr>
          <w:rFonts w:ascii="Tahoma" w:hAnsi="Tahoma" w:cs="Tahoma"/>
          <w:b/>
          <w:szCs w:val="20"/>
        </w:rPr>
        <w:t>С:Энергобиллинг</w:t>
      </w:r>
      <w:proofErr w:type="gramEnd"/>
      <w:r w:rsidR="009D3E72" w:rsidRPr="00F9368E">
        <w:rPr>
          <w:rFonts w:ascii="Tahoma" w:hAnsi="Tahoma" w:cs="Tahoma"/>
          <w:b/>
          <w:szCs w:val="20"/>
        </w:rPr>
        <w:t xml:space="preserve"> </w:t>
      </w:r>
      <w:r>
        <w:rPr>
          <w:rFonts w:ascii="Tahoma" w:hAnsi="Tahoma" w:cs="Tahoma"/>
          <w:b/>
          <w:szCs w:val="20"/>
        </w:rPr>
        <w:br/>
      </w:r>
      <w:r w:rsidR="009D3E72" w:rsidRPr="00F9368E">
        <w:rPr>
          <w:rFonts w:ascii="Tahoma" w:hAnsi="Tahoma" w:cs="Tahoma"/>
          <w:b/>
          <w:szCs w:val="20"/>
        </w:rPr>
        <w:t>для нужд АО «ЭнергосбыТ Плюс</w:t>
      </w:r>
      <w:r w:rsidR="009D3E72" w:rsidRPr="00F9368E">
        <w:rPr>
          <w:rFonts w:ascii="Tahoma" w:eastAsia="Times New Roman" w:hAnsi="Tahoma" w:cs="Tahoma"/>
          <w:b/>
          <w:szCs w:val="20"/>
        </w:rPr>
        <w:t>»</w:t>
      </w:r>
    </w:p>
    <w:p w14:paraId="77085D5D" w14:textId="77777777" w:rsidR="00F9368E" w:rsidRPr="00F9368E" w:rsidRDefault="00F9368E" w:rsidP="00F9368E">
      <w:pPr>
        <w:spacing w:after="0" w:line="240" w:lineRule="auto"/>
        <w:jc w:val="center"/>
        <w:rPr>
          <w:rFonts w:ascii="Tahoma" w:eastAsia="Times New Roman" w:hAnsi="Tahoma" w:cs="Tahoma"/>
          <w:b/>
          <w:szCs w:val="20"/>
        </w:rPr>
      </w:pPr>
    </w:p>
    <w:p w14:paraId="0EF258EC" w14:textId="77777777" w:rsidR="009D3E72" w:rsidRPr="00F9368E" w:rsidRDefault="009D3E72" w:rsidP="00F9368E">
      <w:pPr>
        <w:numPr>
          <w:ilvl w:val="0"/>
          <w:numId w:val="13"/>
        </w:numPr>
        <w:spacing w:after="0" w:line="240" w:lineRule="auto"/>
        <w:ind w:left="0" w:firstLine="0"/>
        <w:rPr>
          <w:rFonts w:ascii="Tahoma" w:eastAsia="Times New Roman" w:hAnsi="Tahoma" w:cs="Tahoma"/>
          <w:b/>
          <w:color w:val="000000"/>
          <w:szCs w:val="20"/>
        </w:rPr>
      </w:pPr>
      <w:r w:rsidRPr="00F9368E">
        <w:rPr>
          <w:rFonts w:ascii="Tahoma" w:eastAsia="Times New Roman" w:hAnsi="Tahoma" w:cs="Tahoma"/>
          <w:b/>
          <w:color w:val="000000"/>
          <w:szCs w:val="20"/>
        </w:rPr>
        <w:t>Общие положения</w:t>
      </w:r>
    </w:p>
    <w:p w14:paraId="024A17AD" w14:textId="77777777" w:rsidR="009D3E72" w:rsidRPr="00F9368E" w:rsidRDefault="009D3E72" w:rsidP="00F9368E">
      <w:pPr>
        <w:numPr>
          <w:ilvl w:val="1"/>
          <w:numId w:val="18"/>
        </w:numPr>
        <w:spacing w:after="0" w:line="240" w:lineRule="auto"/>
        <w:ind w:left="0" w:firstLine="0"/>
        <w:rPr>
          <w:rFonts w:ascii="Tahoma" w:eastAsia="Times New Roman" w:hAnsi="Tahoma" w:cs="Tahoma"/>
          <w:color w:val="000000"/>
          <w:szCs w:val="20"/>
        </w:rPr>
      </w:pPr>
      <w:r w:rsidRPr="00F9368E">
        <w:rPr>
          <w:rFonts w:ascii="Tahoma" w:eastAsia="Times New Roman" w:hAnsi="Tahoma" w:cs="Tahoma"/>
          <w:color w:val="000000"/>
          <w:szCs w:val="20"/>
        </w:rPr>
        <w:t>Полное наименование услуг:</w:t>
      </w:r>
    </w:p>
    <w:p w14:paraId="6F7AF554" w14:textId="77777777" w:rsidR="009D3E72" w:rsidRPr="00F9368E" w:rsidRDefault="009D3E72" w:rsidP="00F9368E">
      <w:pPr>
        <w:spacing w:after="0" w:line="240" w:lineRule="auto"/>
        <w:jc w:val="both"/>
        <w:rPr>
          <w:rFonts w:ascii="Tahoma" w:eastAsia="Times New Roman" w:hAnsi="Tahoma" w:cs="Tahoma"/>
          <w:bCs/>
          <w:szCs w:val="20"/>
        </w:rPr>
      </w:pPr>
      <w:r w:rsidRPr="00F9368E">
        <w:rPr>
          <w:rFonts w:ascii="Tahoma" w:eastAsia="Times New Roman" w:hAnsi="Tahoma" w:cs="Tahoma"/>
          <w:bCs/>
          <w:szCs w:val="20"/>
        </w:rPr>
        <w:t>Доработка функционала 1</w:t>
      </w:r>
      <w:proofErr w:type="gramStart"/>
      <w:r w:rsidRPr="00F9368E">
        <w:rPr>
          <w:rFonts w:ascii="Tahoma" w:eastAsia="Times New Roman" w:hAnsi="Tahoma" w:cs="Tahoma"/>
          <w:bCs/>
          <w:szCs w:val="20"/>
        </w:rPr>
        <w:t>С:Энергобиллинг</w:t>
      </w:r>
      <w:proofErr w:type="gramEnd"/>
      <w:r w:rsidRPr="00F9368E">
        <w:rPr>
          <w:rFonts w:ascii="Tahoma" w:eastAsia="Times New Roman" w:hAnsi="Tahoma" w:cs="Tahoma"/>
          <w:bCs/>
          <w:szCs w:val="20"/>
        </w:rPr>
        <w:t>.</w:t>
      </w:r>
    </w:p>
    <w:p w14:paraId="5B227B2C" w14:textId="77777777" w:rsidR="009D3E72" w:rsidRPr="00F9368E" w:rsidRDefault="009D3E72" w:rsidP="00F9368E">
      <w:pPr>
        <w:numPr>
          <w:ilvl w:val="1"/>
          <w:numId w:val="18"/>
        </w:numPr>
        <w:spacing w:after="0" w:line="240" w:lineRule="auto"/>
        <w:ind w:left="0" w:firstLine="0"/>
        <w:rPr>
          <w:rFonts w:ascii="Tahoma" w:eastAsia="Times New Roman" w:hAnsi="Tahoma" w:cs="Tahoma"/>
          <w:color w:val="000000"/>
          <w:szCs w:val="20"/>
        </w:rPr>
      </w:pPr>
      <w:r w:rsidRPr="00F9368E">
        <w:rPr>
          <w:rFonts w:ascii="Tahoma" w:eastAsia="Times New Roman" w:hAnsi="Tahoma" w:cs="Tahoma"/>
          <w:color w:val="000000"/>
          <w:szCs w:val="20"/>
        </w:rPr>
        <w:t>Назначение технического Задания:</w:t>
      </w:r>
    </w:p>
    <w:p w14:paraId="54DC27DE" w14:textId="77777777" w:rsidR="009D3E72" w:rsidRPr="00F9368E" w:rsidRDefault="009D3E72" w:rsidP="00F9368E">
      <w:pPr>
        <w:spacing w:after="0" w:line="240" w:lineRule="auto"/>
        <w:jc w:val="both"/>
        <w:rPr>
          <w:rFonts w:ascii="Tahoma" w:eastAsia="Times New Roman" w:hAnsi="Tahoma" w:cs="Tahoma"/>
          <w:bCs/>
          <w:szCs w:val="20"/>
        </w:rPr>
      </w:pPr>
      <w:r w:rsidRPr="00F9368E">
        <w:rPr>
          <w:rFonts w:ascii="Tahoma" w:eastAsia="Times New Roman" w:hAnsi="Tahoma" w:cs="Tahoma"/>
          <w:bCs/>
          <w:szCs w:val="20"/>
        </w:rPr>
        <w:t xml:space="preserve">Настоящее техническое Задание устанавливает требования по доработке (модификации) существующей функциональности </w:t>
      </w:r>
      <w:proofErr w:type="spellStart"/>
      <w:r w:rsidRPr="00F9368E">
        <w:rPr>
          <w:rFonts w:ascii="Tahoma" w:eastAsia="Times New Roman" w:hAnsi="Tahoma" w:cs="Tahoma"/>
          <w:bCs/>
          <w:szCs w:val="20"/>
        </w:rPr>
        <w:t>биллингового</w:t>
      </w:r>
      <w:proofErr w:type="spellEnd"/>
      <w:r w:rsidRPr="00F9368E">
        <w:rPr>
          <w:rFonts w:ascii="Tahoma" w:eastAsia="Times New Roman" w:hAnsi="Tahoma" w:cs="Tahoma"/>
          <w:bCs/>
          <w:szCs w:val="20"/>
        </w:rPr>
        <w:t xml:space="preserve"> информационно-программного комплекса, в целях развития автоматизации бизнес-процессов тепло-сбытовой деятельности, прочих ЖКХ услуг в АО «ЭнергосбыТ Плюс».</w:t>
      </w:r>
    </w:p>
    <w:p w14:paraId="1CF2442C" w14:textId="77777777" w:rsidR="009D3E72" w:rsidRPr="00F9368E" w:rsidRDefault="009D3E72" w:rsidP="00F9368E">
      <w:pPr>
        <w:numPr>
          <w:ilvl w:val="1"/>
          <w:numId w:val="18"/>
        </w:numPr>
        <w:spacing w:after="0" w:line="240" w:lineRule="auto"/>
        <w:ind w:left="0" w:firstLine="0"/>
        <w:rPr>
          <w:rFonts w:ascii="Tahoma" w:eastAsia="Times New Roman" w:hAnsi="Tahoma" w:cs="Tahoma"/>
          <w:color w:val="000000"/>
          <w:szCs w:val="20"/>
        </w:rPr>
      </w:pPr>
      <w:r w:rsidRPr="00F9368E">
        <w:rPr>
          <w:rFonts w:ascii="Tahoma" w:eastAsia="Times New Roman" w:hAnsi="Tahoma" w:cs="Tahoma"/>
          <w:color w:val="000000"/>
          <w:szCs w:val="20"/>
        </w:rPr>
        <w:t>Принятые сокращения:</w:t>
      </w:r>
    </w:p>
    <w:p w14:paraId="152DFB44" w14:textId="77777777" w:rsidR="009D3E72" w:rsidRPr="00F9368E" w:rsidRDefault="009D3E72" w:rsidP="00F9368E">
      <w:pPr>
        <w:spacing w:after="0" w:line="240" w:lineRule="auto"/>
        <w:jc w:val="both"/>
        <w:rPr>
          <w:rFonts w:ascii="Tahoma" w:eastAsia="Times New Roman" w:hAnsi="Tahoma" w:cs="Tahoma"/>
          <w:bCs/>
          <w:szCs w:val="20"/>
        </w:rPr>
      </w:pPr>
      <w:r w:rsidRPr="00F9368E">
        <w:rPr>
          <w:rFonts w:ascii="Tahoma" w:eastAsia="Times New Roman" w:hAnsi="Tahoma" w:cs="Tahoma"/>
          <w:bCs/>
          <w:szCs w:val="20"/>
        </w:rPr>
        <w:t>ТЗ – настоящее Техническое задание.</w:t>
      </w:r>
    </w:p>
    <w:p w14:paraId="200D2AC9" w14:textId="77777777" w:rsidR="009D3E72" w:rsidRPr="00F9368E" w:rsidRDefault="009D3E72" w:rsidP="00F9368E">
      <w:pPr>
        <w:spacing w:after="0" w:line="240" w:lineRule="auto"/>
        <w:jc w:val="both"/>
        <w:rPr>
          <w:rFonts w:ascii="Tahoma" w:eastAsia="Times New Roman" w:hAnsi="Tahoma" w:cs="Tahoma"/>
          <w:bCs/>
          <w:szCs w:val="20"/>
        </w:rPr>
      </w:pPr>
      <w:r w:rsidRPr="00F9368E">
        <w:rPr>
          <w:rFonts w:ascii="Tahoma" w:eastAsia="Times New Roman" w:hAnsi="Tahoma" w:cs="Tahoma"/>
          <w:bCs/>
          <w:szCs w:val="20"/>
        </w:rPr>
        <w:t>ТП – технический проект на модификацию.</w:t>
      </w:r>
    </w:p>
    <w:p w14:paraId="342F14A5" w14:textId="77777777" w:rsidR="009D3E72" w:rsidRPr="00F9368E" w:rsidRDefault="009D3E72" w:rsidP="00F9368E">
      <w:pPr>
        <w:spacing w:after="0" w:line="240" w:lineRule="auto"/>
        <w:jc w:val="both"/>
        <w:rPr>
          <w:rFonts w:ascii="Tahoma" w:eastAsia="Times New Roman" w:hAnsi="Tahoma" w:cs="Tahoma"/>
          <w:bCs/>
          <w:szCs w:val="20"/>
        </w:rPr>
      </w:pPr>
      <w:r w:rsidRPr="00F9368E">
        <w:rPr>
          <w:rFonts w:ascii="Tahoma" w:eastAsia="Times New Roman" w:hAnsi="Tahoma" w:cs="Tahoma"/>
          <w:bCs/>
          <w:szCs w:val="20"/>
        </w:rPr>
        <w:t>ИПК – информационно-программный комплекс.</w:t>
      </w:r>
    </w:p>
    <w:p w14:paraId="0D37DD8E" w14:textId="77777777" w:rsidR="009D3E72" w:rsidRPr="00F9368E" w:rsidRDefault="009D3E72" w:rsidP="00F9368E">
      <w:pPr>
        <w:numPr>
          <w:ilvl w:val="0"/>
          <w:numId w:val="13"/>
        </w:numPr>
        <w:spacing w:after="0" w:line="240" w:lineRule="auto"/>
        <w:ind w:left="0" w:firstLine="0"/>
        <w:rPr>
          <w:rFonts w:ascii="Tahoma" w:eastAsia="Times New Roman" w:hAnsi="Tahoma" w:cs="Tahoma"/>
          <w:b/>
          <w:color w:val="000000"/>
          <w:szCs w:val="20"/>
        </w:rPr>
      </w:pPr>
      <w:r w:rsidRPr="00F9368E">
        <w:rPr>
          <w:rFonts w:ascii="Tahoma" w:eastAsia="Times New Roman" w:hAnsi="Tahoma" w:cs="Tahoma"/>
          <w:b/>
          <w:color w:val="000000"/>
          <w:szCs w:val="20"/>
        </w:rPr>
        <w:t>Сроки оказания услуг</w:t>
      </w:r>
    </w:p>
    <w:p w14:paraId="333B3B5F" w14:textId="77777777" w:rsidR="009D3E72" w:rsidRPr="00F9368E" w:rsidRDefault="009D3E72" w:rsidP="00F9368E">
      <w:pPr>
        <w:numPr>
          <w:ilvl w:val="1"/>
          <w:numId w:val="23"/>
        </w:numPr>
        <w:spacing w:after="0" w:line="240" w:lineRule="auto"/>
        <w:ind w:left="0" w:firstLine="0"/>
        <w:rPr>
          <w:rFonts w:ascii="Tahoma" w:eastAsia="Times New Roman" w:hAnsi="Tahoma" w:cs="Tahoma"/>
          <w:color w:val="000000"/>
          <w:szCs w:val="20"/>
        </w:rPr>
      </w:pPr>
      <w:r w:rsidRPr="00F9368E">
        <w:rPr>
          <w:rFonts w:ascii="Tahoma" w:eastAsia="Times New Roman" w:hAnsi="Tahoma" w:cs="Tahoma"/>
          <w:color w:val="000000"/>
          <w:szCs w:val="20"/>
        </w:rPr>
        <w:t>Общий срок оказания Услуг с даты подписания договора Сторонами по «31» декабря 2024г.</w:t>
      </w:r>
    </w:p>
    <w:p w14:paraId="02617A7D" w14:textId="77777777" w:rsidR="009D3E72" w:rsidRPr="00F9368E" w:rsidRDefault="009D3E72" w:rsidP="00F9368E">
      <w:pPr>
        <w:numPr>
          <w:ilvl w:val="1"/>
          <w:numId w:val="23"/>
        </w:numPr>
        <w:spacing w:after="0" w:line="240" w:lineRule="auto"/>
        <w:ind w:left="0" w:firstLine="0"/>
        <w:rPr>
          <w:rFonts w:ascii="Tahoma" w:eastAsia="Times New Roman" w:hAnsi="Tahoma" w:cs="Tahoma"/>
          <w:color w:val="000000"/>
          <w:szCs w:val="20"/>
        </w:rPr>
      </w:pPr>
      <w:r w:rsidRPr="00F9368E">
        <w:rPr>
          <w:rFonts w:ascii="Tahoma" w:eastAsia="Times New Roman" w:hAnsi="Tahoma" w:cs="Tahoma"/>
          <w:color w:val="000000"/>
          <w:szCs w:val="20"/>
        </w:rPr>
        <w:t>Сроки оказания Услуг по заявкам, оформляемым по формам Приложения №1 к Техническому заданию:</w:t>
      </w:r>
    </w:p>
    <w:p w14:paraId="70A4D21E" w14:textId="77777777" w:rsidR="009D3E72" w:rsidRPr="00F9368E" w:rsidRDefault="009D3E72" w:rsidP="00F9368E">
      <w:pPr>
        <w:spacing w:after="0" w:line="240" w:lineRule="auto"/>
        <w:jc w:val="both"/>
        <w:rPr>
          <w:rFonts w:ascii="Tahoma" w:eastAsia="Times New Roman" w:hAnsi="Tahoma" w:cs="Tahoma"/>
          <w:color w:val="000000"/>
          <w:szCs w:val="20"/>
        </w:rPr>
      </w:pPr>
      <w:r w:rsidRPr="00F9368E">
        <w:rPr>
          <w:rFonts w:ascii="Tahoma" w:eastAsia="Times New Roman" w:hAnsi="Tahoma" w:cs="Tahoma"/>
          <w:color w:val="000000"/>
          <w:szCs w:val="20"/>
        </w:rPr>
        <w:t>Начало: с даты подписания заявки Сторонами.</w:t>
      </w:r>
    </w:p>
    <w:p w14:paraId="7E1DB864" w14:textId="77777777" w:rsidR="009D3E72" w:rsidRPr="00F9368E" w:rsidRDefault="009D3E72" w:rsidP="00F9368E">
      <w:pPr>
        <w:spacing w:after="0" w:line="240" w:lineRule="auto"/>
        <w:jc w:val="both"/>
        <w:rPr>
          <w:rFonts w:ascii="Tahoma" w:eastAsia="Times New Roman" w:hAnsi="Tahoma" w:cs="Tahoma"/>
          <w:color w:val="000000"/>
          <w:szCs w:val="20"/>
        </w:rPr>
      </w:pPr>
      <w:r w:rsidRPr="00F9368E">
        <w:rPr>
          <w:rFonts w:ascii="Tahoma" w:eastAsia="Times New Roman" w:hAnsi="Tahoma" w:cs="Tahoma"/>
          <w:color w:val="000000"/>
          <w:szCs w:val="20"/>
        </w:rPr>
        <w:t>Окончание: дата, указанная в заявке.</w:t>
      </w:r>
    </w:p>
    <w:p w14:paraId="5537D009" w14:textId="77777777" w:rsidR="009D3E72" w:rsidRPr="00F9368E" w:rsidRDefault="009D3E72" w:rsidP="00F9368E">
      <w:pPr>
        <w:spacing w:after="0" w:line="240" w:lineRule="auto"/>
        <w:jc w:val="both"/>
        <w:rPr>
          <w:rFonts w:ascii="Tahoma" w:eastAsia="Times New Roman" w:hAnsi="Tahoma" w:cs="Tahoma"/>
          <w:color w:val="000000"/>
          <w:szCs w:val="20"/>
        </w:rPr>
      </w:pPr>
      <w:r w:rsidRPr="00F9368E">
        <w:rPr>
          <w:rFonts w:ascii="Tahoma" w:eastAsia="Times New Roman" w:hAnsi="Tahoma" w:cs="Tahoma"/>
          <w:color w:val="000000"/>
          <w:szCs w:val="20"/>
        </w:rPr>
        <w:t>Сроки оказания услуг по Заявкам должны соответствовать условиям, изложенным в п.4.2. Договора.</w:t>
      </w:r>
    </w:p>
    <w:p w14:paraId="5934BEE9" w14:textId="77777777" w:rsidR="009D3E72" w:rsidRPr="00F9368E" w:rsidRDefault="009D3E72" w:rsidP="00F9368E">
      <w:pPr>
        <w:numPr>
          <w:ilvl w:val="0"/>
          <w:numId w:val="23"/>
        </w:numPr>
        <w:spacing w:after="0" w:line="240" w:lineRule="auto"/>
        <w:ind w:left="0" w:firstLine="0"/>
        <w:rPr>
          <w:rFonts w:ascii="Tahoma" w:eastAsia="Times New Roman" w:hAnsi="Tahoma" w:cs="Tahoma"/>
          <w:b/>
          <w:color w:val="000000"/>
          <w:szCs w:val="20"/>
        </w:rPr>
      </w:pPr>
      <w:r w:rsidRPr="00F9368E">
        <w:rPr>
          <w:rFonts w:ascii="Tahoma" w:eastAsia="Times New Roman" w:hAnsi="Tahoma" w:cs="Tahoma"/>
          <w:b/>
          <w:color w:val="000000"/>
          <w:szCs w:val="20"/>
        </w:rPr>
        <w:t>Перечень, объем и состав оказываемых услуг</w:t>
      </w:r>
    </w:p>
    <w:p w14:paraId="578CE216" w14:textId="77777777" w:rsidR="009D3E72" w:rsidRPr="00F9368E" w:rsidRDefault="009D3E72" w:rsidP="00F9368E">
      <w:pPr>
        <w:numPr>
          <w:ilvl w:val="1"/>
          <w:numId w:val="23"/>
        </w:numPr>
        <w:spacing w:after="0" w:line="240" w:lineRule="auto"/>
        <w:ind w:left="0" w:firstLine="0"/>
        <w:rPr>
          <w:rFonts w:ascii="Tahoma" w:eastAsia="Times New Roman" w:hAnsi="Tahoma" w:cs="Tahoma"/>
          <w:color w:val="000000"/>
          <w:szCs w:val="20"/>
        </w:rPr>
      </w:pPr>
      <w:r w:rsidRPr="00F9368E">
        <w:rPr>
          <w:rFonts w:ascii="Tahoma" w:eastAsia="Times New Roman" w:hAnsi="Tahoma" w:cs="Tahoma"/>
          <w:color w:val="000000"/>
          <w:szCs w:val="20"/>
        </w:rPr>
        <w:t>Перечень оказываемых услуг:</w:t>
      </w:r>
    </w:p>
    <w:p w14:paraId="52CA3FFB" w14:textId="77777777" w:rsidR="009D3E72" w:rsidRPr="00F9368E" w:rsidRDefault="009D3E72" w:rsidP="00F9368E">
      <w:pPr>
        <w:spacing w:after="0" w:line="240" w:lineRule="auto"/>
        <w:jc w:val="both"/>
        <w:rPr>
          <w:rFonts w:ascii="Tahoma" w:eastAsia="Times New Roman" w:hAnsi="Tahoma" w:cs="Tahoma"/>
          <w:bCs/>
          <w:szCs w:val="20"/>
        </w:rPr>
      </w:pPr>
      <w:r w:rsidRPr="00F9368E">
        <w:rPr>
          <w:rFonts w:ascii="Tahoma" w:eastAsia="Times New Roman" w:hAnsi="Tahoma" w:cs="Tahoma"/>
          <w:bCs/>
          <w:szCs w:val="20"/>
        </w:rPr>
        <w:t>В рамках реализации настоящего ТЗ Исполнитель оказывает следующие услуги:</w:t>
      </w:r>
    </w:p>
    <w:p w14:paraId="34055FCB" w14:textId="77777777" w:rsidR="009D3E72" w:rsidRPr="00F9368E" w:rsidRDefault="009D3E72" w:rsidP="00F9368E">
      <w:pPr>
        <w:numPr>
          <w:ilvl w:val="0"/>
          <w:numId w:val="29"/>
        </w:numPr>
        <w:spacing w:after="0" w:line="240" w:lineRule="auto"/>
        <w:ind w:left="0" w:firstLine="0"/>
        <w:jc w:val="both"/>
        <w:rPr>
          <w:rFonts w:ascii="Tahoma" w:eastAsia="Times New Roman" w:hAnsi="Tahoma" w:cs="Tahoma"/>
          <w:bCs/>
          <w:szCs w:val="20"/>
        </w:rPr>
      </w:pPr>
      <w:r w:rsidRPr="00F9368E">
        <w:rPr>
          <w:rFonts w:ascii="Tahoma" w:eastAsia="Times New Roman" w:hAnsi="Tahoma" w:cs="Tahoma"/>
          <w:bCs/>
          <w:szCs w:val="20"/>
        </w:rPr>
        <w:t>Доработка функционала корпоративной информационной системы 1</w:t>
      </w:r>
      <w:proofErr w:type="gramStart"/>
      <w:r w:rsidRPr="00F9368E">
        <w:rPr>
          <w:rFonts w:ascii="Tahoma" w:eastAsia="Times New Roman" w:hAnsi="Tahoma" w:cs="Tahoma"/>
          <w:bCs/>
          <w:szCs w:val="20"/>
        </w:rPr>
        <w:t>С:Энергобиллинг</w:t>
      </w:r>
      <w:proofErr w:type="gramEnd"/>
      <w:r w:rsidRPr="00F9368E">
        <w:rPr>
          <w:rFonts w:ascii="Tahoma" w:eastAsia="Times New Roman" w:hAnsi="Tahoma" w:cs="Tahoma"/>
          <w:bCs/>
          <w:szCs w:val="20"/>
        </w:rPr>
        <w:t xml:space="preserve"> в соответствии с Фиксированным перечнем Услуг, указанных в таблице 1.</w:t>
      </w:r>
    </w:p>
    <w:p w14:paraId="4D38BFE5" w14:textId="77777777" w:rsidR="009D3E72" w:rsidRPr="00F9368E" w:rsidRDefault="009D3E72" w:rsidP="00F9368E">
      <w:pPr>
        <w:widowControl w:val="0"/>
        <w:numPr>
          <w:ilvl w:val="0"/>
          <w:numId w:val="29"/>
        </w:numPr>
        <w:spacing w:after="0" w:line="240" w:lineRule="auto"/>
        <w:ind w:left="0" w:firstLine="0"/>
        <w:jc w:val="both"/>
        <w:rPr>
          <w:rFonts w:ascii="Tahoma" w:eastAsia="Times New Roman" w:hAnsi="Tahoma" w:cs="Tahoma"/>
          <w:bCs/>
          <w:szCs w:val="20"/>
        </w:rPr>
      </w:pPr>
      <w:r w:rsidRPr="00F9368E">
        <w:rPr>
          <w:rFonts w:ascii="Tahoma" w:eastAsia="Times New Roman" w:hAnsi="Tahoma" w:cs="Tahoma"/>
          <w:bCs/>
          <w:szCs w:val="20"/>
        </w:rPr>
        <w:t>Доработка функционала корпоративной информационной системы 1</w:t>
      </w:r>
      <w:proofErr w:type="gramStart"/>
      <w:r w:rsidRPr="00F9368E">
        <w:rPr>
          <w:rFonts w:ascii="Tahoma" w:eastAsia="Times New Roman" w:hAnsi="Tahoma" w:cs="Tahoma"/>
          <w:bCs/>
          <w:szCs w:val="20"/>
        </w:rPr>
        <w:t>С:Энергобиллинг</w:t>
      </w:r>
      <w:proofErr w:type="gramEnd"/>
      <w:r w:rsidRPr="00F9368E">
        <w:rPr>
          <w:rFonts w:ascii="Tahoma" w:eastAsia="Times New Roman" w:hAnsi="Tahoma" w:cs="Tahoma"/>
          <w:bCs/>
          <w:szCs w:val="20"/>
        </w:rPr>
        <w:t xml:space="preserve"> сверх Фиксированного перечня Услуг. </w:t>
      </w:r>
    </w:p>
    <w:p w14:paraId="1526832B" w14:textId="77777777" w:rsidR="009D3E72" w:rsidRPr="00F9368E" w:rsidRDefault="009D3E72" w:rsidP="00F9368E">
      <w:pPr>
        <w:numPr>
          <w:ilvl w:val="1"/>
          <w:numId w:val="23"/>
        </w:numPr>
        <w:spacing w:after="0" w:line="240" w:lineRule="auto"/>
        <w:ind w:left="0" w:firstLine="0"/>
        <w:rPr>
          <w:rFonts w:ascii="Tahoma" w:eastAsia="Times New Roman" w:hAnsi="Tahoma" w:cs="Tahoma"/>
          <w:color w:val="000000"/>
          <w:szCs w:val="20"/>
        </w:rPr>
      </w:pPr>
      <w:r w:rsidRPr="00F9368E">
        <w:rPr>
          <w:rFonts w:ascii="Tahoma" w:eastAsia="Times New Roman" w:hAnsi="Tahoma" w:cs="Tahoma"/>
          <w:color w:val="000000"/>
          <w:szCs w:val="20"/>
        </w:rPr>
        <w:t>Объем оказываемых услуг:</w:t>
      </w:r>
    </w:p>
    <w:p w14:paraId="0182CD56" w14:textId="77777777" w:rsidR="009D3E72" w:rsidRPr="00F9368E" w:rsidRDefault="009D3E72" w:rsidP="00F9368E">
      <w:pPr>
        <w:spacing w:after="0" w:line="240" w:lineRule="auto"/>
        <w:jc w:val="both"/>
        <w:rPr>
          <w:rFonts w:ascii="Tahoma" w:eastAsia="Times New Roman" w:hAnsi="Tahoma" w:cs="Tahoma"/>
          <w:bCs/>
          <w:szCs w:val="20"/>
        </w:rPr>
      </w:pPr>
      <w:r w:rsidRPr="00F9368E">
        <w:rPr>
          <w:rFonts w:ascii="Tahoma" w:eastAsia="Times New Roman" w:hAnsi="Tahoma" w:cs="Tahoma"/>
          <w:bCs/>
          <w:szCs w:val="20"/>
        </w:rPr>
        <w:t>В рамках реализации настоящего ТЗ Исполнитель оказывает услуги по обеспечению развития информационных и функциональных возможностей ИПК, оптимизации функционирования ИПК в соответствии с требованиями, описанными в разделе 4 настоящего Технического задания:</w:t>
      </w:r>
    </w:p>
    <w:p w14:paraId="120BFF03" w14:textId="77777777" w:rsidR="009D3E72" w:rsidRPr="00F9368E" w:rsidRDefault="009D3E72" w:rsidP="00F9368E">
      <w:pPr>
        <w:numPr>
          <w:ilvl w:val="2"/>
          <w:numId w:val="23"/>
        </w:numPr>
        <w:spacing w:after="0" w:line="240" w:lineRule="auto"/>
        <w:ind w:left="0" w:right="141" w:firstLine="0"/>
        <w:jc w:val="both"/>
        <w:rPr>
          <w:rFonts w:ascii="Tahoma" w:eastAsia="Times New Roman" w:hAnsi="Tahoma" w:cs="Tahoma"/>
          <w:color w:val="000000"/>
          <w:szCs w:val="20"/>
        </w:rPr>
      </w:pPr>
      <w:r w:rsidRPr="00F9368E">
        <w:rPr>
          <w:rFonts w:ascii="Tahoma" w:eastAsia="Times New Roman" w:hAnsi="Tahoma" w:cs="Tahoma"/>
          <w:color w:val="000000"/>
          <w:szCs w:val="20"/>
        </w:rPr>
        <w:t xml:space="preserve">Доработка функционала корпоративной информационной системы </w:t>
      </w:r>
      <w:r w:rsidRPr="00F9368E">
        <w:rPr>
          <w:rFonts w:ascii="Tahoma" w:eastAsia="Times New Roman" w:hAnsi="Tahoma" w:cs="Tahoma"/>
          <w:bCs/>
          <w:szCs w:val="20"/>
        </w:rPr>
        <w:t>1</w:t>
      </w:r>
      <w:proofErr w:type="gramStart"/>
      <w:r w:rsidRPr="00F9368E">
        <w:rPr>
          <w:rFonts w:ascii="Tahoma" w:eastAsia="Times New Roman" w:hAnsi="Tahoma" w:cs="Tahoma"/>
          <w:bCs/>
          <w:szCs w:val="20"/>
        </w:rPr>
        <w:t>С:Энергобиллинг</w:t>
      </w:r>
      <w:proofErr w:type="gramEnd"/>
      <w:r w:rsidRPr="00F9368E">
        <w:rPr>
          <w:rFonts w:ascii="Tahoma" w:eastAsia="Times New Roman" w:hAnsi="Tahoma" w:cs="Tahoma"/>
          <w:color w:val="000000"/>
          <w:szCs w:val="20"/>
        </w:rPr>
        <w:t xml:space="preserve"> в соответствии с Фиксированным перечнем Услуг, указанных в таблице 1:</w:t>
      </w:r>
    </w:p>
    <w:p w14:paraId="7142D45B" w14:textId="77777777" w:rsidR="009D3E72" w:rsidRPr="00F9368E" w:rsidRDefault="009D3E72" w:rsidP="00F9368E">
      <w:pPr>
        <w:pStyle w:val="afffa"/>
        <w:keepNext/>
        <w:suppressAutoHyphens/>
        <w:spacing w:after="0" w:line="240" w:lineRule="auto"/>
        <w:ind w:left="0"/>
        <w:jc w:val="right"/>
        <w:rPr>
          <w:rFonts w:ascii="Tahoma" w:eastAsia="Times New Roman" w:hAnsi="Tahoma" w:cs="Tahoma"/>
          <w:bCs/>
          <w:color w:val="000000" w:themeColor="text1"/>
          <w:szCs w:val="20"/>
          <w:lang w:eastAsia="ar-SA"/>
        </w:rPr>
      </w:pPr>
      <w:r w:rsidRPr="00F9368E">
        <w:rPr>
          <w:rFonts w:ascii="Tahoma" w:eastAsia="Times New Roman" w:hAnsi="Tahoma" w:cs="Tahoma"/>
          <w:bCs/>
          <w:color w:val="000000" w:themeColor="text1"/>
          <w:szCs w:val="20"/>
        </w:rPr>
        <w:t xml:space="preserve">Таблица 1. </w:t>
      </w:r>
      <w:r w:rsidRPr="00F9368E">
        <w:rPr>
          <w:rFonts w:ascii="Tahoma" w:eastAsia="Times New Roman" w:hAnsi="Tahoma" w:cs="Tahoma"/>
          <w:bCs/>
          <w:color w:val="000000" w:themeColor="text1"/>
          <w:szCs w:val="20"/>
          <w:lang w:eastAsia="ar-SA"/>
        </w:rPr>
        <w:t>Фиксированный перечень Услуг</w:t>
      </w:r>
    </w:p>
    <w:tbl>
      <w:tblPr>
        <w:tblStyle w:val="12"/>
        <w:tblW w:w="5000" w:type="pct"/>
        <w:tblLook w:val="04A0" w:firstRow="1" w:lastRow="0" w:firstColumn="1" w:lastColumn="0" w:noHBand="0" w:noVBand="1"/>
      </w:tblPr>
      <w:tblGrid>
        <w:gridCol w:w="450"/>
        <w:gridCol w:w="2375"/>
        <w:gridCol w:w="1798"/>
        <w:gridCol w:w="5289"/>
      </w:tblGrid>
      <w:tr w:rsidR="00F9368E" w:rsidRPr="00F9368E" w14:paraId="0A61FA04" w14:textId="77777777" w:rsidTr="00F9368E">
        <w:trPr>
          <w:trHeight w:val="558"/>
          <w:tblHeader/>
        </w:trPr>
        <w:tc>
          <w:tcPr>
            <w:tcW w:w="227" w:type="pct"/>
            <w:vAlign w:val="center"/>
          </w:tcPr>
          <w:p w14:paraId="2BD98A3A" w14:textId="77777777" w:rsidR="009D3E72" w:rsidRPr="00F9368E" w:rsidRDefault="009D3E72" w:rsidP="00F9368E">
            <w:pPr>
              <w:spacing w:after="0" w:line="240" w:lineRule="auto"/>
              <w:ind w:left="-113" w:right="-144"/>
              <w:jc w:val="center"/>
              <w:rPr>
                <w:rFonts w:ascii="Tahoma" w:hAnsi="Tahoma" w:cs="Tahoma"/>
                <w:szCs w:val="20"/>
              </w:rPr>
            </w:pPr>
            <w:r w:rsidRPr="00F9368E">
              <w:rPr>
                <w:rFonts w:ascii="Tahoma" w:hAnsi="Tahoma" w:cs="Tahoma"/>
                <w:szCs w:val="20"/>
              </w:rPr>
              <w:t>№ п/п</w:t>
            </w:r>
          </w:p>
        </w:tc>
        <w:tc>
          <w:tcPr>
            <w:tcW w:w="1198" w:type="pct"/>
            <w:vAlign w:val="center"/>
            <w:hideMark/>
          </w:tcPr>
          <w:p w14:paraId="5398A929" w14:textId="77777777" w:rsidR="009D3E72" w:rsidRPr="00F9368E" w:rsidRDefault="009D3E72" w:rsidP="00F9368E">
            <w:pPr>
              <w:spacing w:after="0" w:line="240" w:lineRule="auto"/>
              <w:ind w:left="-113" w:right="-144"/>
              <w:jc w:val="center"/>
              <w:rPr>
                <w:rFonts w:ascii="Tahoma" w:hAnsi="Tahoma" w:cs="Tahoma"/>
                <w:szCs w:val="20"/>
              </w:rPr>
            </w:pPr>
            <w:r w:rsidRPr="00F9368E">
              <w:rPr>
                <w:rFonts w:ascii="Tahoma" w:hAnsi="Tahoma" w:cs="Tahoma"/>
                <w:szCs w:val="20"/>
              </w:rPr>
              <w:t>Наименование Услуги</w:t>
            </w:r>
          </w:p>
        </w:tc>
        <w:tc>
          <w:tcPr>
            <w:tcW w:w="907" w:type="pct"/>
            <w:vAlign w:val="center"/>
          </w:tcPr>
          <w:p w14:paraId="229E7EC9" w14:textId="77777777" w:rsidR="009D3E72" w:rsidRPr="00F9368E" w:rsidRDefault="009D3E72" w:rsidP="00F9368E">
            <w:pPr>
              <w:spacing w:after="0" w:line="240" w:lineRule="auto"/>
              <w:ind w:left="-113" w:right="-144"/>
              <w:jc w:val="center"/>
              <w:rPr>
                <w:rFonts w:ascii="Tahoma" w:hAnsi="Tahoma" w:cs="Tahoma"/>
                <w:szCs w:val="20"/>
              </w:rPr>
            </w:pPr>
            <w:r w:rsidRPr="00F9368E">
              <w:rPr>
                <w:rFonts w:ascii="Tahoma" w:hAnsi="Tahoma" w:cs="Tahoma"/>
                <w:szCs w:val="20"/>
              </w:rPr>
              <w:t>Ориентировочный объем Услуг, человеко-часы</w:t>
            </w:r>
          </w:p>
        </w:tc>
        <w:tc>
          <w:tcPr>
            <w:tcW w:w="2667" w:type="pct"/>
            <w:vAlign w:val="center"/>
            <w:hideMark/>
          </w:tcPr>
          <w:p w14:paraId="3572A648" w14:textId="77777777" w:rsidR="009D3E72" w:rsidRPr="00F9368E" w:rsidRDefault="009D3E72" w:rsidP="00F9368E">
            <w:pPr>
              <w:spacing w:after="0" w:line="240" w:lineRule="auto"/>
              <w:ind w:left="-113" w:right="-144"/>
              <w:jc w:val="center"/>
              <w:rPr>
                <w:rFonts w:ascii="Tahoma" w:hAnsi="Tahoma" w:cs="Tahoma"/>
                <w:szCs w:val="20"/>
              </w:rPr>
            </w:pPr>
            <w:r w:rsidRPr="00F9368E">
              <w:rPr>
                <w:rFonts w:ascii="Tahoma" w:hAnsi="Tahoma" w:cs="Tahoma"/>
                <w:szCs w:val="20"/>
              </w:rPr>
              <w:t>Описание модификации</w:t>
            </w:r>
          </w:p>
        </w:tc>
      </w:tr>
      <w:tr w:rsidR="00F9368E" w:rsidRPr="00F9368E" w14:paraId="64D318F0" w14:textId="77777777" w:rsidTr="00F9368E">
        <w:trPr>
          <w:trHeight w:val="900"/>
        </w:trPr>
        <w:tc>
          <w:tcPr>
            <w:tcW w:w="227" w:type="pct"/>
          </w:tcPr>
          <w:p w14:paraId="6BC12778" w14:textId="77777777" w:rsidR="009D3E72" w:rsidRPr="00F9368E" w:rsidRDefault="009D3E72" w:rsidP="00F9368E">
            <w:pPr>
              <w:pStyle w:val="afffa"/>
              <w:numPr>
                <w:ilvl w:val="0"/>
                <w:numId w:val="36"/>
              </w:numPr>
              <w:spacing w:after="0" w:line="240" w:lineRule="auto"/>
              <w:ind w:left="0" w:firstLine="0"/>
              <w:rPr>
                <w:rFonts w:ascii="Tahoma" w:hAnsi="Tahoma" w:cs="Tahoma"/>
                <w:szCs w:val="20"/>
              </w:rPr>
            </w:pPr>
          </w:p>
        </w:tc>
        <w:tc>
          <w:tcPr>
            <w:tcW w:w="1198" w:type="pct"/>
            <w:hideMark/>
          </w:tcPr>
          <w:p w14:paraId="6C141363" w14:textId="77777777" w:rsidR="009D3E72" w:rsidRPr="00F9368E" w:rsidRDefault="009D3E72" w:rsidP="00F9368E">
            <w:pPr>
              <w:spacing w:after="0" w:line="240" w:lineRule="auto"/>
              <w:ind w:right="-113"/>
              <w:rPr>
                <w:rFonts w:ascii="Tahoma" w:hAnsi="Tahoma" w:cs="Tahoma"/>
                <w:szCs w:val="20"/>
              </w:rPr>
            </w:pPr>
            <w:r w:rsidRPr="00F9368E">
              <w:rPr>
                <w:rFonts w:ascii="Tahoma" w:hAnsi="Tahoma" w:cs="Tahoma"/>
                <w:szCs w:val="20"/>
              </w:rPr>
              <w:t>Модификация теплового расчета (в части расчёта некачественной поставки в зонах не ЦЗТ)</w:t>
            </w:r>
          </w:p>
        </w:tc>
        <w:tc>
          <w:tcPr>
            <w:tcW w:w="907" w:type="pct"/>
          </w:tcPr>
          <w:p w14:paraId="5938B347" w14:textId="77777777" w:rsidR="009D3E72" w:rsidRPr="00F9368E" w:rsidRDefault="009D3E72" w:rsidP="00F9368E">
            <w:pPr>
              <w:spacing w:after="0" w:line="240" w:lineRule="auto"/>
              <w:jc w:val="center"/>
              <w:rPr>
                <w:rFonts w:ascii="Tahoma" w:hAnsi="Tahoma" w:cs="Tahoma"/>
                <w:szCs w:val="20"/>
                <w:lang w:eastAsia="en-US"/>
              </w:rPr>
            </w:pPr>
            <w:r w:rsidRPr="00F9368E">
              <w:rPr>
                <w:rFonts w:ascii="Tahoma" w:hAnsi="Tahoma" w:cs="Tahoma"/>
                <w:szCs w:val="20"/>
                <w:lang w:eastAsia="en-US"/>
              </w:rPr>
              <w:t>40</w:t>
            </w:r>
          </w:p>
        </w:tc>
        <w:tc>
          <w:tcPr>
            <w:tcW w:w="2667" w:type="pct"/>
            <w:hideMark/>
          </w:tcPr>
          <w:p w14:paraId="6F427D70" w14:textId="77777777" w:rsidR="009D3E72" w:rsidRPr="00F9368E" w:rsidRDefault="009D3E72" w:rsidP="00F9368E">
            <w:pPr>
              <w:spacing w:after="0" w:line="240" w:lineRule="auto"/>
              <w:ind w:right="-114"/>
              <w:rPr>
                <w:rFonts w:ascii="Tahoma" w:hAnsi="Tahoma" w:cs="Tahoma"/>
                <w:szCs w:val="20"/>
                <w:lang w:eastAsia="en-US"/>
              </w:rPr>
            </w:pPr>
            <w:r w:rsidRPr="00F9368E">
              <w:rPr>
                <w:rFonts w:ascii="Tahoma" w:hAnsi="Tahoma" w:cs="Tahoma"/>
                <w:szCs w:val="20"/>
              </w:rPr>
              <w:t>Необходимо в существующем функционале Теплового расчёта в части расчёта некачественной поставки в зонах Не ЦЗТ добавить условия, при которых такой расчёт выполняться не должен. Так же данные условия должны быть добавлены в существующий функционал финансового расчёта для исключения выставления документов за некачественную поставку.</w:t>
            </w:r>
          </w:p>
        </w:tc>
      </w:tr>
      <w:tr w:rsidR="00F9368E" w:rsidRPr="00F9368E" w14:paraId="7AB93BF9" w14:textId="77777777" w:rsidTr="00F9368E">
        <w:trPr>
          <w:trHeight w:val="527"/>
        </w:trPr>
        <w:tc>
          <w:tcPr>
            <w:tcW w:w="227" w:type="pct"/>
          </w:tcPr>
          <w:p w14:paraId="117094B8" w14:textId="77777777" w:rsidR="009D3E72" w:rsidRPr="00F9368E" w:rsidRDefault="009D3E72" w:rsidP="00F9368E">
            <w:pPr>
              <w:pStyle w:val="afffa"/>
              <w:numPr>
                <w:ilvl w:val="0"/>
                <w:numId w:val="36"/>
              </w:numPr>
              <w:spacing w:after="0" w:line="240" w:lineRule="auto"/>
              <w:ind w:left="0" w:firstLine="0"/>
              <w:rPr>
                <w:rFonts w:ascii="Tahoma" w:hAnsi="Tahoma" w:cs="Tahoma"/>
                <w:szCs w:val="20"/>
              </w:rPr>
            </w:pPr>
          </w:p>
        </w:tc>
        <w:tc>
          <w:tcPr>
            <w:tcW w:w="1198" w:type="pct"/>
            <w:hideMark/>
          </w:tcPr>
          <w:p w14:paraId="27060F0B" w14:textId="77777777" w:rsidR="009D3E72" w:rsidRPr="00F9368E" w:rsidRDefault="009D3E72" w:rsidP="00F9368E">
            <w:pPr>
              <w:spacing w:after="0" w:line="240" w:lineRule="auto"/>
              <w:ind w:right="-113"/>
              <w:rPr>
                <w:rFonts w:ascii="Tahoma" w:hAnsi="Tahoma" w:cs="Tahoma"/>
                <w:szCs w:val="20"/>
              </w:rPr>
            </w:pPr>
            <w:r w:rsidRPr="00F9368E">
              <w:rPr>
                <w:rFonts w:ascii="Tahoma" w:hAnsi="Tahoma" w:cs="Tahoma"/>
                <w:szCs w:val="20"/>
              </w:rPr>
              <w:t>Средние показания по ИПУ не зарегистрированный в системе</w:t>
            </w:r>
          </w:p>
        </w:tc>
        <w:tc>
          <w:tcPr>
            <w:tcW w:w="907" w:type="pct"/>
          </w:tcPr>
          <w:p w14:paraId="2E7BD551" w14:textId="77777777" w:rsidR="009D3E72" w:rsidRPr="00F9368E" w:rsidRDefault="009D3E72" w:rsidP="00F9368E">
            <w:pPr>
              <w:spacing w:after="0" w:line="240" w:lineRule="auto"/>
              <w:jc w:val="center"/>
              <w:rPr>
                <w:rFonts w:ascii="Tahoma" w:hAnsi="Tahoma" w:cs="Tahoma"/>
                <w:szCs w:val="20"/>
              </w:rPr>
            </w:pPr>
            <w:r w:rsidRPr="00F9368E">
              <w:rPr>
                <w:rFonts w:ascii="Tahoma" w:hAnsi="Tahoma" w:cs="Tahoma"/>
                <w:szCs w:val="20"/>
              </w:rPr>
              <w:t>40</w:t>
            </w:r>
          </w:p>
        </w:tc>
        <w:tc>
          <w:tcPr>
            <w:tcW w:w="2667" w:type="pct"/>
            <w:hideMark/>
          </w:tcPr>
          <w:p w14:paraId="5FB3405E" w14:textId="77777777" w:rsidR="009D3E72" w:rsidRPr="00F9368E" w:rsidRDefault="009D3E72" w:rsidP="00F9368E">
            <w:pPr>
              <w:spacing w:after="0" w:line="240" w:lineRule="auto"/>
              <w:ind w:right="-114"/>
              <w:rPr>
                <w:rFonts w:ascii="Tahoma" w:hAnsi="Tahoma" w:cs="Tahoma"/>
                <w:szCs w:val="20"/>
              </w:rPr>
            </w:pPr>
            <w:r w:rsidRPr="00F9368E">
              <w:rPr>
                <w:rFonts w:ascii="Tahoma" w:hAnsi="Tahoma" w:cs="Tahoma"/>
                <w:szCs w:val="20"/>
              </w:rPr>
              <w:t>Расширение функционала расчета средних показаний на системный тип прибора учета, по которому в текущей конфигурации установлен запрет на расчет средних показаний.</w:t>
            </w:r>
          </w:p>
        </w:tc>
      </w:tr>
      <w:tr w:rsidR="00F9368E" w:rsidRPr="00F9368E" w14:paraId="1B839FAA" w14:textId="77777777" w:rsidTr="00F9368E">
        <w:trPr>
          <w:trHeight w:val="811"/>
        </w:trPr>
        <w:tc>
          <w:tcPr>
            <w:tcW w:w="227" w:type="pct"/>
          </w:tcPr>
          <w:p w14:paraId="2F3EB9E4" w14:textId="77777777" w:rsidR="009D3E72" w:rsidRPr="00F9368E" w:rsidRDefault="009D3E72" w:rsidP="00F9368E">
            <w:pPr>
              <w:pStyle w:val="afffa"/>
              <w:numPr>
                <w:ilvl w:val="0"/>
                <w:numId w:val="36"/>
              </w:numPr>
              <w:spacing w:after="0" w:line="240" w:lineRule="auto"/>
              <w:ind w:left="0" w:firstLine="0"/>
              <w:rPr>
                <w:rFonts w:ascii="Tahoma" w:hAnsi="Tahoma" w:cs="Tahoma"/>
                <w:szCs w:val="20"/>
              </w:rPr>
            </w:pPr>
          </w:p>
        </w:tc>
        <w:tc>
          <w:tcPr>
            <w:tcW w:w="1198" w:type="pct"/>
            <w:hideMark/>
          </w:tcPr>
          <w:p w14:paraId="146E322D" w14:textId="77777777" w:rsidR="009D3E72" w:rsidRPr="00F9368E" w:rsidRDefault="009D3E72" w:rsidP="00F9368E">
            <w:pPr>
              <w:spacing w:after="0" w:line="240" w:lineRule="auto"/>
              <w:ind w:right="-113"/>
              <w:rPr>
                <w:rFonts w:ascii="Tahoma" w:hAnsi="Tahoma" w:cs="Tahoma"/>
                <w:szCs w:val="20"/>
              </w:rPr>
            </w:pPr>
            <w:r w:rsidRPr="00F9368E">
              <w:rPr>
                <w:rFonts w:ascii="Tahoma" w:hAnsi="Tahoma" w:cs="Tahoma"/>
                <w:szCs w:val="20"/>
              </w:rPr>
              <w:t xml:space="preserve">Интеграция с </w:t>
            </w:r>
            <w:proofErr w:type="spellStart"/>
            <w:r w:rsidRPr="00F9368E">
              <w:rPr>
                <w:rFonts w:ascii="Tahoma" w:hAnsi="Tahoma" w:cs="Tahoma"/>
                <w:szCs w:val="20"/>
              </w:rPr>
              <w:t>МетеоИнфо</w:t>
            </w:r>
            <w:proofErr w:type="spellEnd"/>
          </w:p>
        </w:tc>
        <w:tc>
          <w:tcPr>
            <w:tcW w:w="907" w:type="pct"/>
          </w:tcPr>
          <w:p w14:paraId="6287B3B9" w14:textId="77777777" w:rsidR="009D3E72" w:rsidRPr="00F9368E" w:rsidRDefault="009D3E72" w:rsidP="00F9368E">
            <w:pPr>
              <w:spacing w:after="0" w:line="240" w:lineRule="auto"/>
              <w:jc w:val="center"/>
              <w:rPr>
                <w:rFonts w:ascii="Tahoma" w:hAnsi="Tahoma" w:cs="Tahoma"/>
                <w:szCs w:val="20"/>
              </w:rPr>
            </w:pPr>
            <w:r w:rsidRPr="00F9368E">
              <w:rPr>
                <w:rFonts w:ascii="Tahoma" w:hAnsi="Tahoma" w:cs="Tahoma"/>
                <w:szCs w:val="20"/>
              </w:rPr>
              <w:t>80</w:t>
            </w:r>
          </w:p>
        </w:tc>
        <w:tc>
          <w:tcPr>
            <w:tcW w:w="2667" w:type="pct"/>
            <w:hideMark/>
          </w:tcPr>
          <w:p w14:paraId="0B06B613" w14:textId="73E25A39" w:rsidR="009D3E72" w:rsidRPr="00F9368E" w:rsidRDefault="009D3E72" w:rsidP="00F9368E">
            <w:pPr>
              <w:spacing w:after="0" w:line="240" w:lineRule="auto"/>
              <w:ind w:right="-114"/>
              <w:rPr>
                <w:rFonts w:ascii="Tahoma" w:hAnsi="Tahoma" w:cs="Tahoma"/>
                <w:szCs w:val="20"/>
              </w:rPr>
            </w:pPr>
            <w:r w:rsidRPr="00F9368E">
              <w:rPr>
                <w:rFonts w:ascii="Tahoma" w:hAnsi="Tahoma" w:cs="Tahoma"/>
                <w:szCs w:val="20"/>
              </w:rPr>
              <w:t>Необходимо, чтобы в существующих элементов справочника «</w:t>
            </w:r>
            <w:proofErr w:type="spellStart"/>
            <w:r w:rsidRPr="00F9368E">
              <w:rPr>
                <w:rFonts w:ascii="Tahoma" w:hAnsi="Tahoma" w:cs="Tahoma"/>
                <w:szCs w:val="20"/>
              </w:rPr>
              <w:t>ГрафикТемпературНаружногоВоздуха</w:t>
            </w:r>
            <w:proofErr w:type="spellEnd"/>
            <w:r w:rsidRPr="00F9368E">
              <w:rPr>
                <w:rFonts w:ascii="Tahoma" w:hAnsi="Tahoma" w:cs="Tahoma"/>
                <w:szCs w:val="20"/>
              </w:rPr>
              <w:t>» температура наружного воздуха заносилась по условиям в автоматическом режиме, используя данные сайта компании</w:t>
            </w:r>
            <w:r w:rsidR="00F9368E">
              <w:rPr>
                <w:rFonts w:ascii="Tahoma" w:hAnsi="Tahoma" w:cs="Tahoma"/>
                <w:szCs w:val="20"/>
              </w:rPr>
              <w:t>.</w:t>
            </w:r>
          </w:p>
        </w:tc>
      </w:tr>
      <w:tr w:rsidR="00F9368E" w:rsidRPr="00F9368E" w14:paraId="052E8D30" w14:textId="77777777" w:rsidTr="00F9368E">
        <w:trPr>
          <w:trHeight w:val="1219"/>
        </w:trPr>
        <w:tc>
          <w:tcPr>
            <w:tcW w:w="227" w:type="pct"/>
          </w:tcPr>
          <w:p w14:paraId="23910F68" w14:textId="77777777" w:rsidR="009D3E72" w:rsidRPr="00F9368E" w:rsidRDefault="009D3E72" w:rsidP="00F9368E">
            <w:pPr>
              <w:pStyle w:val="afffa"/>
              <w:numPr>
                <w:ilvl w:val="0"/>
                <w:numId w:val="36"/>
              </w:numPr>
              <w:spacing w:after="0" w:line="240" w:lineRule="auto"/>
              <w:ind w:left="0" w:firstLine="0"/>
              <w:rPr>
                <w:rFonts w:ascii="Tahoma" w:hAnsi="Tahoma" w:cs="Tahoma"/>
                <w:szCs w:val="20"/>
              </w:rPr>
            </w:pPr>
          </w:p>
        </w:tc>
        <w:tc>
          <w:tcPr>
            <w:tcW w:w="1198" w:type="pct"/>
          </w:tcPr>
          <w:p w14:paraId="0F08C9AC" w14:textId="77777777" w:rsidR="009D3E72" w:rsidRPr="00F9368E" w:rsidRDefault="009D3E72" w:rsidP="00F9368E">
            <w:pPr>
              <w:spacing w:after="0" w:line="240" w:lineRule="auto"/>
              <w:ind w:right="-113"/>
              <w:rPr>
                <w:rFonts w:ascii="Tahoma" w:hAnsi="Tahoma" w:cs="Tahoma"/>
                <w:szCs w:val="20"/>
              </w:rPr>
            </w:pPr>
            <w:r w:rsidRPr="00F9368E">
              <w:rPr>
                <w:rFonts w:ascii="Tahoma" w:hAnsi="Tahoma" w:cs="Tahoma"/>
                <w:szCs w:val="20"/>
              </w:rPr>
              <w:t>Изменение функционала автоматического изменения нормативов ОДН на ГВС в Строении</w:t>
            </w:r>
          </w:p>
        </w:tc>
        <w:tc>
          <w:tcPr>
            <w:tcW w:w="907" w:type="pct"/>
          </w:tcPr>
          <w:p w14:paraId="5F2D8A7F" w14:textId="77777777" w:rsidR="009D3E72" w:rsidRPr="00F9368E" w:rsidRDefault="009D3E72" w:rsidP="00F9368E">
            <w:pPr>
              <w:spacing w:after="0" w:line="240" w:lineRule="auto"/>
              <w:jc w:val="center"/>
              <w:rPr>
                <w:rFonts w:ascii="Tahoma" w:hAnsi="Tahoma" w:cs="Tahoma"/>
                <w:szCs w:val="20"/>
              </w:rPr>
            </w:pPr>
            <w:r w:rsidRPr="00F9368E">
              <w:rPr>
                <w:rFonts w:ascii="Tahoma" w:hAnsi="Tahoma" w:cs="Tahoma"/>
                <w:szCs w:val="20"/>
              </w:rPr>
              <w:t>50</w:t>
            </w:r>
          </w:p>
        </w:tc>
        <w:tc>
          <w:tcPr>
            <w:tcW w:w="2667" w:type="pct"/>
          </w:tcPr>
          <w:p w14:paraId="7127211F" w14:textId="6261D722" w:rsidR="009D3E72" w:rsidRPr="00F9368E" w:rsidRDefault="009D3E72" w:rsidP="00F9368E">
            <w:pPr>
              <w:spacing w:after="0" w:line="240" w:lineRule="auto"/>
              <w:ind w:right="-114"/>
              <w:rPr>
                <w:rFonts w:ascii="Tahoma" w:hAnsi="Tahoma" w:cs="Tahoma"/>
                <w:szCs w:val="20"/>
              </w:rPr>
            </w:pPr>
            <w:r w:rsidRPr="00F9368E">
              <w:rPr>
                <w:rFonts w:ascii="Tahoma" w:hAnsi="Tahoma" w:cs="Tahoma"/>
                <w:szCs w:val="20"/>
              </w:rPr>
              <w:t xml:space="preserve">Модификация для Свердловского филиала </w:t>
            </w:r>
            <w:r w:rsidR="00F9368E">
              <w:rPr>
                <w:rFonts w:ascii="Tahoma" w:hAnsi="Tahoma" w:cs="Tahoma"/>
                <w:szCs w:val="20"/>
              </w:rPr>
              <w:t>–</w:t>
            </w:r>
            <w:r w:rsidRPr="00F9368E">
              <w:rPr>
                <w:rFonts w:ascii="Tahoma" w:hAnsi="Tahoma" w:cs="Tahoma"/>
                <w:szCs w:val="20"/>
              </w:rPr>
              <w:t xml:space="preserve"> Норматив «ГВС на ОДН» в строении зависит от Площади общедомового имущества и общего количества потребителей в строении – в зависимости от изменения значений площади и\или количества потребителей в строении должен автоматически меняться норматив на ОДН.</w:t>
            </w:r>
          </w:p>
        </w:tc>
      </w:tr>
      <w:tr w:rsidR="00F9368E" w:rsidRPr="00F9368E" w14:paraId="399BAD79" w14:textId="77777777" w:rsidTr="00F9368E">
        <w:trPr>
          <w:trHeight w:val="1575"/>
        </w:trPr>
        <w:tc>
          <w:tcPr>
            <w:tcW w:w="227" w:type="pct"/>
          </w:tcPr>
          <w:p w14:paraId="65EB25B4" w14:textId="77777777" w:rsidR="009D3E72" w:rsidRPr="00F9368E" w:rsidRDefault="009D3E72" w:rsidP="00F9368E">
            <w:pPr>
              <w:pStyle w:val="afffa"/>
              <w:numPr>
                <w:ilvl w:val="0"/>
                <w:numId w:val="36"/>
              </w:numPr>
              <w:spacing w:after="0" w:line="240" w:lineRule="auto"/>
              <w:ind w:left="0" w:firstLine="0"/>
              <w:rPr>
                <w:rFonts w:ascii="Tahoma" w:hAnsi="Tahoma" w:cs="Tahoma"/>
                <w:szCs w:val="20"/>
              </w:rPr>
            </w:pPr>
          </w:p>
        </w:tc>
        <w:tc>
          <w:tcPr>
            <w:tcW w:w="1198" w:type="pct"/>
          </w:tcPr>
          <w:p w14:paraId="09125E3C" w14:textId="77777777" w:rsidR="009D3E72" w:rsidRPr="00F9368E" w:rsidRDefault="009D3E72" w:rsidP="00F9368E">
            <w:pPr>
              <w:spacing w:after="0" w:line="240" w:lineRule="auto"/>
              <w:ind w:right="-113"/>
              <w:rPr>
                <w:rFonts w:ascii="Tahoma" w:hAnsi="Tahoma" w:cs="Tahoma"/>
                <w:szCs w:val="20"/>
              </w:rPr>
            </w:pPr>
            <w:r w:rsidRPr="00F9368E">
              <w:rPr>
                <w:rFonts w:ascii="Tahoma" w:hAnsi="Tahoma" w:cs="Tahoma"/>
                <w:szCs w:val="20"/>
              </w:rPr>
              <w:t>Создание функционала приема данных из системы АПИЕГРН</w:t>
            </w:r>
          </w:p>
        </w:tc>
        <w:tc>
          <w:tcPr>
            <w:tcW w:w="907" w:type="pct"/>
          </w:tcPr>
          <w:p w14:paraId="20B5D03B" w14:textId="77777777" w:rsidR="009D3E72" w:rsidRPr="00F9368E" w:rsidRDefault="009D3E72" w:rsidP="00F9368E">
            <w:pPr>
              <w:spacing w:after="0" w:line="240" w:lineRule="auto"/>
              <w:jc w:val="center"/>
              <w:rPr>
                <w:rFonts w:ascii="Tahoma" w:hAnsi="Tahoma" w:cs="Tahoma"/>
                <w:szCs w:val="20"/>
              </w:rPr>
            </w:pPr>
            <w:r w:rsidRPr="00F9368E">
              <w:rPr>
                <w:rFonts w:ascii="Tahoma" w:hAnsi="Tahoma" w:cs="Tahoma"/>
                <w:szCs w:val="20"/>
              </w:rPr>
              <w:t>80</w:t>
            </w:r>
          </w:p>
        </w:tc>
        <w:tc>
          <w:tcPr>
            <w:tcW w:w="2667" w:type="pct"/>
          </w:tcPr>
          <w:p w14:paraId="7A023641" w14:textId="77777777" w:rsidR="009D3E72" w:rsidRPr="00F9368E" w:rsidRDefault="009D3E72" w:rsidP="00F9368E">
            <w:pPr>
              <w:spacing w:after="0" w:line="240" w:lineRule="auto"/>
              <w:ind w:right="-114"/>
              <w:rPr>
                <w:rFonts w:ascii="Tahoma" w:hAnsi="Tahoma" w:cs="Tahoma"/>
                <w:szCs w:val="20"/>
              </w:rPr>
            </w:pPr>
            <w:r w:rsidRPr="00F9368E">
              <w:rPr>
                <w:rFonts w:ascii="Tahoma" w:hAnsi="Tahoma" w:cs="Tahoma"/>
                <w:szCs w:val="20"/>
              </w:rPr>
              <w:t>Необходимо реализовать дополнительные интеграционные потоки с системой Интеграционная Шина:</w:t>
            </w:r>
          </w:p>
          <w:p w14:paraId="41E85F1D" w14:textId="77777777" w:rsidR="009D3E72" w:rsidRPr="00F9368E" w:rsidRDefault="009D3E72" w:rsidP="00F9368E">
            <w:pPr>
              <w:spacing w:after="0" w:line="240" w:lineRule="auto"/>
              <w:ind w:right="-114"/>
              <w:rPr>
                <w:rFonts w:ascii="Tahoma" w:hAnsi="Tahoma" w:cs="Tahoma"/>
                <w:szCs w:val="20"/>
              </w:rPr>
            </w:pPr>
            <w:r w:rsidRPr="00F9368E">
              <w:rPr>
                <w:rFonts w:ascii="Tahoma" w:hAnsi="Tahoma" w:cs="Tahoma"/>
                <w:szCs w:val="20"/>
              </w:rPr>
              <w:t xml:space="preserve">- протокол обмена – </w:t>
            </w:r>
            <w:proofErr w:type="spellStart"/>
            <w:r w:rsidRPr="00F9368E">
              <w:rPr>
                <w:rFonts w:ascii="Tahoma" w:hAnsi="Tahoma" w:cs="Tahoma"/>
                <w:szCs w:val="20"/>
              </w:rPr>
              <w:t>http</w:t>
            </w:r>
            <w:proofErr w:type="spellEnd"/>
          </w:p>
          <w:p w14:paraId="0A95ACFC" w14:textId="77777777" w:rsidR="009D3E72" w:rsidRPr="00F9368E" w:rsidRDefault="009D3E72" w:rsidP="00F9368E">
            <w:pPr>
              <w:spacing w:after="0" w:line="240" w:lineRule="auto"/>
              <w:ind w:right="-114"/>
              <w:rPr>
                <w:rFonts w:ascii="Tahoma" w:hAnsi="Tahoma" w:cs="Tahoma"/>
                <w:szCs w:val="20"/>
              </w:rPr>
            </w:pPr>
            <w:r w:rsidRPr="00F9368E">
              <w:rPr>
                <w:rFonts w:ascii="Tahoma" w:hAnsi="Tahoma" w:cs="Tahoma"/>
                <w:szCs w:val="20"/>
              </w:rPr>
              <w:t xml:space="preserve">- формат сообщений – </w:t>
            </w:r>
            <w:proofErr w:type="spellStart"/>
            <w:r w:rsidRPr="00F9368E">
              <w:rPr>
                <w:rFonts w:ascii="Tahoma" w:hAnsi="Tahoma" w:cs="Tahoma"/>
                <w:szCs w:val="20"/>
              </w:rPr>
              <w:t>xml</w:t>
            </w:r>
            <w:proofErr w:type="spellEnd"/>
          </w:p>
          <w:p w14:paraId="2B1A0408" w14:textId="77777777" w:rsidR="009D3E72" w:rsidRPr="00F9368E" w:rsidRDefault="009D3E72" w:rsidP="00F9368E">
            <w:pPr>
              <w:spacing w:after="0" w:line="240" w:lineRule="auto"/>
              <w:ind w:right="-114"/>
              <w:rPr>
                <w:rFonts w:ascii="Tahoma" w:hAnsi="Tahoma" w:cs="Tahoma"/>
                <w:szCs w:val="20"/>
              </w:rPr>
            </w:pPr>
            <w:r w:rsidRPr="00F9368E">
              <w:rPr>
                <w:rFonts w:ascii="Tahoma" w:hAnsi="Tahoma" w:cs="Tahoma"/>
                <w:szCs w:val="20"/>
              </w:rPr>
              <w:t xml:space="preserve">- протоколу сообщения – </w:t>
            </w:r>
            <w:proofErr w:type="spellStart"/>
            <w:r w:rsidRPr="00F9368E">
              <w:rPr>
                <w:rFonts w:ascii="Tahoma" w:hAnsi="Tahoma" w:cs="Tahoma"/>
                <w:szCs w:val="20"/>
              </w:rPr>
              <w:t>Soap</w:t>
            </w:r>
            <w:proofErr w:type="spellEnd"/>
          </w:p>
          <w:p w14:paraId="2019817F" w14:textId="77777777" w:rsidR="009D3E72" w:rsidRPr="00F9368E" w:rsidRDefault="009D3E72" w:rsidP="00F9368E">
            <w:pPr>
              <w:spacing w:after="0" w:line="240" w:lineRule="auto"/>
              <w:ind w:right="-114"/>
              <w:rPr>
                <w:rFonts w:ascii="Tahoma" w:hAnsi="Tahoma" w:cs="Tahoma"/>
                <w:szCs w:val="20"/>
              </w:rPr>
            </w:pPr>
          </w:p>
          <w:p w14:paraId="0D89AFC5" w14:textId="77777777" w:rsidR="009D3E72" w:rsidRPr="00F9368E" w:rsidRDefault="009D3E72" w:rsidP="00F9368E">
            <w:pPr>
              <w:spacing w:after="0" w:line="240" w:lineRule="auto"/>
              <w:ind w:right="-114"/>
              <w:rPr>
                <w:rFonts w:ascii="Tahoma" w:hAnsi="Tahoma" w:cs="Tahoma"/>
                <w:szCs w:val="20"/>
              </w:rPr>
            </w:pPr>
            <w:r w:rsidRPr="00F9368E">
              <w:rPr>
                <w:rFonts w:ascii="Tahoma" w:hAnsi="Tahoma" w:cs="Tahoma"/>
                <w:szCs w:val="20"/>
              </w:rPr>
              <w:t>Количество новых сервисов: 4.</w:t>
            </w:r>
          </w:p>
          <w:p w14:paraId="7628C8BE" w14:textId="77777777" w:rsidR="009D3E72" w:rsidRPr="00F9368E" w:rsidRDefault="009D3E72" w:rsidP="00F9368E">
            <w:pPr>
              <w:spacing w:after="0" w:line="240" w:lineRule="auto"/>
              <w:ind w:right="-114"/>
              <w:rPr>
                <w:rFonts w:ascii="Tahoma" w:hAnsi="Tahoma" w:cs="Tahoma"/>
                <w:szCs w:val="20"/>
              </w:rPr>
            </w:pPr>
            <w:r w:rsidRPr="00F9368E">
              <w:rPr>
                <w:rFonts w:ascii="Tahoma" w:hAnsi="Tahoma" w:cs="Tahoma"/>
                <w:szCs w:val="20"/>
              </w:rPr>
              <w:t>В сервисе должно быть реализовано формирование интеграционного сообщение и обработка ответа, в результате которого формируются новые записи БД или изменяются старые.</w:t>
            </w:r>
          </w:p>
          <w:p w14:paraId="15AA195C" w14:textId="007626EE" w:rsidR="009D3E72" w:rsidRPr="00F9368E" w:rsidRDefault="009D3E72" w:rsidP="00F9368E">
            <w:pPr>
              <w:spacing w:after="0" w:line="240" w:lineRule="auto"/>
              <w:ind w:right="-114"/>
              <w:rPr>
                <w:rFonts w:ascii="Tahoma" w:hAnsi="Tahoma" w:cs="Tahoma"/>
                <w:szCs w:val="20"/>
              </w:rPr>
            </w:pPr>
            <w:r w:rsidRPr="00F9368E">
              <w:rPr>
                <w:rFonts w:ascii="Tahoma" w:hAnsi="Tahoma" w:cs="Tahoma"/>
                <w:szCs w:val="20"/>
              </w:rPr>
              <w:t>При обработке ответа по основному критическому сервису должны будут изменяться текущие записи справочника Д</w:t>
            </w:r>
            <w:r w:rsidR="00F9368E">
              <w:rPr>
                <w:rFonts w:ascii="Tahoma" w:hAnsi="Tahoma" w:cs="Tahoma"/>
                <w:szCs w:val="20"/>
              </w:rPr>
              <w:t>оговоры и формироваться новые.</w:t>
            </w:r>
          </w:p>
        </w:tc>
      </w:tr>
      <w:tr w:rsidR="00F9368E" w:rsidRPr="00F9368E" w14:paraId="14DB1C82" w14:textId="77777777" w:rsidTr="00A51DB6">
        <w:trPr>
          <w:trHeight w:val="163"/>
        </w:trPr>
        <w:tc>
          <w:tcPr>
            <w:tcW w:w="227" w:type="pct"/>
          </w:tcPr>
          <w:p w14:paraId="245AC6A3" w14:textId="77777777" w:rsidR="009D3E72" w:rsidRPr="00F9368E" w:rsidRDefault="009D3E72" w:rsidP="00F9368E">
            <w:pPr>
              <w:pStyle w:val="afffa"/>
              <w:numPr>
                <w:ilvl w:val="0"/>
                <w:numId w:val="36"/>
              </w:numPr>
              <w:spacing w:after="0" w:line="240" w:lineRule="auto"/>
              <w:ind w:left="0" w:firstLine="0"/>
              <w:rPr>
                <w:rFonts w:ascii="Tahoma" w:hAnsi="Tahoma" w:cs="Tahoma"/>
                <w:szCs w:val="20"/>
              </w:rPr>
            </w:pPr>
          </w:p>
        </w:tc>
        <w:tc>
          <w:tcPr>
            <w:tcW w:w="1198" w:type="pct"/>
          </w:tcPr>
          <w:p w14:paraId="49832039" w14:textId="1A9D1E70" w:rsidR="009D3E72" w:rsidRPr="00F9368E" w:rsidRDefault="009D3E72" w:rsidP="00F9368E">
            <w:pPr>
              <w:spacing w:after="0" w:line="240" w:lineRule="auto"/>
              <w:ind w:right="-113"/>
              <w:rPr>
                <w:rFonts w:ascii="Tahoma" w:hAnsi="Tahoma" w:cs="Tahoma"/>
                <w:szCs w:val="20"/>
              </w:rPr>
            </w:pPr>
            <w:r w:rsidRPr="00F9368E">
              <w:rPr>
                <w:rFonts w:ascii="Tahoma" w:hAnsi="Tahoma" w:cs="Tahoma"/>
                <w:szCs w:val="20"/>
              </w:rPr>
              <w:t xml:space="preserve">Разработка вкладки </w:t>
            </w:r>
            <w:r w:rsidR="00F9368E">
              <w:rPr>
                <w:rFonts w:ascii="Tahoma" w:hAnsi="Tahoma" w:cs="Tahoma"/>
                <w:szCs w:val="20"/>
              </w:rPr>
              <w:br/>
            </w:r>
            <w:r w:rsidRPr="00F9368E">
              <w:rPr>
                <w:rFonts w:ascii="Tahoma" w:hAnsi="Tahoma" w:cs="Tahoma"/>
                <w:szCs w:val="20"/>
              </w:rPr>
              <w:t>для визуализации нестандартных методов расчета в справочнике «Строения»</w:t>
            </w:r>
          </w:p>
        </w:tc>
        <w:tc>
          <w:tcPr>
            <w:tcW w:w="907" w:type="pct"/>
          </w:tcPr>
          <w:p w14:paraId="46780FB6" w14:textId="77777777" w:rsidR="009D3E72" w:rsidRPr="00F9368E" w:rsidRDefault="009D3E72" w:rsidP="00F9368E">
            <w:pPr>
              <w:spacing w:after="0" w:line="240" w:lineRule="auto"/>
              <w:jc w:val="center"/>
              <w:rPr>
                <w:rFonts w:ascii="Tahoma" w:hAnsi="Tahoma" w:cs="Tahoma"/>
                <w:szCs w:val="20"/>
              </w:rPr>
            </w:pPr>
            <w:r w:rsidRPr="00F9368E">
              <w:rPr>
                <w:rFonts w:ascii="Tahoma" w:hAnsi="Tahoma" w:cs="Tahoma"/>
                <w:szCs w:val="20"/>
              </w:rPr>
              <w:t>20</w:t>
            </w:r>
          </w:p>
        </w:tc>
        <w:tc>
          <w:tcPr>
            <w:tcW w:w="2667" w:type="pct"/>
          </w:tcPr>
          <w:p w14:paraId="06FF8D44" w14:textId="77777777" w:rsidR="009D3E72" w:rsidRPr="00F9368E" w:rsidRDefault="009D3E72" w:rsidP="00F9368E">
            <w:pPr>
              <w:spacing w:after="0" w:line="240" w:lineRule="auto"/>
              <w:ind w:right="-114"/>
              <w:rPr>
                <w:rFonts w:ascii="Tahoma" w:hAnsi="Tahoma" w:cs="Tahoma"/>
                <w:szCs w:val="20"/>
              </w:rPr>
            </w:pPr>
            <w:r w:rsidRPr="00F9368E">
              <w:rPr>
                <w:rFonts w:ascii="Tahoma" w:hAnsi="Tahoma" w:cs="Tahoma"/>
                <w:szCs w:val="20"/>
              </w:rPr>
              <w:t>Создание вкладки для элемента справочника «Строения»</w:t>
            </w:r>
          </w:p>
        </w:tc>
      </w:tr>
      <w:tr w:rsidR="00F9368E" w:rsidRPr="00F9368E" w14:paraId="0D4F6670" w14:textId="77777777" w:rsidTr="00F9368E">
        <w:trPr>
          <w:trHeight w:val="966"/>
        </w:trPr>
        <w:tc>
          <w:tcPr>
            <w:tcW w:w="227" w:type="pct"/>
          </w:tcPr>
          <w:p w14:paraId="34E1608C" w14:textId="77777777" w:rsidR="009D3E72" w:rsidRPr="00F9368E" w:rsidRDefault="009D3E72" w:rsidP="00F9368E">
            <w:pPr>
              <w:pStyle w:val="afffa"/>
              <w:numPr>
                <w:ilvl w:val="0"/>
                <w:numId w:val="36"/>
              </w:numPr>
              <w:spacing w:after="0" w:line="240" w:lineRule="auto"/>
              <w:ind w:left="0" w:firstLine="0"/>
              <w:rPr>
                <w:rFonts w:ascii="Tahoma" w:hAnsi="Tahoma" w:cs="Tahoma"/>
                <w:szCs w:val="20"/>
              </w:rPr>
            </w:pPr>
          </w:p>
        </w:tc>
        <w:tc>
          <w:tcPr>
            <w:tcW w:w="1198" w:type="pct"/>
          </w:tcPr>
          <w:p w14:paraId="4541B2FA" w14:textId="7D5807C2" w:rsidR="009D3E72" w:rsidRPr="00F9368E" w:rsidRDefault="009D3E72" w:rsidP="00F9368E">
            <w:pPr>
              <w:spacing w:after="0" w:line="240" w:lineRule="auto"/>
              <w:ind w:right="-113"/>
              <w:rPr>
                <w:rFonts w:ascii="Tahoma" w:hAnsi="Tahoma" w:cs="Tahoma"/>
                <w:color w:val="000000"/>
                <w:szCs w:val="20"/>
              </w:rPr>
            </w:pPr>
            <w:r w:rsidRPr="00F9368E">
              <w:rPr>
                <w:rFonts w:ascii="Tahoma" w:hAnsi="Tahoma" w:cs="Tahoma"/>
                <w:color w:val="000000"/>
                <w:szCs w:val="20"/>
              </w:rPr>
              <w:t xml:space="preserve">При переносе </w:t>
            </w:r>
            <w:proofErr w:type="spellStart"/>
            <w:r w:rsidRPr="00F9368E">
              <w:rPr>
                <w:rFonts w:ascii="Tahoma" w:hAnsi="Tahoma" w:cs="Tahoma"/>
                <w:color w:val="000000"/>
                <w:szCs w:val="20"/>
              </w:rPr>
              <w:t>теплоустановок</w:t>
            </w:r>
            <w:proofErr w:type="spellEnd"/>
            <w:r w:rsidRPr="00F9368E">
              <w:rPr>
                <w:rFonts w:ascii="Tahoma" w:hAnsi="Tahoma" w:cs="Tahoma"/>
                <w:color w:val="000000"/>
                <w:szCs w:val="20"/>
              </w:rPr>
              <w:t xml:space="preserve"> из договора в договор переносятся все</w:t>
            </w:r>
            <w:r w:rsidR="00F9368E">
              <w:rPr>
                <w:rFonts w:ascii="Tahoma" w:hAnsi="Tahoma" w:cs="Tahoma"/>
                <w:color w:val="000000"/>
                <w:szCs w:val="20"/>
              </w:rPr>
              <w:t xml:space="preserve"> позиции продукции по договору –</w:t>
            </w:r>
            <w:r w:rsidRPr="00F9368E">
              <w:rPr>
                <w:rFonts w:ascii="Tahoma" w:hAnsi="Tahoma" w:cs="Tahoma"/>
                <w:color w:val="000000"/>
                <w:szCs w:val="20"/>
              </w:rPr>
              <w:t xml:space="preserve"> источнику.</w:t>
            </w:r>
          </w:p>
        </w:tc>
        <w:tc>
          <w:tcPr>
            <w:tcW w:w="907" w:type="pct"/>
          </w:tcPr>
          <w:p w14:paraId="047BEBAD" w14:textId="77777777" w:rsidR="009D3E72" w:rsidRPr="00F9368E" w:rsidRDefault="009D3E72" w:rsidP="00F9368E">
            <w:pPr>
              <w:spacing w:after="0" w:line="240" w:lineRule="auto"/>
              <w:jc w:val="center"/>
              <w:rPr>
                <w:rFonts w:ascii="Tahoma" w:hAnsi="Tahoma" w:cs="Tahoma"/>
                <w:szCs w:val="20"/>
              </w:rPr>
            </w:pPr>
            <w:r w:rsidRPr="00F9368E">
              <w:rPr>
                <w:rFonts w:ascii="Tahoma" w:hAnsi="Tahoma" w:cs="Tahoma"/>
                <w:szCs w:val="20"/>
              </w:rPr>
              <w:t>20</w:t>
            </w:r>
          </w:p>
        </w:tc>
        <w:tc>
          <w:tcPr>
            <w:tcW w:w="2667" w:type="pct"/>
          </w:tcPr>
          <w:p w14:paraId="210D10EF" w14:textId="77777777" w:rsidR="009D3E72" w:rsidRPr="00F9368E" w:rsidRDefault="009D3E72" w:rsidP="00F9368E">
            <w:pPr>
              <w:spacing w:after="0" w:line="240" w:lineRule="auto"/>
              <w:ind w:right="-114"/>
              <w:rPr>
                <w:rFonts w:ascii="Tahoma" w:hAnsi="Tahoma" w:cs="Tahoma"/>
                <w:szCs w:val="20"/>
              </w:rPr>
            </w:pPr>
            <w:r w:rsidRPr="00F9368E">
              <w:rPr>
                <w:rFonts w:ascii="Tahoma" w:hAnsi="Tahoma" w:cs="Tahoma"/>
                <w:szCs w:val="20"/>
              </w:rPr>
              <w:t>Требуется переносить тарифы/номенклатуры из договора-источника, которые отсутствуют в продукции договора-приемника</w:t>
            </w:r>
          </w:p>
        </w:tc>
      </w:tr>
      <w:tr w:rsidR="00F9368E" w:rsidRPr="00F9368E" w14:paraId="3BBC8B64" w14:textId="77777777" w:rsidTr="00A51DB6">
        <w:trPr>
          <w:trHeight w:val="598"/>
        </w:trPr>
        <w:tc>
          <w:tcPr>
            <w:tcW w:w="227" w:type="pct"/>
          </w:tcPr>
          <w:p w14:paraId="3A198059" w14:textId="77777777" w:rsidR="009D3E72" w:rsidRPr="00F9368E" w:rsidRDefault="009D3E72" w:rsidP="00F9368E">
            <w:pPr>
              <w:pStyle w:val="afffa"/>
              <w:numPr>
                <w:ilvl w:val="0"/>
                <w:numId w:val="36"/>
              </w:numPr>
              <w:spacing w:after="0" w:line="240" w:lineRule="auto"/>
              <w:ind w:left="0" w:firstLine="0"/>
              <w:rPr>
                <w:rFonts w:ascii="Tahoma" w:hAnsi="Tahoma" w:cs="Tahoma"/>
                <w:szCs w:val="20"/>
              </w:rPr>
            </w:pPr>
          </w:p>
        </w:tc>
        <w:tc>
          <w:tcPr>
            <w:tcW w:w="1198" w:type="pct"/>
          </w:tcPr>
          <w:p w14:paraId="7F5DAFDE" w14:textId="77777777" w:rsidR="009D3E72" w:rsidRPr="00F9368E" w:rsidRDefault="009D3E72" w:rsidP="00F9368E">
            <w:pPr>
              <w:spacing w:after="0" w:line="240" w:lineRule="auto"/>
              <w:ind w:right="-113"/>
              <w:rPr>
                <w:rFonts w:ascii="Tahoma" w:hAnsi="Tahoma" w:cs="Tahoma"/>
                <w:szCs w:val="20"/>
              </w:rPr>
            </w:pPr>
            <w:r w:rsidRPr="00F9368E">
              <w:rPr>
                <w:rFonts w:ascii="Tahoma" w:hAnsi="Tahoma" w:cs="Tahoma"/>
                <w:color w:val="000000"/>
                <w:szCs w:val="20"/>
              </w:rPr>
              <w:t>Добавление новых параметров для отбора в выгрузке шаблона показаний приборов учета.</w:t>
            </w:r>
          </w:p>
        </w:tc>
        <w:tc>
          <w:tcPr>
            <w:tcW w:w="907" w:type="pct"/>
          </w:tcPr>
          <w:p w14:paraId="4830DA2C" w14:textId="77777777" w:rsidR="009D3E72" w:rsidRPr="00F9368E" w:rsidRDefault="009D3E72" w:rsidP="00F9368E">
            <w:pPr>
              <w:spacing w:after="0" w:line="240" w:lineRule="auto"/>
              <w:jc w:val="center"/>
              <w:rPr>
                <w:rFonts w:ascii="Tahoma" w:hAnsi="Tahoma" w:cs="Tahoma"/>
                <w:szCs w:val="20"/>
              </w:rPr>
            </w:pPr>
            <w:r w:rsidRPr="00F9368E">
              <w:rPr>
                <w:rFonts w:ascii="Tahoma" w:hAnsi="Tahoma" w:cs="Tahoma"/>
                <w:szCs w:val="20"/>
              </w:rPr>
              <w:t>32</w:t>
            </w:r>
          </w:p>
        </w:tc>
        <w:tc>
          <w:tcPr>
            <w:tcW w:w="2667" w:type="pct"/>
          </w:tcPr>
          <w:p w14:paraId="152EB403" w14:textId="77777777" w:rsidR="009D3E72" w:rsidRPr="00F9368E" w:rsidRDefault="009D3E72" w:rsidP="00F9368E">
            <w:pPr>
              <w:spacing w:after="0" w:line="240" w:lineRule="auto"/>
              <w:ind w:right="-114"/>
              <w:rPr>
                <w:rFonts w:ascii="Tahoma" w:hAnsi="Tahoma" w:cs="Tahoma"/>
                <w:szCs w:val="20"/>
              </w:rPr>
            </w:pPr>
            <w:r w:rsidRPr="00F9368E">
              <w:rPr>
                <w:rFonts w:ascii="Tahoma" w:hAnsi="Tahoma" w:cs="Tahoma"/>
                <w:szCs w:val="20"/>
              </w:rPr>
              <w:t>В существующий запрос, выгружающий шаблон показаний приборов учета, необходимо добавить 4 параметра (тип – дата). В зависимости вариантов заполнения этих параметров требуется изменить логику вывода данных в шаблон.</w:t>
            </w:r>
          </w:p>
        </w:tc>
      </w:tr>
      <w:tr w:rsidR="00F9368E" w:rsidRPr="00F9368E" w14:paraId="3C9D995D" w14:textId="77777777" w:rsidTr="00F9368E">
        <w:trPr>
          <w:trHeight w:val="1575"/>
        </w:trPr>
        <w:tc>
          <w:tcPr>
            <w:tcW w:w="227" w:type="pct"/>
          </w:tcPr>
          <w:p w14:paraId="4B3C4CED" w14:textId="77777777" w:rsidR="009D3E72" w:rsidRPr="00F9368E" w:rsidRDefault="009D3E72" w:rsidP="00F9368E">
            <w:pPr>
              <w:pStyle w:val="afffa"/>
              <w:numPr>
                <w:ilvl w:val="0"/>
                <w:numId w:val="36"/>
              </w:numPr>
              <w:spacing w:after="0" w:line="240" w:lineRule="auto"/>
              <w:ind w:left="0" w:firstLine="0"/>
              <w:rPr>
                <w:rFonts w:ascii="Tahoma" w:hAnsi="Tahoma" w:cs="Tahoma"/>
                <w:szCs w:val="20"/>
              </w:rPr>
            </w:pPr>
          </w:p>
        </w:tc>
        <w:tc>
          <w:tcPr>
            <w:tcW w:w="1198" w:type="pct"/>
          </w:tcPr>
          <w:p w14:paraId="635FF284" w14:textId="77777777" w:rsidR="009D3E72" w:rsidRPr="00F9368E" w:rsidRDefault="009D3E72" w:rsidP="00F9368E">
            <w:pPr>
              <w:spacing w:after="0" w:line="240" w:lineRule="auto"/>
              <w:ind w:right="-113"/>
              <w:rPr>
                <w:rFonts w:ascii="Tahoma" w:hAnsi="Tahoma" w:cs="Tahoma"/>
                <w:color w:val="000000"/>
                <w:szCs w:val="20"/>
              </w:rPr>
            </w:pPr>
            <w:r w:rsidRPr="00F9368E">
              <w:rPr>
                <w:rFonts w:ascii="Tahoma" w:hAnsi="Tahoma" w:cs="Tahoma"/>
                <w:color w:val="000000"/>
                <w:szCs w:val="20"/>
              </w:rPr>
              <w:t>Изменение логики обработки шаблона данных из сторонних систем в части анализа полей «Кол-во потребителей общее (ГВС)», «Кол-во потребителей без ИПУ (ГВС)», «ИПУ (Да/Нет)».</w:t>
            </w:r>
          </w:p>
        </w:tc>
        <w:tc>
          <w:tcPr>
            <w:tcW w:w="907" w:type="pct"/>
          </w:tcPr>
          <w:p w14:paraId="72E7AAA9" w14:textId="77777777" w:rsidR="009D3E72" w:rsidRPr="00F9368E" w:rsidRDefault="009D3E72" w:rsidP="00F9368E">
            <w:pPr>
              <w:spacing w:after="0" w:line="240" w:lineRule="auto"/>
              <w:jc w:val="center"/>
              <w:rPr>
                <w:rFonts w:ascii="Tahoma" w:hAnsi="Tahoma" w:cs="Tahoma"/>
                <w:szCs w:val="20"/>
              </w:rPr>
            </w:pPr>
            <w:r w:rsidRPr="00F9368E">
              <w:rPr>
                <w:rFonts w:ascii="Tahoma" w:hAnsi="Tahoma" w:cs="Tahoma"/>
                <w:szCs w:val="20"/>
              </w:rPr>
              <w:t>20</w:t>
            </w:r>
          </w:p>
        </w:tc>
        <w:tc>
          <w:tcPr>
            <w:tcW w:w="2667" w:type="pct"/>
          </w:tcPr>
          <w:p w14:paraId="3C8B0723" w14:textId="77777777" w:rsidR="009D3E72" w:rsidRPr="00F9368E" w:rsidRDefault="009D3E72" w:rsidP="00F9368E">
            <w:pPr>
              <w:spacing w:after="0" w:line="240" w:lineRule="auto"/>
              <w:ind w:right="-114"/>
              <w:rPr>
                <w:rFonts w:ascii="Tahoma" w:hAnsi="Tahoma" w:cs="Tahoma"/>
                <w:szCs w:val="20"/>
              </w:rPr>
            </w:pPr>
            <w:r w:rsidRPr="00F9368E">
              <w:rPr>
                <w:rFonts w:ascii="Tahoma" w:hAnsi="Tahoma" w:cs="Tahoma"/>
                <w:szCs w:val="20"/>
              </w:rPr>
              <w:t>При чтении шаблона данных необходимы дополнительные проверки на ошибки в части заполненных значений в полях «Кол-во потребителей общее (ГВС)», «Кол-во потребителей без ИПУ (ГВС)», «ИПУ (Да/Нет)» в разных вариациях.</w:t>
            </w:r>
          </w:p>
        </w:tc>
      </w:tr>
      <w:tr w:rsidR="00F9368E" w:rsidRPr="00F9368E" w14:paraId="4127B42F" w14:textId="77777777" w:rsidTr="00F9368E">
        <w:trPr>
          <w:trHeight w:val="416"/>
        </w:trPr>
        <w:tc>
          <w:tcPr>
            <w:tcW w:w="227" w:type="pct"/>
          </w:tcPr>
          <w:p w14:paraId="051161DA" w14:textId="77777777" w:rsidR="009D3E72" w:rsidRPr="00F9368E" w:rsidRDefault="009D3E72" w:rsidP="00F9368E">
            <w:pPr>
              <w:pStyle w:val="afffa"/>
              <w:numPr>
                <w:ilvl w:val="0"/>
                <w:numId w:val="36"/>
              </w:numPr>
              <w:spacing w:after="0" w:line="240" w:lineRule="auto"/>
              <w:ind w:left="0" w:firstLine="0"/>
              <w:rPr>
                <w:rFonts w:ascii="Tahoma" w:hAnsi="Tahoma" w:cs="Tahoma"/>
                <w:szCs w:val="20"/>
              </w:rPr>
            </w:pPr>
          </w:p>
        </w:tc>
        <w:tc>
          <w:tcPr>
            <w:tcW w:w="1198" w:type="pct"/>
          </w:tcPr>
          <w:p w14:paraId="06E38C3D" w14:textId="77777777" w:rsidR="009D3E72" w:rsidRPr="00F9368E" w:rsidRDefault="009D3E72" w:rsidP="00F9368E">
            <w:pPr>
              <w:spacing w:after="0" w:line="240" w:lineRule="auto"/>
              <w:ind w:right="-113"/>
              <w:rPr>
                <w:rFonts w:ascii="Tahoma" w:hAnsi="Tahoma" w:cs="Tahoma"/>
                <w:szCs w:val="20"/>
              </w:rPr>
            </w:pPr>
            <w:r w:rsidRPr="00F9368E">
              <w:rPr>
                <w:rFonts w:ascii="Tahoma" w:hAnsi="Tahoma" w:cs="Tahoma"/>
                <w:color w:val="000000"/>
                <w:szCs w:val="20"/>
              </w:rPr>
              <w:t>Отчет по расчету коэффициента использования установленной мощности (КИУМ)</w:t>
            </w:r>
          </w:p>
        </w:tc>
        <w:tc>
          <w:tcPr>
            <w:tcW w:w="907" w:type="pct"/>
          </w:tcPr>
          <w:p w14:paraId="6287C1CC" w14:textId="77777777" w:rsidR="009D3E72" w:rsidRPr="00F9368E" w:rsidRDefault="009D3E72" w:rsidP="00F9368E">
            <w:pPr>
              <w:spacing w:after="0" w:line="240" w:lineRule="auto"/>
              <w:jc w:val="center"/>
              <w:rPr>
                <w:rFonts w:ascii="Tahoma" w:hAnsi="Tahoma" w:cs="Tahoma"/>
                <w:szCs w:val="20"/>
              </w:rPr>
            </w:pPr>
            <w:r w:rsidRPr="00F9368E">
              <w:rPr>
                <w:rFonts w:ascii="Tahoma" w:hAnsi="Tahoma" w:cs="Tahoma"/>
                <w:szCs w:val="20"/>
              </w:rPr>
              <w:t>60</w:t>
            </w:r>
          </w:p>
        </w:tc>
        <w:tc>
          <w:tcPr>
            <w:tcW w:w="2667" w:type="pct"/>
          </w:tcPr>
          <w:p w14:paraId="0D228D73" w14:textId="77777777" w:rsidR="009D3E72" w:rsidRPr="00F9368E" w:rsidRDefault="009D3E72" w:rsidP="00F9368E">
            <w:pPr>
              <w:spacing w:after="0" w:line="240" w:lineRule="auto"/>
              <w:ind w:right="-114"/>
              <w:rPr>
                <w:rFonts w:ascii="Tahoma" w:hAnsi="Tahoma" w:cs="Tahoma"/>
                <w:szCs w:val="20"/>
              </w:rPr>
            </w:pPr>
            <w:r w:rsidRPr="00F9368E">
              <w:rPr>
                <w:rFonts w:ascii="Tahoma" w:hAnsi="Tahoma" w:cs="Tahoma"/>
                <w:szCs w:val="20"/>
              </w:rPr>
              <w:t>Необходимо создать системную обработку в виде отчета, который будет выводить для заложенных условий данные построчно по 44 столбцам. По последнему столбцу заложить формулу расчета коэффициента.</w:t>
            </w:r>
          </w:p>
          <w:p w14:paraId="01991C32" w14:textId="77777777" w:rsidR="009D3E72" w:rsidRPr="00F9368E" w:rsidRDefault="009D3E72" w:rsidP="00F9368E">
            <w:pPr>
              <w:spacing w:after="0" w:line="240" w:lineRule="auto"/>
              <w:ind w:right="-114"/>
              <w:rPr>
                <w:rFonts w:ascii="Tahoma" w:hAnsi="Tahoma" w:cs="Tahoma"/>
                <w:szCs w:val="20"/>
              </w:rPr>
            </w:pPr>
            <w:r w:rsidRPr="00F9368E">
              <w:rPr>
                <w:rFonts w:ascii="Tahoma" w:hAnsi="Tahoma" w:cs="Tahoma"/>
                <w:szCs w:val="20"/>
              </w:rPr>
              <w:t>Условия для отображения построчной информации:</w:t>
            </w:r>
          </w:p>
          <w:p w14:paraId="69DB4C1B" w14:textId="77777777" w:rsidR="009D3E72" w:rsidRPr="00F9368E" w:rsidRDefault="009D3E72" w:rsidP="00A51DB6">
            <w:pPr>
              <w:numPr>
                <w:ilvl w:val="0"/>
                <w:numId w:val="44"/>
              </w:numPr>
              <w:tabs>
                <w:tab w:val="clear" w:pos="720"/>
                <w:tab w:val="num" w:pos="226"/>
              </w:tabs>
              <w:spacing w:after="0" w:line="240" w:lineRule="auto"/>
              <w:ind w:left="0" w:right="-114" w:firstLine="0"/>
              <w:rPr>
                <w:rFonts w:ascii="Tahoma" w:hAnsi="Tahoma" w:cs="Tahoma"/>
                <w:szCs w:val="20"/>
              </w:rPr>
            </w:pPr>
            <w:r w:rsidRPr="00F9368E">
              <w:rPr>
                <w:rFonts w:ascii="Tahoma" w:hAnsi="Tahoma" w:cs="Tahoma"/>
                <w:szCs w:val="20"/>
              </w:rPr>
              <w:t xml:space="preserve">Только </w:t>
            </w:r>
            <w:proofErr w:type="gramStart"/>
            <w:r w:rsidRPr="00F9368E">
              <w:rPr>
                <w:rFonts w:ascii="Tahoma" w:hAnsi="Tahoma" w:cs="Tahoma"/>
                <w:szCs w:val="20"/>
              </w:rPr>
              <w:t>для ТУ вида</w:t>
            </w:r>
            <w:proofErr w:type="gramEnd"/>
            <w:r w:rsidRPr="00F9368E">
              <w:rPr>
                <w:rFonts w:ascii="Tahoma" w:hAnsi="Tahoma" w:cs="Tahoma"/>
                <w:szCs w:val="20"/>
              </w:rPr>
              <w:t xml:space="preserve"> «Горячее водоснабжение»;</w:t>
            </w:r>
          </w:p>
          <w:p w14:paraId="1D038C84" w14:textId="77777777" w:rsidR="009D3E72" w:rsidRPr="00F9368E" w:rsidRDefault="009D3E72" w:rsidP="00A51DB6">
            <w:pPr>
              <w:numPr>
                <w:ilvl w:val="0"/>
                <w:numId w:val="44"/>
              </w:numPr>
              <w:tabs>
                <w:tab w:val="clear" w:pos="720"/>
                <w:tab w:val="num" w:pos="226"/>
              </w:tabs>
              <w:spacing w:after="0" w:line="240" w:lineRule="auto"/>
              <w:ind w:left="0" w:right="-114" w:firstLine="0"/>
              <w:rPr>
                <w:rFonts w:ascii="Tahoma" w:hAnsi="Tahoma" w:cs="Tahoma"/>
                <w:szCs w:val="20"/>
              </w:rPr>
            </w:pPr>
            <w:r w:rsidRPr="00F9368E">
              <w:rPr>
                <w:rFonts w:ascii="Tahoma" w:hAnsi="Tahoma" w:cs="Tahoma"/>
                <w:szCs w:val="20"/>
              </w:rPr>
              <w:t>Только по объектам, которые в прошлом году были оснащены прибором учета хотя бы 1 расчетный период и расчет полезного отпуска был произведен по показаниям ПУ;</w:t>
            </w:r>
          </w:p>
          <w:p w14:paraId="2C3267B1" w14:textId="77777777" w:rsidR="009D3E72" w:rsidRPr="00F9368E" w:rsidRDefault="009D3E72" w:rsidP="00A51DB6">
            <w:pPr>
              <w:numPr>
                <w:ilvl w:val="0"/>
                <w:numId w:val="44"/>
              </w:numPr>
              <w:tabs>
                <w:tab w:val="clear" w:pos="720"/>
                <w:tab w:val="num" w:pos="226"/>
              </w:tabs>
              <w:spacing w:after="0" w:line="240" w:lineRule="auto"/>
              <w:ind w:left="0" w:right="-114" w:firstLine="0"/>
              <w:rPr>
                <w:rFonts w:ascii="Tahoma" w:hAnsi="Tahoma" w:cs="Tahoma"/>
                <w:szCs w:val="20"/>
              </w:rPr>
            </w:pPr>
            <w:r w:rsidRPr="00F9368E">
              <w:rPr>
                <w:rFonts w:ascii="Tahoma" w:hAnsi="Tahoma" w:cs="Tahoma"/>
                <w:szCs w:val="20"/>
              </w:rPr>
              <w:t>На основании полезного отпуска в Гкал за прошедший год (12 месяцев) с учетом перерасчетов за периоды прошедшего года. В полезный отпуск включаются также тепловые потери в тепловых сетях потребителя, расположенные до ПУ;</w:t>
            </w:r>
          </w:p>
          <w:p w14:paraId="24C0AC92" w14:textId="77777777" w:rsidR="009D3E72" w:rsidRPr="00F9368E" w:rsidRDefault="009D3E72" w:rsidP="00A51DB6">
            <w:pPr>
              <w:numPr>
                <w:ilvl w:val="0"/>
                <w:numId w:val="44"/>
              </w:numPr>
              <w:tabs>
                <w:tab w:val="clear" w:pos="720"/>
                <w:tab w:val="num" w:pos="226"/>
              </w:tabs>
              <w:spacing w:after="0" w:line="240" w:lineRule="auto"/>
              <w:ind w:left="0" w:right="-114" w:firstLine="0"/>
              <w:rPr>
                <w:rFonts w:ascii="Tahoma" w:hAnsi="Tahoma" w:cs="Tahoma"/>
                <w:szCs w:val="20"/>
              </w:rPr>
            </w:pPr>
            <w:r w:rsidRPr="00F9368E">
              <w:rPr>
                <w:rFonts w:ascii="Tahoma" w:hAnsi="Tahoma" w:cs="Tahoma"/>
                <w:szCs w:val="20"/>
              </w:rPr>
              <w:t>только для объектов, расположенных в строениях с типом Нежилое (в отчете следует поставить вывод типа здания, по умолчанию с типом «Нежилое»). В случае если объекты объединяются в каскады типа АДМ-МКД, то КИУМ не рассчитывается при отсутствии ОДПУ на МКД. Если каскад типа МКД-АДМ, то АДМ рассматривается если у него есть свой ПУ;</w:t>
            </w:r>
          </w:p>
          <w:p w14:paraId="0EA92A85" w14:textId="77777777" w:rsidR="009D3E72" w:rsidRPr="00F9368E" w:rsidRDefault="009D3E72" w:rsidP="00A51DB6">
            <w:pPr>
              <w:numPr>
                <w:ilvl w:val="0"/>
                <w:numId w:val="44"/>
              </w:numPr>
              <w:tabs>
                <w:tab w:val="clear" w:pos="720"/>
                <w:tab w:val="num" w:pos="226"/>
              </w:tabs>
              <w:spacing w:after="0" w:line="240" w:lineRule="auto"/>
              <w:ind w:left="0" w:right="-114" w:firstLine="0"/>
              <w:rPr>
                <w:rFonts w:ascii="Tahoma" w:hAnsi="Tahoma" w:cs="Tahoma"/>
                <w:szCs w:val="20"/>
              </w:rPr>
            </w:pPr>
            <w:r w:rsidRPr="00F9368E">
              <w:rPr>
                <w:rFonts w:ascii="Tahoma" w:hAnsi="Tahoma" w:cs="Tahoma"/>
                <w:szCs w:val="20"/>
              </w:rPr>
              <w:t>только для объектов, по которым за прошедший год не было смены собственника. Также исключаются новые объекты, которые не проработали весь год. При реализации данного условия, необходимо учесть, что по бюджетным объектам происходит смена договора без смены контрагента. Поэтому на период формирования отчета необходимо брать данные из договора, действующего в прошлом году;</w:t>
            </w:r>
          </w:p>
          <w:p w14:paraId="0AD0DCC1" w14:textId="77777777" w:rsidR="009D3E72" w:rsidRPr="00F9368E" w:rsidRDefault="009D3E72" w:rsidP="00A51DB6">
            <w:pPr>
              <w:numPr>
                <w:ilvl w:val="0"/>
                <w:numId w:val="44"/>
              </w:numPr>
              <w:tabs>
                <w:tab w:val="clear" w:pos="720"/>
                <w:tab w:val="num" w:pos="226"/>
              </w:tabs>
              <w:spacing w:after="0" w:line="240" w:lineRule="auto"/>
              <w:ind w:left="0" w:right="-114" w:firstLine="0"/>
              <w:rPr>
                <w:rFonts w:ascii="Tahoma" w:hAnsi="Tahoma" w:cs="Tahoma"/>
                <w:szCs w:val="20"/>
              </w:rPr>
            </w:pPr>
            <w:r w:rsidRPr="00F9368E">
              <w:rPr>
                <w:rFonts w:ascii="Tahoma" w:hAnsi="Tahoma" w:cs="Tahoma"/>
                <w:szCs w:val="20"/>
              </w:rPr>
              <w:t>для объектов, работающих в отопительный период либо круглогодично.</w:t>
            </w:r>
          </w:p>
          <w:p w14:paraId="09B18094" w14:textId="77777777" w:rsidR="009D3E72" w:rsidRPr="00F9368E" w:rsidRDefault="009D3E72" w:rsidP="00A51DB6">
            <w:pPr>
              <w:numPr>
                <w:ilvl w:val="0"/>
                <w:numId w:val="44"/>
              </w:numPr>
              <w:tabs>
                <w:tab w:val="clear" w:pos="720"/>
                <w:tab w:val="num" w:pos="226"/>
              </w:tabs>
              <w:spacing w:after="0" w:line="240" w:lineRule="auto"/>
              <w:ind w:left="0" w:right="-114" w:firstLine="0"/>
              <w:rPr>
                <w:rFonts w:ascii="Tahoma" w:hAnsi="Tahoma" w:cs="Tahoma"/>
                <w:szCs w:val="20"/>
              </w:rPr>
            </w:pPr>
            <w:r w:rsidRPr="00F9368E">
              <w:rPr>
                <w:rFonts w:ascii="Tahoma" w:hAnsi="Tahoma" w:cs="Tahoma"/>
                <w:szCs w:val="20"/>
              </w:rPr>
              <w:t>для объектов теплопотребления нескольких потребителей, оснащенных единым прибором учета, на основании фактического объема потребления тепловой энергии за прошедший год для каждого из объектов (т.е. индивидуально);</w:t>
            </w:r>
          </w:p>
          <w:p w14:paraId="799E6489" w14:textId="77777777" w:rsidR="009D3E72" w:rsidRPr="00F9368E" w:rsidRDefault="009D3E72" w:rsidP="00A51DB6">
            <w:pPr>
              <w:numPr>
                <w:ilvl w:val="0"/>
                <w:numId w:val="44"/>
              </w:numPr>
              <w:tabs>
                <w:tab w:val="clear" w:pos="720"/>
                <w:tab w:val="num" w:pos="226"/>
              </w:tabs>
              <w:spacing w:after="0" w:line="240" w:lineRule="auto"/>
              <w:ind w:left="0" w:right="-114" w:firstLine="0"/>
              <w:rPr>
                <w:rFonts w:ascii="Tahoma" w:hAnsi="Tahoma" w:cs="Tahoma"/>
                <w:szCs w:val="20"/>
              </w:rPr>
            </w:pPr>
            <w:r w:rsidRPr="00F9368E">
              <w:rPr>
                <w:rFonts w:ascii="Tahoma" w:hAnsi="Tahoma" w:cs="Tahoma"/>
                <w:szCs w:val="20"/>
              </w:rPr>
              <w:t>для объектов теплопотребления, принадлежащих одному контрагенту, оснащенных единым прибором учета, на основании общего (всех объектов, подключенных к ПУ) фактического объема потребления тепловой энергии за прошедший год (т.е. совокупно по всем);</w:t>
            </w:r>
          </w:p>
          <w:p w14:paraId="4C83D381" w14:textId="77777777" w:rsidR="009D3E72" w:rsidRPr="00F9368E" w:rsidRDefault="009D3E72" w:rsidP="00A51DB6">
            <w:pPr>
              <w:numPr>
                <w:ilvl w:val="0"/>
                <w:numId w:val="44"/>
              </w:numPr>
              <w:tabs>
                <w:tab w:val="clear" w:pos="720"/>
                <w:tab w:val="num" w:pos="226"/>
              </w:tabs>
              <w:spacing w:after="0" w:line="240" w:lineRule="auto"/>
              <w:ind w:left="0" w:right="-114" w:firstLine="0"/>
              <w:rPr>
                <w:rFonts w:ascii="Tahoma" w:hAnsi="Tahoma" w:cs="Tahoma"/>
                <w:szCs w:val="20"/>
              </w:rPr>
            </w:pPr>
            <w:r w:rsidRPr="00F9368E">
              <w:rPr>
                <w:rFonts w:ascii="Tahoma" w:hAnsi="Tahoma" w:cs="Tahoma"/>
                <w:szCs w:val="20"/>
              </w:rPr>
              <w:t>ликвидированные ТУ не должны попадать в отчет.</w:t>
            </w:r>
          </w:p>
          <w:p w14:paraId="7855DFE4" w14:textId="77777777" w:rsidR="009D3E72" w:rsidRPr="00F9368E" w:rsidRDefault="009D3E72" w:rsidP="00F9368E">
            <w:pPr>
              <w:spacing w:after="0" w:line="240" w:lineRule="auto"/>
              <w:ind w:right="-114"/>
              <w:rPr>
                <w:rFonts w:ascii="Tahoma" w:hAnsi="Tahoma" w:cs="Tahoma"/>
                <w:szCs w:val="20"/>
              </w:rPr>
            </w:pPr>
            <w:r w:rsidRPr="00F9368E">
              <w:rPr>
                <w:rFonts w:ascii="Tahoma" w:hAnsi="Tahoma" w:cs="Tahoma"/>
                <w:szCs w:val="20"/>
              </w:rPr>
              <w:t> Отчет должен содержать следующие 44 столбца:</w:t>
            </w:r>
          </w:p>
          <w:p w14:paraId="117B1A7A" w14:textId="77777777" w:rsidR="009D3E72" w:rsidRPr="00F9368E" w:rsidRDefault="009D3E72" w:rsidP="00F9368E">
            <w:pPr>
              <w:spacing w:after="0" w:line="240" w:lineRule="auto"/>
              <w:ind w:right="-114"/>
              <w:rPr>
                <w:rFonts w:ascii="Tahoma" w:hAnsi="Tahoma" w:cs="Tahoma"/>
                <w:szCs w:val="20"/>
              </w:rPr>
            </w:pPr>
            <w:r w:rsidRPr="00F9368E">
              <w:rPr>
                <w:rFonts w:ascii="Tahoma" w:hAnsi="Tahoma" w:cs="Tahoma"/>
                <w:szCs w:val="20"/>
              </w:rPr>
              <w:t>1 - номер договора;</w:t>
            </w:r>
          </w:p>
          <w:p w14:paraId="3AB37C7C" w14:textId="77777777" w:rsidR="009D3E72" w:rsidRPr="00F9368E" w:rsidRDefault="009D3E72" w:rsidP="00F9368E">
            <w:pPr>
              <w:spacing w:after="0" w:line="240" w:lineRule="auto"/>
              <w:ind w:right="-114"/>
              <w:rPr>
                <w:rFonts w:ascii="Tahoma" w:hAnsi="Tahoma" w:cs="Tahoma"/>
                <w:szCs w:val="20"/>
              </w:rPr>
            </w:pPr>
            <w:r w:rsidRPr="00F9368E">
              <w:rPr>
                <w:rFonts w:ascii="Tahoma" w:hAnsi="Tahoma" w:cs="Tahoma"/>
                <w:szCs w:val="20"/>
              </w:rPr>
              <w:t>2 - код тип договора;</w:t>
            </w:r>
          </w:p>
          <w:p w14:paraId="12BB6370" w14:textId="77777777" w:rsidR="009D3E72" w:rsidRPr="00F9368E" w:rsidRDefault="009D3E72" w:rsidP="00F9368E">
            <w:pPr>
              <w:spacing w:after="0" w:line="240" w:lineRule="auto"/>
              <w:ind w:right="-114"/>
              <w:rPr>
                <w:rFonts w:ascii="Tahoma" w:hAnsi="Tahoma" w:cs="Tahoma"/>
                <w:szCs w:val="20"/>
              </w:rPr>
            </w:pPr>
            <w:r w:rsidRPr="00F9368E">
              <w:rPr>
                <w:rFonts w:ascii="Tahoma" w:hAnsi="Tahoma" w:cs="Tahoma"/>
                <w:szCs w:val="20"/>
              </w:rPr>
              <w:t>3 - тип договора;</w:t>
            </w:r>
          </w:p>
          <w:p w14:paraId="39E2709E" w14:textId="77777777" w:rsidR="009D3E72" w:rsidRPr="00F9368E" w:rsidRDefault="009D3E72" w:rsidP="00F9368E">
            <w:pPr>
              <w:spacing w:after="0" w:line="240" w:lineRule="auto"/>
              <w:ind w:right="-114"/>
              <w:rPr>
                <w:rFonts w:ascii="Tahoma" w:hAnsi="Tahoma" w:cs="Tahoma"/>
                <w:szCs w:val="20"/>
              </w:rPr>
            </w:pPr>
            <w:r w:rsidRPr="00F9368E">
              <w:rPr>
                <w:rFonts w:ascii="Tahoma" w:hAnsi="Tahoma" w:cs="Tahoma"/>
                <w:szCs w:val="20"/>
              </w:rPr>
              <w:t>4 - ИНН контрагента;</w:t>
            </w:r>
          </w:p>
          <w:p w14:paraId="3F072854" w14:textId="77777777" w:rsidR="009D3E72" w:rsidRPr="00F9368E" w:rsidRDefault="009D3E72" w:rsidP="00F9368E">
            <w:pPr>
              <w:spacing w:after="0" w:line="240" w:lineRule="auto"/>
              <w:ind w:right="-114"/>
              <w:rPr>
                <w:rFonts w:ascii="Tahoma" w:hAnsi="Tahoma" w:cs="Tahoma"/>
                <w:szCs w:val="20"/>
              </w:rPr>
            </w:pPr>
            <w:r w:rsidRPr="00F9368E">
              <w:rPr>
                <w:rFonts w:ascii="Tahoma" w:hAnsi="Tahoma" w:cs="Tahoma"/>
                <w:szCs w:val="20"/>
              </w:rPr>
              <w:t>5 - наименование контрагента;</w:t>
            </w:r>
          </w:p>
          <w:p w14:paraId="10A2EA92" w14:textId="77777777" w:rsidR="009D3E72" w:rsidRPr="00F9368E" w:rsidRDefault="009D3E72" w:rsidP="00F9368E">
            <w:pPr>
              <w:spacing w:after="0" w:line="240" w:lineRule="auto"/>
              <w:ind w:right="-114"/>
              <w:rPr>
                <w:rFonts w:ascii="Tahoma" w:hAnsi="Tahoma" w:cs="Tahoma"/>
                <w:szCs w:val="20"/>
              </w:rPr>
            </w:pPr>
            <w:r w:rsidRPr="00F9368E">
              <w:rPr>
                <w:rFonts w:ascii="Tahoma" w:hAnsi="Tahoma" w:cs="Tahoma"/>
                <w:szCs w:val="20"/>
              </w:rPr>
              <w:t>6 - код ТУ;</w:t>
            </w:r>
          </w:p>
          <w:p w14:paraId="550DA487" w14:textId="77777777" w:rsidR="009D3E72" w:rsidRPr="00F9368E" w:rsidRDefault="009D3E72" w:rsidP="00F9368E">
            <w:pPr>
              <w:spacing w:after="0" w:line="240" w:lineRule="auto"/>
              <w:ind w:right="-114"/>
              <w:rPr>
                <w:rFonts w:ascii="Tahoma" w:hAnsi="Tahoma" w:cs="Tahoma"/>
                <w:szCs w:val="20"/>
              </w:rPr>
            </w:pPr>
            <w:r w:rsidRPr="00F9368E">
              <w:rPr>
                <w:rFonts w:ascii="Tahoma" w:hAnsi="Tahoma" w:cs="Tahoma"/>
                <w:szCs w:val="20"/>
              </w:rPr>
              <w:t>7 - наименование ТУ;</w:t>
            </w:r>
          </w:p>
          <w:p w14:paraId="076D9F72" w14:textId="77777777" w:rsidR="009D3E72" w:rsidRPr="00F9368E" w:rsidRDefault="009D3E72" w:rsidP="00F9368E">
            <w:pPr>
              <w:spacing w:after="0" w:line="240" w:lineRule="auto"/>
              <w:ind w:right="-114"/>
              <w:rPr>
                <w:rFonts w:ascii="Tahoma" w:hAnsi="Tahoma" w:cs="Tahoma"/>
                <w:szCs w:val="20"/>
              </w:rPr>
            </w:pPr>
            <w:r w:rsidRPr="00F9368E">
              <w:rPr>
                <w:rFonts w:ascii="Tahoma" w:hAnsi="Tahoma" w:cs="Tahoma"/>
                <w:szCs w:val="20"/>
              </w:rPr>
              <w:t>8 - дата включения ТУ в договор;</w:t>
            </w:r>
          </w:p>
          <w:p w14:paraId="138A8812" w14:textId="77777777" w:rsidR="009D3E72" w:rsidRPr="00F9368E" w:rsidRDefault="009D3E72" w:rsidP="00F9368E">
            <w:pPr>
              <w:spacing w:after="0" w:line="240" w:lineRule="auto"/>
              <w:ind w:right="-114"/>
              <w:rPr>
                <w:rFonts w:ascii="Tahoma" w:hAnsi="Tahoma" w:cs="Tahoma"/>
                <w:szCs w:val="20"/>
              </w:rPr>
            </w:pPr>
            <w:r w:rsidRPr="00F9368E">
              <w:rPr>
                <w:rFonts w:ascii="Tahoma" w:hAnsi="Tahoma" w:cs="Tahoma"/>
                <w:szCs w:val="20"/>
              </w:rPr>
              <w:t>9 - код строения;</w:t>
            </w:r>
          </w:p>
          <w:p w14:paraId="4492E218" w14:textId="77777777" w:rsidR="009D3E72" w:rsidRPr="00F9368E" w:rsidRDefault="009D3E72" w:rsidP="00F9368E">
            <w:pPr>
              <w:spacing w:after="0" w:line="240" w:lineRule="auto"/>
              <w:ind w:right="-114"/>
              <w:rPr>
                <w:rFonts w:ascii="Tahoma" w:hAnsi="Tahoma" w:cs="Tahoma"/>
                <w:szCs w:val="20"/>
              </w:rPr>
            </w:pPr>
            <w:r w:rsidRPr="00F9368E">
              <w:rPr>
                <w:rFonts w:ascii="Tahoma" w:hAnsi="Tahoma" w:cs="Tahoma"/>
                <w:szCs w:val="20"/>
              </w:rPr>
              <w:t>10 - наименование строения;</w:t>
            </w:r>
          </w:p>
          <w:p w14:paraId="51F89E77" w14:textId="77777777" w:rsidR="009D3E72" w:rsidRPr="00F9368E" w:rsidRDefault="009D3E72" w:rsidP="00F9368E">
            <w:pPr>
              <w:spacing w:after="0" w:line="240" w:lineRule="auto"/>
              <w:ind w:right="-114"/>
              <w:rPr>
                <w:rFonts w:ascii="Tahoma" w:hAnsi="Tahoma" w:cs="Tahoma"/>
                <w:szCs w:val="20"/>
              </w:rPr>
            </w:pPr>
            <w:r w:rsidRPr="00F9368E">
              <w:rPr>
                <w:rFonts w:ascii="Tahoma" w:hAnsi="Tahoma" w:cs="Tahoma"/>
                <w:szCs w:val="20"/>
              </w:rPr>
              <w:t>11 - адрес строения;</w:t>
            </w:r>
          </w:p>
          <w:p w14:paraId="49E41CB6" w14:textId="77777777" w:rsidR="009D3E72" w:rsidRPr="00F9368E" w:rsidRDefault="009D3E72" w:rsidP="00F9368E">
            <w:pPr>
              <w:spacing w:after="0" w:line="240" w:lineRule="auto"/>
              <w:ind w:right="-114"/>
              <w:rPr>
                <w:rFonts w:ascii="Tahoma" w:hAnsi="Tahoma" w:cs="Tahoma"/>
                <w:szCs w:val="20"/>
              </w:rPr>
            </w:pPr>
            <w:r w:rsidRPr="00F9368E">
              <w:rPr>
                <w:rFonts w:ascii="Tahoma" w:hAnsi="Tahoma" w:cs="Tahoma"/>
                <w:szCs w:val="20"/>
              </w:rPr>
              <w:t>12 - ФИАС строения;</w:t>
            </w:r>
          </w:p>
          <w:p w14:paraId="4F2E5805" w14:textId="77777777" w:rsidR="009D3E72" w:rsidRPr="00F9368E" w:rsidRDefault="009D3E72" w:rsidP="00F9368E">
            <w:pPr>
              <w:spacing w:after="0" w:line="240" w:lineRule="auto"/>
              <w:ind w:right="-114"/>
              <w:rPr>
                <w:rFonts w:ascii="Tahoma" w:hAnsi="Tahoma" w:cs="Tahoma"/>
                <w:szCs w:val="20"/>
              </w:rPr>
            </w:pPr>
            <w:r w:rsidRPr="00F9368E">
              <w:rPr>
                <w:rFonts w:ascii="Tahoma" w:hAnsi="Tahoma" w:cs="Tahoma"/>
                <w:szCs w:val="20"/>
              </w:rPr>
              <w:t>13 - значение классификатора Тип клиента;</w:t>
            </w:r>
          </w:p>
          <w:p w14:paraId="3FF392DB" w14:textId="77777777" w:rsidR="009D3E72" w:rsidRPr="00F9368E" w:rsidRDefault="009D3E72" w:rsidP="00F9368E">
            <w:pPr>
              <w:spacing w:after="0" w:line="240" w:lineRule="auto"/>
              <w:ind w:right="-114"/>
              <w:rPr>
                <w:rFonts w:ascii="Tahoma" w:hAnsi="Tahoma" w:cs="Tahoma"/>
                <w:szCs w:val="20"/>
              </w:rPr>
            </w:pPr>
            <w:r w:rsidRPr="00F9368E">
              <w:rPr>
                <w:rFonts w:ascii="Tahoma" w:hAnsi="Tahoma" w:cs="Tahoma"/>
                <w:szCs w:val="20"/>
              </w:rPr>
              <w:t>14 - источник тепловой энергии;</w:t>
            </w:r>
          </w:p>
          <w:p w14:paraId="7E55A9A1" w14:textId="77777777" w:rsidR="009D3E72" w:rsidRPr="00F9368E" w:rsidRDefault="009D3E72" w:rsidP="00F9368E">
            <w:pPr>
              <w:spacing w:after="0" w:line="240" w:lineRule="auto"/>
              <w:ind w:right="-114"/>
              <w:rPr>
                <w:rFonts w:ascii="Tahoma" w:hAnsi="Tahoma" w:cs="Tahoma"/>
                <w:szCs w:val="20"/>
              </w:rPr>
            </w:pPr>
            <w:r w:rsidRPr="00F9368E">
              <w:rPr>
                <w:rFonts w:ascii="Tahoma" w:hAnsi="Tahoma" w:cs="Tahoma"/>
                <w:szCs w:val="20"/>
              </w:rPr>
              <w:t>15 - подразделение;</w:t>
            </w:r>
          </w:p>
          <w:p w14:paraId="37599008" w14:textId="77777777" w:rsidR="009D3E72" w:rsidRPr="00F9368E" w:rsidRDefault="009D3E72" w:rsidP="00F9368E">
            <w:pPr>
              <w:spacing w:after="0" w:line="240" w:lineRule="auto"/>
              <w:ind w:right="-114"/>
              <w:rPr>
                <w:rFonts w:ascii="Tahoma" w:hAnsi="Tahoma" w:cs="Tahoma"/>
                <w:szCs w:val="20"/>
              </w:rPr>
            </w:pPr>
            <w:r w:rsidRPr="00F9368E">
              <w:rPr>
                <w:rFonts w:ascii="Tahoma" w:hAnsi="Tahoma" w:cs="Tahoma"/>
                <w:szCs w:val="20"/>
              </w:rPr>
              <w:t>16 - код номенклатуры;</w:t>
            </w:r>
          </w:p>
          <w:p w14:paraId="01F75734" w14:textId="77777777" w:rsidR="009D3E72" w:rsidRPr="00F9368E" w:rsidRDefault="009D3E72" w:rsidP="00F9368E">
            <w:pPr>
              <w:spacing w:after="0" w:line="240" w:lineRule="auto"/>
              <w:ind w:right="-114"/>
              <w:rPr>
                <w:rFonts w:ascii="Tahoma" w:hAnsi="Tahoma" w:cs="Tahoma"/>
                <w:szCs w:val="20"/>
              </w:rPr>
            </w:pPr>
            <w:r w:rsidRPr="00F9368E">
              <w:rPr>
                <w:rFonts w:ascii="Tahoma" w:hAnsi="Tahoma" w:cs="Tahoma"/>
                <w:szCs w:val="20"/>
              </w:rPr>
              <w:t>17 - наименование тарифа;</w:t>
            </w:r>
          </w:p>
          <w:p w14:paraId="08D926A2" w14:textId="77777777" w:rsidR="009D3E72" w:rsidRPr="00F9368E" w:rsidRDefault="009D3E72" w:rsidP="00F9368E">
            <w:pPr>
              <w:spacing w:after="0" w:line="240" w:lineRule="auto"/>
              <w:ind w:right="-114"/>
              <w:rPr>
                <w:rFonts w:ascii="Tahoma" w:hAnsi="Tahoma" w:cs="Tahoma"/>
                <w:szCs w:val="20"/>
              </w:rPr>
            </w:pPr>
            <w:r w:rsidRPr="00F9368E">
              <w:rPr>
                <w:rFonts w:ascii="Tahoma" w:hAnsi="Tahoma" w:cs="Tahoma"/>
                <w:szCs w:val="20"/>
              </w:rPr>
              <w:t>18 - код тарифа;</w:t>
            </w:r>
          </w:p>
          <w:p w14:paraId="0DABC5EF" w14:textId="77777777" w:rsidR="009D3E72" w:rsidRPr="00F9368E" w:rsidRDefault="009D3E72" w:rsidP="00F9368E">
            <w:pPr>
              <w:spacing w:after="0" w:line="240" w:lineRule="auto"/>
              <w:ind w:right="-114"/>
              <w:rPr>
                <w:rFonts w:ascii="Tahoma" w:hAnsi="Tahoma" w:cs="Tahoma"/>
                <w:szCs w:val="20"/>
              </w:rPr>
            </w:pPr>
            <w:r w:rsidRPr="00F9368E">
              <w:rPr>
                <w:rFonts w:ascii="Tahoma" w:hAnsi="Tahoma" w:cs="Tahoma"/>
                <w:szCs w:val="20"/>
              </w:rPr>
              <w:t>19 - наименование тарифа;</w:t>
            </w:r>
          </w:p>
          <w:p w14:paraId="11D52B53" w14:textId="77777777" w:rsidR="009D3E72" w:rsidRPr="00F9368E" w:rsidRDefault="009D3E72" w:rsidP="00F9368E">
            <w:pPr>
              <w:spacing w:after="0" w:line="240" w:lineRule="auto"/>
              <w:ind w:right="-114"/>
              <w:rPr>
                <w:rFonts w:ascii="Tahoma" w:hAnsi="Tahoma" w:cs="Tahoma"/>
                <w:szCs w:val="20"/>
              </w:rPr>
            </w:pPr>
            <w:r w:rsidRPr="00F9368E">
              <w:rPr>
                <w:rFonts w:ascii="Tahoma" w:hAnsi="Tahoma" w:cs="Tahoma"/>
                <w:szCs w:val="20"/>
              </w:rPr>
              <w:t>20 - цена;</w:t>
            </w:r>
          </w:p>
          <w:p w14:paraId="39EBBAA6" w14:textId="77777777" w:rsidR="009D3E72" w:rsidRPr="00F9368E" w:rsidRDefault="009D3E72" w:rsidP="00F9368E">
            <w:pPr>
              <w:spacing w:after="0" w:line="240" w:lineRule="auto"/>
              <w:ind w:right="-114"/>
              <w:rPr>
                <w:rFonts w:ascii="Tahoma" w:hAnsi="Tahoma" w:cs="Tahoma"/>
                <w:szCs w:val="20"/>
              </w:rPr>
            </w:pPr>
            <w:r w:rsidRPr="00F9368E">
              <w:rPr>
                <w:rFonts w:ascii="Tahoma" w:hAnsi="Tahoma" w:cs="Tahoma"/>
                <w:szCs w:val="20"/>
              </w:rPr>
              <w:t>21 - GUID ПУ ТУ;</w:t>
            </w:r>
          </w:p>
          <w:p w14:paraId="236449EF" w14:textId="77777777" w:rsidR="009D3E72" w:rsidRPr="00F9368E" w:rsidRDefault="009D3E72" w:rsidP="00F9368E">
            <w:pPr>
              <w:spacing w:after="0" w:line="240" w:lineRule="auto"/>
              <w:ind w:right="-114"/>
              <w:rPr>
                <w:rFonts w:ascii="Tahoma" w:hAnsi="Tahoma" w:cs="Tahoma"/>
                <w:szCs w:val="20"/>
              </w:rPr>
            </w:pPr>
            <w:r w:rsidRPr="00F9368E">
              <w:rPr>
                <w:rFonts w:ascii="Tahoma" w:hAnsi="Tahoma" w:cs="Tahoma"/>
                <w:szCs w:val="20"/>
              </w:rPr>
              <w:t>22 - GUID ПУ головной 1 уровень (к котором подчинен ПУ ТУ);</w:t>
            </w:r>
          </w:p>
          <w:p w14:paraId="59752CE4" w14:textId="77777777" w:rsidR="009D3E72" w:rsidRPr="00F9368E" w:rsidRDefault="009D3E72" w:rsidP="00F9368E">
            <w:pPr>
              <w:spacing w:after="0" w:line="240" w:lineRule="auto"/>
              <w:ind w:right="-114"/>
              <w:rPr>
                <w:rFonts w:ascii="Tahoma" w:hAnsi="Tahoma" w:cs="Tahoma"/>
                <w:szCs w:val="20"/>
              </w:rPr>
            </w:pPr>
            <w:r w:rsidRPr="00F9368E">
              <w:rPr>
                <w:rFonts w:ascii="Tahoma" w:hAnsi="Tahoma" w:cs="Tahoma"/>
                <w:szCs w:val="20"/>
              </w:rPr>
              <w:t>23 - GUID ПУ головной 2 уровень (к котором подчинен ПУ ТУ);</w:t>
            </w:r>
          </w:p>
          <w:p w14:paraId="7F480336" w14:textId="77777777" w:rsidR="009D3E72" w:rsidRPr="00F9368E" w:rsidRDefault="009D3E72" w:rsidP="00F9368E">
            <w:pPr>
              <w:spacing w:after="0" w:line="240" w:lineRule="auto"/>
              <w:ind w:right="-114"/>
              <w:rPr>
                <w:rFonts w:ascii="Tahoma" w:hAnsi="Tahoma" w:cs="Tahoma"/>
                <w:szCs w:val="20"/>
              </w:rPr>
            </w:pPr>
            <w:r w:rsidRPr="00F9368E">
              <w:rPr>
                <w:rFonts w:ascii="Tahoma" w:hAnsi="Tahoma" w:cs="Tahoma"/>
                <w:szCs w:val="20"/>
              </w:rPr>
              <w:t>24 - GUID ПУ головной 3 уровень (к котором подчинен ПУ ТУ);</w:t>
            </w:r>
          </w:p>
          <w:p w14:paraId="08B02D66" w14:textId="77777777" w:rsidR="009D3E72" w:rsidRPr="00F9368E" w:rsidRDefault="009D3E72" w:rsidP="00F9368E">
            <w:pPr>
              <w:spacing w:after="0" w:line="240" w:lineRule="auto"/>
              <w:ind w:right="-114"/>
              <w:rPr>
                <w:rFonts w:ascii="Tahoma" w:hAnsi="Tahoma" w:cs="Tahoma"/>
                <w:szCs w:val="20"/>
              </w:rPr>
            </w:pPr>
            <w:r w:rsidRPr="00F9368E">
              <w:rPr>
                <w:rFonts w:ascii="Tahoma" w:hAnsi="Tahoma" w:cs="Tahoma"/>
                <w:szCs w:val="20"/>
              </w:rPr>
              <w:t>25 - наименование ПУ ТУ;</w:t>
            </w:r>
          </w:p>
          <w:p w14:paraId="69CA626A" w14:textId="77777777" w:rsidR="009D3E72" w:rsidRPr="00F9368E" w:rsidRDefault="009D3E72" w:rsidP="00F9368E">
            <w:pPr>
              <w:spacing w:after="0" w:line="240" w:lineRule="auto"/>
              <w:ind w:right="-114"/>
              <w:rPr>
                <w:rFonts w:ascii="Tahoma" w:hAnsi="Tahoma" w:cs="Tahoma"/>
                <w:szCs w:val="20"/>
              </w:rPr>
            </w:pPr>
            <w:r w:rsidRPr="00F9368E">
              <w:rPr>
                <w:rFonts w:ascii="Tahoma" w:hAnsi="Tahoma" w:cs="Tahoma"/>
                <w:szCs w:val="20"/>
              </w:rPr>
              <w:t>26 - наименование ПУ головной 1 уровень (к котором подчинен ПУ ТУ);</w:t>
            </w:r>
          </w:p>
          <w:p w14:paraId="142E7DD6" w14:textId="77777777" w:rsidR="009D3E72" w:rsidRPr="00F9368E" w:rsidRDefault="009D3E72" w:rsidP="00F9368E">
            <w:pPr>
              <w:spacing w:after="0" w:line="240" w:lineRule="auto"/>
              <w:ind w:right="-114"/>
              <w:rPr>
                <w:rFonts w:ascii="Tahoma" w:hAnsi="Tahoma" w:cs="Tahoma"/>
                <w:szCs w:val="20"/>
              </w:rPr>
            </w:pPr>
            <w:r w:rsidRPr="00F9368E">
              <w:rPr>
                <w:rFonts w:ascii="Tahoma" w:hAnsi="Tahoma" w:cs="Tahoma"/>
                <w:szCs w:val="20"/>
              </w:rPr>
              <w:t>27 - наименование ПУ головной 2 уровень (к котором подчинен ПУ ТУ);</w:t>
            </w:r>
          </w:p>
          <w:p w14:paraId="569E41D9" w14:textId="77777777" w:rsidR="009D3E72" w:rsidRPr="00F9368E" w:rsidRDefault="009D3E72" w:rsidP="00F9368E">
            <w:pPr>
              <w:spacing w:after="0" w:line="240" w:lineRule="auto"/>
              <w:ind w:right="-114"/>
              <w:rPr>
                <w:rFonts w:ascii="Tahoma" w:hAnsi="Tahoma" w:cs="Tahoma"/>
                <w:szCs w:val="20"/>
              </w:rPr>
            </w:pPr>
            <w:r w:rsidRPr="00F9368E">
              <w:rPr>
                <w:rFonts w:ascii="Tahoma" w:hAnsi="Tahoma" w:cs="Tahoma"/>
                <w:szCs w:val="20"/>
              </w:rPr>
              <w:t>28 - наименование ПУ головной 3 уровень (к котором подчинен ПУ ТУ);</w:t>
            </w:r>
          </w:p>
          <w:p w14:paraId="10510A23" w14:textId="77777777" w:rsidR="009D3E72" w:rsidRPr="00F9368E" w:rsidRDefault="009D3E72" w:rsidP="00F9368E">
            <w:pPr>
              <w:spacing w:after="0" w:line="240" w:lineRule="auto"/>
              <w:ind w:right="-114"/>
              <w:rPr>
                <w:rFonts w:ascii="Tahoma" w:hAnsi="Tahoma" w:cs="Tahoma"/>
                <w:szCs w:val="20"/>
              </w:rPr>
            </w:pPr>
            <w:r w:rsidRPr="00F9368E">
              <w:rPr>
                <w:rFonts w:ascii="Tahoma" w:hAnsi="Tahoma" w:cs="Tahoma"/>
                <w:szCs w:val="20"/>
              </w:rPr>
              <w:t>29-40 - полезный отпуск по ТУ в Гкал за каждый месяц прошлого года;</w:t>
            </w:r>
          </w:p>
          <w:p w14:paraId="0FFE8E33" w14:textId="77777777" w:rsidR="009D3E72" w:rsidRPr="00F9368E" w:rsidRDefault="009D3E72" w:rsidP="00F9368E">
            <w:pPr>
              <w:spacing w:after="0" w:line="240" w:lineRule="auto"/>
              <w:ind w:right="-114"/>
              <w:rPr>
                <w:rFonts w:ascii="Tahoma" w:hAnsi="Tahoma" w:cs="Tahoma"/>
                <w:szCs w:val="20"/>
              </w:rPr>
            </w:pPr>
            <w:r w:rsidRPr="00F9368E">
              <w:rPr>
                <w:rFonts w:ascii="Tahoma" w:hAnsi="Tahoma" w:cs="Tahoma"/>
                <w:szCs w:val="20"/>
              </w:rPr>
              <w:t>41 - полезный отпуск по ТУ в Гкал в целом за прошлый год;</w:t>
            </w:r>
          </w:p>
          <w:p w14:paraId="33A1F7D2" w14:textId="77777777" w:rsidR="009D3E72" w:rsidRPr="00F9368E" w:rsidRDefault="009D3E72" w:rsidP="00F9368E">
            <w:pPr>
              <w:spacing w:after="0" w:line="240" w:lineRule="auto"/>
              <w:ind w:right="-114"/>
              <w:rPr>
                <w:rFonts w:ascii="Tahoma" w:hAnsi="Tahoma" w:cs="Tahoma"/>
                <w:szCs w:val="20"/>
              </w:rPr>
            </w:pPr>
            <w:r w:rsidRPr="00F9368E">
              <w:rPr>
                <w:rFonts w:ascii="Tahoma" w:hAnsi="Tahoma" w:cs="Tahoma"/>
                <w:szCs w:val="20"/>
              </w:rPr>
              <w:t xml:space="preserve">42 - суммарная максимальная договорная нагрузка по ТУ (в </w:t>
            </w:r>
            <w:proofErr w:type="spellStart"/>
            <w:r w:rsidRPr="00F9368E">
              <w:rPr>
                <w:rFonts w:ascii="Tahoma" w:hAnsi="Tahoma" w:cs="Tahoma"/>
                <w:szCs w:val="20"/>
              </w:rPr>
              <w:t>т.ч</w:t>
            </w:r>
            <w:proofErr w:type="spellEnd"/>
            <w:r w:rsidRPr="00F9368E">
              <w:rPr>
                <w:rFonts w:ascii="Tahoma" w:hAnsi="Tahoma" w:cs="Tahoma"/>
                <w:szCs w:val="20"/>
              </w:rPr>
              <w:t>. максимальная ГВС), Гкал/ч;</w:t>
            </w:r>
          </w:p>
          <w:p w14:paraId="67ACFD17" w14:textId="77777777" w:rsidR="009D3E72" w:rsidRPr="00F9368E" w:rsidRDefault="009D3E72" w:rsidP="00F9368E">
            <w:pPr>
              <w:spacing w:after="0" w:line="240" w:lineRule="auto"/>
              <w:ind w:right="-114"/>
              <w:rPr>
                <w:rFonts w:ascii="Tahoma" w:hAnsi="Tahoma" w:cs="Tahoma"/>
                <w:szCs w:val="20"/>
              </w:rPr>
            </w:pPr>
            <w:r w:rsidRPr="00F9368E">
              <w:rPr>
                <w:rFonts w:ascii="Tahoma" w:hAnsi="Tahoma" w:cs="Tahoma"/>
                <w:szCs w:val="20"/>
              </w:rPr>
              <w:t xml:space="preserve">43 - величина потерь в тепловых сетях до ПУ (в </w:t>
            </w:r>
            <w:proofErr w:type="spellStart"/>
            <w:r w:rsidRPr="00F9368E">
              <w:rPr>
                <w:rFonts w:ascii="Tahoma" w:hAnsi="Tahoma" w:cs="Tahoma"/>
                <w:szCs w:val="20"/>
              </w:rPr>
              <w:t>т.ч</w:t>
            </w:r>
            <w:proofErr w:type="spellEnd"/>
            <w:r w:rsidRPr="00F9368E">
              <w:rPr>
                <w:rFonts w:ascii="Tahoma" w:hAnsi="Tahoma" w:cs="Tahoma"/>
                <w:szCs w:val="20"/>
              </w:rPr>
              <w:t>. с утечкой), Гкал/ч;</w:t>
            </w:r>
          </w:p>
          <w:p w14:paraId="72765855" w14:textId="77777777" w:rsidR="009D3E72" w:rsidRPr="00F9368E" w:rsidRDefault="009D3E72" w:rsidP="00F9368E">
            <w:pPr>
              <w:spacing w:after="0" w:line="240" w:lineRule="auto"/>
              <w:ind w:right="-114"/>
              <w:rPr>
                <w:rFonts w:ascii="Tahoma" w:hAnsi="Tahoma" w:cs="Tahoma"/>
                <w:szCs w:val="20"/>
              </w:rPr>
            </w:pPr>
            <w:r w:rsidRPr="00F9368E">
              <w:rPr>
                <w:rFonts w:ascii="Tahoma" w:hAnsi="Tahoma" w:cs="Tahoma"/>
                <w:szCs w:val="20"/>
              </w:rPr>
              <w:t>44 - КИУМ. Определяется по формуле: ПО за год</w:t>
            </w:r>
            <w:proofErr w:type="gramStart"/>
            <w:r w:rsidRPr="00F9368E">
              <w:rPr>
                <w:rFonts w:ascii="Tahoma" w:hAnsi="Tahoma" w:cs="Tahoma"/>
                <w:szCs w:val="20"/>
              </w:rPr>
              <w:t>/(</w:t>
            </w:r>
            <w:proofErr w:type="gramEnd"/>
            <w:r w:rsidRPr="00F9368E">
              <w:rPr>
                <w:rFonts w:ascii="Tahoma" w:hAnsi="Tahoma" w:cs="Tahoma"/>
                <w:szCs w:val="20"/>
              </w:rPr>
              <w:t xml:space="preserve">нагрузка (максимальную в </w:t>
            </w:r>
            <w:proofErr w:type="spellStart"/>
            <w:r w:rsidRPr="00F9368E">
              <w:rPr>
                <w:rFonts w:ascii="Tahoma" w:hAnsi="Tahoma" w:cs="Tahoma"/>
                <w:szCs w:val="20"/>
              </w:rPr>
              <w:t>т.ч</w:t>
            </w:r>
            <w:proofErr w:type="spellEnd"/>
            <w:r w:rsidRPr="00F9368E">
              <w:rPr>
                <w:rFonts w:ascii="Tahoma" w:hAnsi="Tahoma" w:cs="Tahoma"/>
                <w:szCs w:val="20"/>
              </w:rPr>
              <w:t>. потери)*8760).</w:t>
            </w:r>
          </w:p>
        </w:tc>
      </w:tr>
      <w:tr w:rsidR="00F9368E" w:rsidRPr="00F9368E" w14:paraId="0ECF45FC" w14:textId="77777777" w:rsidTr="00A51DB6">
        <w:trPr>
          <w:trHeight w:val="259"/>
        </w:trPr>
        <w:tc>
          <w:tcPr>
            <w:tcW w:w="227" w:type="pct"/>
          </w:tcPr>
          <w:p w14:paraId="2B3839EE" w14:textId="77777777" w:rsidR="009D3E72" w:rsidRPr="00F9368E" w:rsidRDefault="009D3E72" w:rsidP="00F9368E">
            <w:pPr>
              <w:pStyle w:val="afffa"/>
              <w:numPr>
                <w:ilvl w:val="0"/>
                <w:numId w:val="36"/>
              </w:numPr>
              <w:spacing w:after="0" w:line="240" w:lineRule="auto"/>
              <w:ind w:left="0" w:firstLine="0"/>
              <w:rPr>
                <w:rFonts w:ascii="Tahoma" w:hAnsi="Tahoma" w:cs="Tahoma"/>
                <w:szCs w:val="20"/>
              </w:rPr>
            </w:pPr>
          </w:p>
        </w:tc>
        <w:tc>
          <w:tcPr>
            <w:tcW w:w="1198" w:type="pct"/>
          </w:tcPr>
          <w:p w14:paraId="2713248C" w14:textId="77777777" w:rsidR="009D3E72" w:rsidRPr="00F9368E" w:rsidRDefault="009D3E72" w:rsidP="00F9368E">
            <w:pPr>
              <w:spacing w:after="0" w:line="240" w:lineRule="auto"/>
              <w:ind w:right="-113"/>
              <w:rPr>
                <w:rFonts w:ascii="Tahoma" w:hAnsi="Tahoma" w:cs="Tahoma"/>
                <w:color w:val="000000"/>
                <w:szCs w:val="20"/>
              </w:rPr>
            </w:pPr>
            <w:r w:rsidRPr="00F9368E">
              <w:rPr>
                <w:rFonts w:ascii="Tahoma" w:hAnsi="Tahoma" w:cs="Tahoma"/>
                <w:color w:val="000000"/>
                <w:szCs w:val="20"/>
              </w:rPr>
              <w:t xml:space="preserve">Модификация формирования записей в ДЛ </w:t>
            </w:r>
            <w:proofErr w:type="spellStart"/>
            <w:r w:rsidRPr="00F9368E">
              <w:rPr>
                <w:rFonts w:ascii="Tahoma" w:hAnsi="Tahoma" w:cs="Tahoma"/>
                <w:color w:val="000000"/>
                <w:szCs w:val="20"/>
              </w:rPr>
              <w:t>КнигиПродаж</w:t>
            </w:r>
            <w:proofErr w:type="spellEnd"/>
            <w:r w:rsidRPr="00F9368E">
              <w:rPr>
                <w:rFonts w:ascii="Tahoma" w:hAnsi="Tahoma" w:cs="Tahoma"/>
                <w:color w:val="000000"/>
                <w:szCs w:val="20"/>
              </w:rPr>
              <w:t xml:space="preserve"> по замене КВО в конкретном СФ</w:t>
            </w:r>
          </w:p>
        </w:tc>
        <w:tc>
          <w:tcPr>
            <w:tcW w:w="907" w:type="pct"/>
          </w:tcPr>
          <w:p w14:paraId="246DD478" w14:textId="77777777" w:rsidR="009D3E72" w:rsidRPr="00F9368E" w:rsidRDefault="009D3E72" w:rsidP="00F9368E">
            <w:pPr>
              <w:spacing w:after="0" w:line="240" w:lineRule="auto"/>
              <w:jc w:val="center"/>
              <w:rPr>
                <w:rFonts w:ascii="Tahoma" w:hAnsi="Tahoma" w:cs="Tahoma"/>
                <w:szCs w:val="20"/>
              </w:rPr>
            </w:pPr>
            <w:r w:rsidRPr="00F9368E">
              <w:rPr>
                <w:rFonts w:ascii="Tahoma" w:hAnsi="Tahoma" w:cs="Tahoma"/>
                <w:szCs w:val="20"/>
              </w:rPr>
              <w:t>40</w:t>
            </w:r>
          </w:p>
        </w:tc>
        <w:tc>
          <w:tcPr>
            <w:tcW w:w="2667" w:type="pct"/>
          </w:tcPr>
          <w:p w14:paraId="247CCF9F" w14:textId="77777777" w:rsidR="009D3E72" w:rsidRPr="00F9368E" w:rsidRDefault="009D3E72" w:rsidP="00F9368E">
            <w:pPr>
              <w:spacing w:after="0" w:line="240" w:lineRule="auto"/>
              <w:ind w:right="-114"/>
              <w:rPr>
                <w:rFonts w:ascii="Tahoma" w:hAnsi="Tahoma" w:cs="Tahoma"/>
                <w:color w:val="000000"/>
                <w:szCs w:val="20"/>
              </w:rPr>
            </w:pPr>
            <w:bookmarkStart w:id="14" w:name="_Toc156559452"/>
            <w:r w:rsidRPr="00F9368E">
              <w:rPr>
                <w:rFonts w:ascii="Tahoma" w:hAnsi="Tahoma" w:cs="Tahoma"/>
                <w:color w:val="000000"/>
                <w:szCs w:val="20"/>
              </w:rPr>
              <w:t>1.Модификация РН НДС Записи книги покупок</w:t>
            </w:r>
            <w:bookmarkEnd w:id="14"/>
          </w:p>
          <w:p w14:paraId="6335B9F0" w14:textId="77777777" w:rsidR="009D3E72" w:rsidRPr="00F9368E" w:rsidRDefault="009D3E72" w:rsidP="00F9368E">
            <w:pPr>
              <w:spacing w:after="0" w:line="240" w:lineRule="auto"/>
              <w:ind w:right="-114"/>
              <w:rPr>
                <w:rFonts w:ascii="Tahoma" w:hAnsi="Tahoma" w:cs="Tahoma"/>
                <w:color w:val="000000"/>
                <w:szCs w:val="20"/>
              </w:rPr>
            </w:pPr>
            <w:r w:rsidRPr="00F9368E">
              <w:rPr>
                <w:rFonts w:ascii="Tahoma" w:hAnsi="Tahoma" w:cs="Tahoma"/>
                <w:color w:val="000000"/>
                <w:szCs w:val="20"/>
              </w:rPr>
              <w:t>2.</w:t>
            </w:r>
            <w:bookmarkStart w:id="15" w:name="_Toc156559453"/>
            <w:r w:rsidRPr="00F9368E">
              <w:rPr>
                <w:rFonts w:ascii="Tahoma" w:hAnsi="Tahoma" w:cs="Tahoma"/>
                <w:color w:val="000000"/>
                <w:szCs w:val="20"/>
              </w:rPr>
              <w:t>Модификация документа «Исправление СФ»</w:t>
            </w:r>
            <w:bookmarkEnd w:id="15"/>
          </w:p>
          <w:p w14:paraId="1F2B085A" w14:textId="77777777" w:rsidR="009D3E72" w:rsidRPr="00F9368E" w:rsidRDefault="009D3E72" w:rsidP="00F9368E">
            <w:pPr>
              <w:spacing w:after="0" w:line="240" w:lineRule="auto"/>
              <w:ind w:right="-114"/>
              <w:rPr>
                <w:rFonts w:ascii="Tahoma" w:hAnsi="Tahoma" w:cs="Tahoma"/>
                <w:color w:val="000000"/>
                <w:szCs w:val="20"/>
              </w:rPr>
            </w:pPr>
            <w:r w:rsidRPr="00F9368E">
              <w:rPr>
                <w:rFonts w:ascii="Tahoma" w:hAnsi="Tahoma" w:cs="Tahoma"/>
                <w:color w:val="000000"/>
                <w:szCs w:val="20"/>
              </w:rPr>
              <w:t>3.</w:t>
            </w:r>
            <w:bookmarkStart w:id="16" w:name="_Toc156559454"/>
            <w:r w:rsidRPr="00F9368E">
              <w:rPr>
                <w:rFonts w:ascii="Tahoma" w:hAnsi="Tahoma" w:cs="Tahoma"/>
                <w:color w:val="000000"/>
                <w:szCs w:val="20"/>
              </w:rPr>
              <w:t xml:space="preserve"> Модификация отчета УСТЭ 2.2 Книга покупок</w:t>
            </w:r>
            <w:bookmarkEnd w:id="16"/>
          </w:p>
          <w:p w14:paraId="50EC2834" w14:textId="77777777" w:rsidR="009D3E72" w:rsidRPr="00F9368E" w:rsidRDefault="009D3E72" w:rsidP="00F9368E">
            <w:pPr>
              <w:spacing w:after="0" w:line="240" w:lineRule="auto"/>
              <w:ind w:right="-114"/>
              <w:rPr>
                <w:rFonts w:ascii="Tahoma" w:hAnsi="Tahoma" w:cs="Tahoma"/>
                <w:szCs w:val="20"/>
              </w:rPr>
            </w:pPr>
          </w:p>
        </w:tc>
      </w:tr>
      <w:tr w:rsidR="00F9368E" w:rsidRPr="00F9368E" w14:paraId="1FDF30D5" w14:textId="77777777" w:rsidTr="00A51DB6">
        <w:trPr>
          <w:trHeight w:val="319"/>
        </w:trPr>
        <w:tc>
          <w:tcPr>
            <w:tcW w:w="227" w:type="pct"/>
          </w:tcPr>
          <w:p w14:paraId="40BC8806" w14:textId="77777777" w:rsidR="009D3E72" w:rsidRPr="00F9368E" w:rsidRDefault="009D3E72" w:rsidP="00F9368E">
            <w:pPr>
              <w:pStyle w:val="afffa"/>
              <w:numPr>
                <w:ilvl w:val="0"/>
                <w:numId w:val="36"/>
              </w:numPr>
              <w:spacing w:after="0" w:line="240" w:lineRule="auto"/>
              <w:ind w:left="0" w:firstLine="0"/>
              <w:rPr>
                <w:rFonts w:ascii="Tahoma" w:hAnsi="Tahoma" w:cs="Tahoma"/>
                <w:szCs w:val="20"/>
              </w:rPr>
            </w:pPr>
          </w:p>
        </w:tc>
        <w:tc>
          <w:tcPr>
            <w:tcW w:w="1198" w:type="pct"/>
          </w:tcPr>
          <w:p w14:paraId="1BBB1FDB" w14:textId="77777777" w:rsidR="009D3E72" w:rsidRPr="00F9368E" w:rsidRDefault="009D3E72" w:rsidP="00F9368E">
            <w:pPr>
              <w:spacing w:after="0" w:line="240" w:lineRule="auto"/>
              <w:ind w:right="-113"/>
              <w:rPr>
                <w:rFonts w:ascii="Tahoma" w:hAnsi="Tahoma" w:cs="Tahoma"/>
                <w:color w:val="000000"/>
                <w:szCs w:val="20"/>
              </w:rPr>
            </w:pPr>
            <w:r w:rsidRPr="00F9368E">
              <w:rPr>
                <w:rFonts w:ascii="Tahoma" w:hAnsi="Tahoma" w:cs="Tahoma"/>
                <w:color w:val="000000"/>
                <w:szCs w:val="20"/>
              </w:rPr>
              <w:t xml:space="preserve">Модификация отчета ПМ7 по отражению информации о перерасчетах </w:t>
            </w:r>
          </w:p>
        </w:tc>
        <w:tc>
          <w:tcPr>
            <w:tcW w:w="907" w:type="pct"/>
          </w:tcPr>
          <w:p w14:paraId="74C1C795" w14:textId="77777777" w:rsidR="009D3E72" w:rsidRPr="00F9368E" w:rsidRDefault="009D3E72" w:rsidP="00F9368E">
            <w:pPr>
              <w:spacing w:after="0" w:line="240" w:lineRule="auto"/>
              <w:jc w:val="center"/>
              <w:rPr>
                <w:rFonts w:ascii="Tahoma" w:hAnsi="Tahoma" w:cs="Tahoma"/>
                <w:szCs w:val="20"/>
              </w:rPr>
            </w:pPr>
            <w:r w:rsidRPr="00F9368E">
              <w:rPr>
                <w:rFonts w:ascii="Tahoma" w:hAnsi="Tahoma" w:cs="Tahoma"/>
                <w:szCs w:val="20"/>
              </w:rPr>
              <w:t>60</w:t>
            </w:r>
          </w:p>
        </w:tc>
        <w:tc>
          <w:tcPr>
            <w:tcW w:w="2667" w:type="pct"/>
          </w:tcPr>
          <w:p w14:paraId="491293B8" w14:textId="77777777" w:rsidR="009D3E72" w:rsidRPr="00F9368E" w:rsidRDefault="009D3E72" w:rsidP="00F9368E">
            <w:pPr>
              <w:spacing w:after="0" w:line="240" w:lineRule="auto"/>
              <w:ind w:right="-114"/>
              <w:rPr>
                <w:rFonts w:ascii="Tahoma" w:hAnsi="Tahoma" w:cs="Tahoma"/>
                <w:color w:val="000000"/>
                <w:szCs w:val="20"/>
              </w:rPr>
            </w:pPr>
            <w:r w:rsidRPr="00F9368E">
              <w:rPr>
                <w:rFonts w:ascii="Tahoma" w:hAnsi="Tahoma" w:cs="Tahoma"/>
                <w:color w:val="000000"/>
                <w:szCs w:val="20"/>
              </w:rPr>
              <w:t>1.Доработка отчета ПМ7</w:t>
            </w:r>
          </w:p>
          <w:p w14:paraId="68B9C598" w14:textId="77777777" w:rsidR="009D3E72" w:rsidRPr="00F9368E" w:rsidRDefault="009D3E72" w:rsidP="00F9368E">
            <w:pPr>
              <w:spacing w:after="0" w:line="240" w:lineRule="auto"/>
              <w:ind w:right="-114"/>
              <w:rPr>
                <w:rFonts w:ascii="Tahoma" w:hAnsi="Tahoma" w:cs="Tahoma"/>
                <w:szCs w:val="20"/>
              </w:rPr>
            </w:pPr>
            <w:r w:rsidRPr="00F9368E">
              <w:rPr>
                <w:rFonts w:ascii="Tahoma" w:hAnsi="Tahoma" w:cs="Tahoma"/>
                <w:szCs w:val="20"/>
              </w:rPr>
              <w:t xml:space="preserve">2.Модификация свойств и </w:t>
            </w:r>
            <w:proofErr w:type="spellStart"/>
            <w:r w:rsidRPr="00F9368E">
              <w:rPr>
                <w:rFonts w:ascii="Tahoma" w:hAnsi="Tahoma" w:cs="Tahoma"/>
                <w:szCs w:val="20"/>
              </w:rPr>
              <w:t>ихзаполнения</w:t>
            </w:r>
            <w:proofErr w:type="spellEnd"/>
            <w:r w:rsidRPr="00F9368E">
              <w:rPr>
                <w:rFonts w:ascii="Tahoma" w:hAnsi="Tahoma" w:cs="Tahoma"/>
                <w:szCs w:val="20"/>
              </w:rPr>
              <w:t xml:space="preserve"> документа «Счет-фактура»</w:t>
            </w:r>
          </w:p>
          <w:p w14:paraId="39DE4A8F" w14:textId="77777777" w:rsidR="009D3E72" w:rsidRPr="00F9368E" w:rsidRDefault="009D3E72" w:rsidP="00F9368E">
            <w:pPr>
              <w:spacing w:after="0" w:line="240" w:lineRule="auto"/>
              <w:ind w:right="-114"/>
              <w:rPr>
                <w:rFonts w:ascii="Tahoma" w:hAnsi="Tahoma" w:cs="Tahoma"/>
                <w:szCs w:val="20"/>
              </w:rPr>
            </w:pPr>
            <w:r w:rsidRPr="00F9368E">
              <w:rPr>
                <w:rFonts w:ascii="Tahoma" w:hAnsi="Tahoma" w:cs="Tahoma"/>
                <w:szCs w:val="20"/>
              </w:rPr>
              <w:t>3. Разработка обработки по заполнению исторических данных свойств документа «Счет-фактура».</w:t>
            </w:r>
          </w:p>
        </w:tc>
      </w:tr>
      <w:tr w:rsidR="00F9368E" w:rsidRPr="00F9368E" w14:paraId="087E8E4C" w14:textId="77777777" w:rsidTr="00F9368E">
        <w:trPr>
          <w:trHeight w:val="57"/>
        </w:trPr>
        <w:tc>
          <w:tcPr>
            <w:tcW w:w="227" w:type="pct"/>
          </w:tcPr>
          <w:p w14:paraId="50612FE6" w14:textId="77777777" w:rsidR="009D3E72" w:rsidRPr="00F9368E" w:rsidRDefault="009D3E72" w:rsidP="00F9368E">
            <w:pPr>
              <w:pStyle w:val="afffa"/>
              <w:spacing w:after="0" w:line="240" w:lineRule="auto"/>
              <w:ind w:left="0"/>
              <w:rPr>
                <w:rFonts w:ascii="Tahoma" w:hAnsi="Tahoma" w:cs="Tahoma"/>
                <w:szCs w:val="20"/>
              </w:rPr>
            </w:pPr>
          </w:p>
        </w:tc>
        <w:tc>
          <w:tcPr>
            <w:tcW w:w="1198" w:type="pct"/>
          </w:tcPr>
          <w:p w14:paraId="3B776033" w14:textId="77777777" w:rsidR="009D3E72" w:rsidRPr="00F9368E" w:rsidRDefault="009D3E72" w:rsidP="00F9368E">
            <w:pPr>
              <w:spacing w:after="0" w:line="240" w:lineRule="auto"/>
              <w:rPr>
                <w:rFonts w:ascii="Tahoma" w:hAnsi="Tahoma" w:cs="Tahoma"/>
                <w:color w:val="000000"/>
                <w:szCs w:val="20"/>
              </w:rPr>
            </w:pPr>
            <w:r w:rsidRPr="00F9368E">
              <w:rPr>
                <w:rFonts w:ascii="Tahoma" w:hAnsi="Tahoma" w:cs="Tahoma"/>
                <w:color w:val="000000"/>
                <w:szCs w:val="20"/>
              </w:rPr>
              <w:t>ИТОГО:</w:t>
            </w:r>
          </w:p>
        </w:tc>
        <w:tc>
          <w:tcPr>
            <w:tcW w:w="907" w:type="pct"/>
          </w:tcPr>
          <w:p w14:paraId="6DB24F9A" w14:textId="77777777" w:rsidR="009D3E72" w:rsidRPr="00F9368E" w:rsidRDefault="009D3E72" w:rsidP="00F9368E">
            <w:pPr>
              <w:spacing w:after="0" w:line="240" w:lineRule="auto"/>
              <w:jc w:val="center"/>
              <w:rPr>
                <w:rFonts w:ascii="Tahoma" w:hAnsi="Tahoma" w:cs="Tahoma"/>
                <w:szCs w:val="20"/>
              </w:rPr>
            </w:pPr>
            <w:r w:rsidRPr="00F9368E">
              <w:rPr>
                <w:rFonts w:ascii="Tahoma" w:hAnsi="Tahoma" w:cs="Tahoma"/>
                <w:szCs w:val="20"/>
              </w:rPr>
              <w:fldChar w:fldCharType="begin"/>
            </w:r>
            <w:r w:rsidRPr="00F9368E">
              <w:rPr>
                <w:rFonts w:ascii="Tahoma" w:hAnsi="Tahoma" w:cs="Tahoma"/>
                <w:szCs w:val="20"/>
              </w:rPr>
              <w:instrText xml:space="preserve"> =SUM(ABOVE) </w:instrText>
            </w:r>
            <w:r w:rsidRPr="00F9368E">
              <w:rPr>
                <w:rFonts w:ascii="Tahoma" w:hAnsi="Tahoma" w:cs="Tahoma"/>
                <w:szCs w:val="20"/>
              </w:rPr>
              <w:fldChar w:fldCharType="separate"/>
            </w:r>
            <w:r w:rsidRPr="00F9368E">
              <w:rPr>
                <w:rFonts w:ascii="Tahoma" w:hAnsi="Tahoma" w:cs="Tahoma"/>
                <w:noProof/>
                <w:szCs w:val="20"/>
              </w:rPr>
              <w:t>542</w:t>
            </w:r>
            <w:r w:rsidRPr="00F9368E">
              <w:rPr>
                <w:rFonts w:ascii="Tahoma" w:hAnsi="Tahoma" w:cs="Tahoma"/>
                <w:szCs w:val="20"/>
              </w:rPr>
              <w:fldChar w:fldCharType="end"/>
            </w:r>
          </w:p>
        </w:tc>
        <w:tc>
          <w:tcPr>
            <w:tcW w:w="2667" w:type="pct"/>
          </w:tcPr>
          <w:p w14:paraId="6CA4C74C" w14:textId="77777777" w:rsidR="009D3E72" w:rsidRPr="00F9368E" w:rsidRDefault="009D3E72" w:rsidP="00F9368E">
            <w:pPr>
              <w:spacing w:after="0" w:line="240" w:lineRule="auto"/>
              <w:rPr>
                <w:rFonts w:ascii="Tahoma" w:hAnsi="Tahoma" w:cs="Tahoma"/>
                <w:color w:val="000000"/>
                <w:szCs w:val="20"/>
              </w:rPr>
            </w:pPr>
          </w:p>
        </w:tc>
      </w:tr>
    </w:tbl>
    <w:p w14:paraId="122EB983" w14:textId="77777777" w:rsidR="009D3E72" w:rsidRDefault="009D3E72" w:rsidP="00F9368E">
      <w:pPr>
        <w:numPr>
          <w:ilvl w:val="2"/>
          <w:numId w:val="23"/>
        </w:numPr>
        <w:spacing w:after="0" w:line="240" w:lineRule="auto"/>
        <w:ind w:left="0" w:right="141" w:firstLine="0"/>
        <w:jc w:val="both"/>
        <w:rPr>
          <w:rFonts w:ascii="Tahoma" w:eastAsia="Times New Roman" w:hAnsi="Tahoma" w:cs="Tahoma"/>
          <w:color w:val="000000"/>
          <w:szCs w:val="20"/>
        </w:rPr>
      </w:pPr>
      <w:r w:rsidRPr="00F9368E">
        <w:rPr>
          <w:rFonts w:ascii="Tahoma" w:eastAsia="Times New Roman" w:hAnsi="Tahoma" w:cs="Tahoma"/>
          <w:color w:val="000000"/>
          <w:szCs w:val="20"/>
        </w:rPr>
        <w:t>Объем Услуг специалистов по дополнительным доработкам функционала корпоративной информационной системы 1</w:t>
      </w:r>
      <w:proofErr w:type="gramStart"/>
      <w:r w:rsidRPr="00F9368E">
        <w:rPr>
          <w:rFonts w:ascii="Tahoma" w:eastAsia="Times New Roman" w:hAnsi="Tahoma" w:cs="Tahoma"/>
          <w:color w:val="000000"/>
          <w:szCs w:val="20"/>
        </w:rPr>
        <w:t>С:Энергобилинг</w:t>
      </w:r>
      <w:proofErr w:type="gramEnd"/>
      <w:r w:rsidRPr="00F9368E">
        <w:rPr>
          <w:rFonts w:ascii="Tahoma" w:eastAsia="Times New Roman" w:hAnsi="Tahoma" w:cs="Tahoma"/>
          <w:color w:val="000000"/>
          <w:szCs w:val="20"/>
        </w:rPr>
        <w:t xml:space="preserve"> сверх Фиксированного Перечня Услуг, указаны в таблице 2: </w:t>
      </w:r>
    </w:p>
    <w:p w14:paraId="6F9E16F7" w14:textId="77777777" w:rsidR="00A51DB6" w:rsidRPr="00F9368E" w:rsidRDefault="00A51DB6" w:rsidP="00A51DB6">
      <w:pPr>
        <w:spacing w:after="0" w:line="240" w:lineRule="auto"/>
        <w:ind w:right="141"/>
        <w:jc w:val="both"/>
        <w:rPr>
          <w:rFonts w:ascii="Tahoma" w:eastAsia="Times New Roman" w:hAnsi="Tahoma" w:cs="Tahoma"/>
          <w:color w:val="000000"/>
          <w:szCs w:val="20"/>
        </w:rPr>
      </w:pPr>
    </w:p>
    <w:p w14:paraId="258F978E" w14:textId="77777777" w:rsidR="009D3E72" w:rsidRPr="00F9368E" w:rsidRDefault="009D3E72" w:rsidP="00F9368E">
      <w:pPr>
        <w:suppressAutoHyphens/>
        <w:spacing w:after="0" w:line="240" w:lineRule="auto"/>
        <w:jc w:val="right"/>
        <w:rPr>
          <w:rFonts w:ascii="Tahoma" w:eastAsia="Times New Roman" w:hAnsi="Tahoma" w:cs="Tahoma"/>
          <w:bCs/>
          <w:szCs w:val="20"/>
        </w:rPr>
      </w:pPr>
      <w:r w:rsidRPr="00F9368E">
        <w:rPr>
          <w:rFonts w:ascii="Tahoma" w:eastAsia="Times New Roman" w:hAnsi="Tahoma" w:cs="Tahoma"/>
          <w:bCs/>
          <w:szCs w:val="20"/>
        </w:rPr>
        <w:t>Таблица 2. Объем Услуг специалистов по дополнительным доработкам функционала</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14"/>
        <w:gridCol w:w="4531"/>
        <w:gridCol w:w="4660"/>
      </w:tblGrid>
      <w:tr w:rsidR="009D3E72" w:rsidRPr="00F9368E" w14:paraId="16C84C00" w14:textId="77777777" w:rsidTr="006D7CAC">
        <w:trPr>
          <w:trHeight w:val="519"/>
        </w:trPr>
        <w:tc>
          <w:tcPr>
            <w:tcW w:w="714" w:type="dxa"/>
            <w:shd w:val="clear" w:color="auto" w:fill="D9D9D9"/>
            <w:tcMar>
              <w:top w:w="0" w:type="dxa"/>
              <w:left w:w="108" w:type="dxa"/>
              <w:bottom w:w="0" w:type="dxa"/>
              <w:right w:w="108" w:type="dxa"/>
            </w:tcMar>
            <w:vAlign w:val="center"/>
            <w:hideMark/>
          </w:tcPr>
          <w:p w14:paraId="10B5E892" w14:textId="77777777" w:rsidR="009D3E72" w:rsidRPr="00F9368E" w:rsidRDefault="009D3E72" w:rsidP="00F9368E">
            <w:pPr>
              <w:autoSpaceDE w:val="0"/>
              <w:autoSpaceDN w:val="0"/>
              <w:spacing w:after="0" w:line="240" w:lineRule="auto"/>
              <w:jc w:val="center"/>
              <w:rPr>
                <w:rFonts w:ascii="Tahoma" w:eastAsia="Times New Roman" w:hAnsi="Tahoma" w:cs="Tahoma"/>
                <w:color w:val="000000"/>
                <w:szCs w:val="20"/>
              </w:rPr>
            </w:pPr>
            <w:r w:rsidRPr="00F9368E">
              <w:rPr>
                <w:rFonts w:ascii="Tahoma" w:eastAsia="Times New Roman" w:hAnsi="Tahoma" w:cs="Tahoma"/>
                <w:color w:val="000000"/>
                <w:szCs w:val="20"/>
              </w:rPr>
              <w:t>№</w:t>
            </w:r>
          </w:p>
        </w:tc>
        <w:tc>
          <w:tcPr>
            <w:tcW w:w="4531" w:type="dxa"/>
            <w:shd w:val="clear" w:color="auto" w:fill="D9D9D9"/>
            <w:tcMar>
              <w:top w:w="0" w:type="dxa"/>
              <w:left w:w="108" w:type="dxa"/>
              <w:bottom w:w="0" w:type="dxa"/>
              <w:right w:w="108" w:type="dxa"/>
            </w:tcMar>
            <w:vAlign w:val="center"/>
            <w:hideMark/>
          </w:tcPr>
          <w:p w14:paraId="2DA7F58B" w14:textId="77777777" w:rsidR="009D3E72" w:rsidRPr="00F9368E" w:rsidRDefault="009D3E72" w:rsidP="00F9368E">
            <w:pPr>
              <w:autoSpaceDE w:val="0"/>
              <w:autoSpaceDN w:val="0"/>
              <w:spacing w:after="0" w:line="240" w:lineRule="auto"/>
              <w:jc w:val="center"/>
              <w:rPr>
                <w:rFonts w:ascii="Tahoma" w:eastAsia="Times New Roman" w:hAnsi="Tahoma" w:cs="Tahoma"/>
                <w:color w:val="000000"/>
                <w:szCs w:val="20"/>
              </w:rPr>
            </w:pPr>
            <w:r w:rsidRPr="00F9368E">
              <w:rPr>
                <w:rFonts w:ascii="Tahoma" w:eastAsia="Times New Roman" w:hAnsi="Tahoma" w:cs="Tahoma"/>
                <w:color w:val="000000"/>
                <w:szCs w:val="20"/>
              </w:rPr>
              <w:t>Тип оказываемых Услуг</w:t>
            </w:r>
          </w:p>
        </w:tc>
        <w:tc>
          <w:tcPr>
            <w:tcW w:w="4660" w:type="dxa"/>
            <w:shd w:val="clear" w:color="auto" w:fill="D9D9D9"/>
            <w:tcMar>
              <w:top w:w="0" w:type="dxa"/>
              <w:left w:w="108" w:type="dxa"/>
              <w:bottom w:w="0" w:type="dxa"/>
              <w:right w:w="108" w:type="dxa"/>
            </w:tcMar>
            <w:vAlign w:val="center"/>
            <w:hideMark/>
          </w:tcPr>
          <w:p w14:paraId="1F839A6F" w14:textId="77777777" w:rsidR="009D3E72" w:rsidRPr="00F9368E" w:rsidRDefault="009D3E72" w:rsidP="00F9368E">
            <w:pPr>
              <w:autoSpaceDE w:val="0"/>
              <w:autoSpaceDN w:val="0"/>
              <w:spacing w:after="0" w:line="240" w:lineRule="auto"/>
              <w:jc w:val="center"/>
              <w:rPr>
                <w:rFonts w:ascii="Tahoma" w:eastAsia="Times New Roman" w:hAnsi="Tahoma" w:cs="Tahoma"/>
                <w:color w:val="000000"/>
                <w:szCs w:val="20"/>
              </w:rPr>
            </w:pPr>
            <w:r w:rsidRPr="00F9368E">
              <w:rPr>
                <w:rFonts w:ascii="Tahoma" w:eastAsia="Times New Roman" w:hAnsi="Tahoma" w:cs="Tahoma"/>
                <w:color w:val="000000"/>
                <w:szCs w:val="20"/>
              </w:rPr>
              <w:t>Объем Услуг</w:t>
            </w:r>
            <w:r w:rsidRPr="00F9368E">
              <w:rPr>
                <w:rFonts w:ascii="Tahoma" w:eastAsia="Times New Roman" w:hAnsi="Tahoma" w:cs="Tahoma"/>
                <w:color w:val="000000"/>
                <w:szCs w:val="20"/>
                <w:lang w:val="en-US"/>
              </w:rPr>
              <w:t>,</w:t>
            </w:r>
            <w:r w:rsidRPr="00F9368E">
              <w:rPr>
                <w:rFonts w:ascii="Tahoma" w:eastAsia="Times New Roman" w:hAnsi="Tahoma" w:cs="Tahoma"/>
                <w:color w:val="000000"/>
                <w:szCs w:val="20"/>
              </w:rPr>
              <w:t xml:space="preserve"> человеко-часы</w:t>
            </w:r>
          </w:p>
        </w:tc>
      </w:tr>
      <w:tr w:rsidR="009D3E72" w:rsidRPr="00F9368E" w14:paraId="5A0984B9" w14:textId="77777777" w:rsidTr="006D7CAC">
        <w:tc>
          <w:tcPr>
            <w:tcW w:w="714" w:type="dxa"/>
            <w:tcMar>
              <w:top w:w="0" w:type="dxa"/>
              <w:left w:w="108" w:type="dxa"/>
              <w:bottom w:w="0" w:type="dxa"/>
              <w:right w:w="108" w:type="dxa"/>
            </w:tcMar>
            <w:vAlign w:val="center"/>
            <w:hideMark/>
          </w:tcPr>
          <w:p w14:paraId="1D184DE8" w14:textId="28B88733" w:rsidR="009D3E72" w:rsidRPr="00F9368E" w:rsidRDefault="00A51DB6" w:rsidP="00F9368E">
            <w:pPr>
              <w:autoSpaceDE w:val="0"/>
              <w:autoSpaceDN w:val="0"/>
              <w:spacing w:after="0" w:line="240" w:lineRule="auto"/>
              <w:jc w:val="center"/>
              <w:rPr>
                <w:rFonts w:ascii="Tahoma" w:eastAsia="Times New Roman" w:hAnsi="Tahoma" w:cs="Tahoma"/>
                <w:color w:val="000000"/>
                <w:szCs w:val="20"/>
              </w:rPr>
            </w:pPr>
            <w:r>
              <w:rPr>
                <w:rFonts w:ascii="Tahoma" w:eastAsia="Times New Roman" w:hAnsi="Tahoma" w:cs="Tahoma"/>
                <w:color w:val="000000"/>
                <w:szCs w:val="20"/>
              </w:rPr>
              <w:t>1</w:t>
            </w:r>
          </w:p>
        </w:tc>
        <w:tc>
          <w:tcPr>
            <w:tcW w:w="4531" w:type="dxa"/>
            <w:tcMar>
              <w:top w:w="0" w:type="dxa"/>
              <w:left w:w="108" w:type="dxa"/>
              <w:bottom w:w="0" w:type="dxa"/>
              <w:right w:w="108" w:type="dxa"/>
            </w:tcMar>
            <w:vAlign w:val="center"/>
            <w:hideMark/>
          </w:tcPr>
          <w:p w14:paraId="48716FB5" w14:textId="77777777" w:rsidR="009D3E72" w:rsidRPr="00F9368E" w:rsidRDefault="009D3E72" w:rsidP="00F9368E">
            <w:pPr>
              <w:autoSpaceDE w:val="0"/>
              <w:autoSpaceDN w:val="0"/>
              <w:spacing w:after="0" w:line="240" w:lineRule="auto"/>
              <w:jc w:val="both"/>
              <w:rPr>
                <w:rFonts w:ascii="Tahoma" w:eastAsia="Times New Roman" w:hAnsi="Tahoma" w:cs="Tahoma"/>
                <w:color w:val="000000"/>
                <w:szCs w:val="20"/>
                <w:lang w:val="en-US"/>
              </w:rPr>
            </w:pPr>
            <w:r w:rsidRPr="00F9368E">
              <w:rPr>
                <w:rFonts w:ascii="Tahoma" w:eastAsia="Times New Roman" w:hAnsi="Tahoma" w:cs="Tahoma"/>
                <w:color w:val="000000"/>
                <w:szCs w:val="20"/>
              </w:rPr>
              <w:t>Услуги разработчика</w:t>
            </w:r>
            <w:r w:rsidRPr="00F9368E">
              <w:rPr>
                <w:rFonts w:ascii="Tahoma" w:eastAsia="Times New Roman" w:hAnsi="Tahoma" w:cs="Tahoma"/>
                <w:color w:val="000000"/>
                <w:szCs w:val="20"/>
                <w:lang w:val="en-US"/>
              </w:rPr>
              <w:t xml:space="preserve"> </w:t>
            </w:r>
          </w:p>
        </w:tc>
        <w:tc>
          <w:tcPr>
            <w:tcW w:w="4660" w:type="dxa"/>
            <w:tcMar>
              <w:top w:w="0" w:type="dxa"/>
              <w:left w:w="108" w:type="dxa"/>
              <w:bottom w:w="0" w:type="dxa"/>
              <w:right w:w="108" w:type="dxa"/>
            </w:tcMar>
            <w:vAlign w:val="center"/>
          </w:tcPr>
          <w:p w14:paraId="42D755F6" w14:textId="77777777" w:rsidR="009D3E72" w:rsidRPr="00F9368E" w:rsidRDefault="009D3E72" w:rsidP="00F9368E">
            <w:pPr>
              <w:autoSpaceDE w:val="0"/>
              <w:autoSpaceDN w:val="0"/>
              <w:spacing w:after="0" w:line="240" w:lineRule="auto"/>
              <w:jc w:val="center"/>
              <w:rPr>
                <w:rFonts w:ascii="Tahoma" w:eastAsia="Times New Roman" w:hAnsi="Tahoma" w:cs="Tahoma"/>
                <w:color w:val="000000"/>
                <w:szCs w:val="20"/>
              </w:rPr>
            </w:pPr>
            <w:r w:rsidRPr="00F9368E">
              <w:rPr>
                <w:rFonts w:ascii="Tahoma" w:eastAsia="Times New Roman" w:hAnsi="Tahoma" w:cs="Tahoma"/>
                <w:color w:val="000000"/>
                <w:szCs w:val="20"/>
              </w:rPr>
              <w:t>135</w:t>
            </w:r>
          </w:p>
        </w:tc>
      </w:tr>
    </w:tbl>
    <w:p w14:paraId="3A359C8D" w14:textId="77777777" w:rsidR="009D3E72" w:rsidRPr="00F9368E" w:rsidRDefault="009D3E72" w:rsidP="00F9368E">
      <w:pPr>
        <w:spacing w:after="0" w:line="240" w:lineRule="auto"/>
        <w:jc w:val="both"/>
        <w:rPr>
          <w:rFonts w:ascii="Tahoma" w:eastAsia="Times New Roman" w:hAnsi="Tahoma" w:cs="Tahoma"/>
          <w:color w:val="000000"/>
          <w:szCs w:val="20"/>
        </w:rPr>
      </w:pPr>
      <w:r w:rsidRPr="00F9368E">
        <w:rPr>
          <w:rFonts w:ascii="Tahoma" w:eastAsia="Times New Roman" w:hAnsi="Tahoma" w:cs="Tahoma"/>
          <w:color w:val="000000"/>
          <w:szCs w:val="20"/>
        </w:rPr>
        <w:t>Указанный объем услуг может быть изменен в соответствии с согласованным объемом услуг на этапе Заявки без заключения дополнительного соглашения к договору.</w:t>
      </w:r>
    </w:p>
    <w:p w14:paraId="35C3A3EA" w14:textId="77777777" w:rsidR="009D3E72" w:rsidRDefault="009D3E72" w:rsidP="00F9368E">
      <w:pPr>
        <w:numPr>
          <w:ilvl w:val="2"/>
          <w:numId w:val="23"/>
        </w:numPr>
        <w:spacing w:after="0" w:line="240" w:lineRule="auto"/>
        <w:ind w:left="0" w:right="141" w:firstLine="0"/>
        <w:jc w:val="both"/>
        <w:rPr>
          <w:rFonts w:ascii="Tahoma" w:eastAsia="Times New Roman" w:hAnsi="Tahoma" w:cs="Tahoma"/>
          <w:color w:val="000000"/>
          <w:szCs w:val="20"/>
        </w:rPr>
      </w:pPr>
      <w:r w:rsidRPr="00F9368E">
        <w:rPr>
          <w:rFonts w:ascii="Tahoma" w:eastAsia="Times New Roman" w:hAnsi="Tahoma" w:cs="Tahoma"/>
          <w:color w:val="000000"/>
          <w:szCs w:val="20"/>
        </w:rPr>
        <w:t>Этапы оказания Услуг указаны в таблице 3:</w:t>
      </w:r>
    </w:p>
    <w:p w14:paraId="3F0180CA" w14:textId="77777777" w:rsidR="00A51DB6" w:rsidRPr="00F9368E" w:rsidRDefault="00A51DB6" w:rsidP="00A51DB6">
      <w:pPr>
        <w:spacing w:after="0" w:line="240" w:lineRule="auto"/>
        <w:ind w:right="141"/>
        <w:jc w:val="both"/>
        <w:rPr>
          <w:rFonts w:ascii="Tahoma" w:eastAsia="Times New Roman" w:hAnsi="Tahoma" w:cs="Tahoma"/>
          <w:color w:val="000000"/>
          <w:szCs w:val="20"/>
        </w:rPr>
      </w:pPr>
    </w:p>
    <w:p w14:paraId="2D7427EB" w14:textId="77777777" w:rsidR="009D3E72" w:rsidRPr="00F9368E" w:rsidRDefault="009D3E72" w:rsidP="00F9368E">
      <w:pPr>
        <w:keepNext/>
        <w:suppressAutoHyphens/>
        <w:spacing w:after="0" w:line="240" w:lineRule="auto"/>
        <w:jc w:val="right"/>
        <w:rPr>
          <w:rFonts w:ascii="Tahoma" w:eastAsia="Times New Roman" w:hAnsi="Tahoma" w:cs="Tahoma"/>
          <w:bCs/>
          <w:szCs w:val="20"/>
        </w:rPr>
      </w:pPr>
      <w:r w:rsidRPr="00F9368E">
        <w:rPr>
          <w:rFonts w:ascii="Tahoma" w:eastAsia="Times New Roman" w:hAnsi="Tahoma" w:cs="Tahoma"/>
          <w:bCs/>
          <w:szCs w:val="20"/>
        </w:rPr>
        <w:t>Таблица 3. Этапы Услуг</w:t>
      </w:r>
    </w:p>
    <w:tbl>
      <w:tblPr>
        <w:tblpPr w:leftFromText="180" w:rightFromText="180" w:vertAnchor="text" w:horzAnchor="margin" w:tblpY="19"/>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704"/>
        <w:gridCol w:w="4536"/>
        <w:gridCol w:w="4678"/>
      </w:tblGrid>
      <w:tr w:rsidR="00F374AB" w:rsidRPr="00F9368E" w14:paraId="6EA77E0A" w14:textId="77777777" w:rsidTr="00A51DB6">
        <w:trPr>
          <w:trHeight w:val="563"/>
          <w:tblHeader/>
        </w:trPr>
        <w:tc>
          <w:tcPr>
            <w:tcW w:w="704" w:type="dxa"/>
            <w:shd w:val="clear" w:color="auto" w:fill="D9D9D9"/>
            <w:vAlign w:val="center"/>
          </w:tcPr>
          <w:p w14:paraId="02B4EBBE" w14:textId="77777777" w:rsidR="00F374AB" w:rsidRPr="00F9368E" w:rsidRDefault="00F374AB" w:rsidP="00F9368E">
            <w:pPr>
              <w:widowControl w:val="0"/>
              <w:spacing w:after="0" w:line="240" w:lineRule="auto"/>
              <w:jc w:val="center"/>
              <w:rPr>
                <w:rFonts w:ascii="Tahoma" w:eastAsia="Times New Roman" w:hAnsi="Tahoma" w:cs="Tahoma"/>
                <w:szCs w:val="20"/>
              </w:rPr>
            </w:pPr>
            <w:r w:rsidRPr="00F9368E">
              <w:rPr>
                <w:rFonts w:ascii="Tahoma" w:eastAsia="Times New Roman" w:hAnsi="Tahoma" w:cs="Tahoma"/>
                <w:szCs w:val="20"/>
              </w:rPr>
              <w:t>№</w:t>
            </w:r>
          </w:p>
        </w:tc>
        <w:tc>
          <w:tcPr>
            <w:tcW w:w="4536" w:type="dxa"/>
            <w:shd w:val="clear" w:color="auto" w:fill="D9D9D9"/>
            <w:vAlign w:val="center"/>
          </w:tcPr>
          <w:p w14:paraId="71C47D56" w14:textId="77777777" w:rsidR="00F374AB" w:rsidRPr="00F9368E" w:rsidRDefault="00F374AB" w:rsidP="00F9368E">
            <w:pPr>
              <w:widowControl w:val="0"/>
              <w:spacing w:after="0" w:line="240" w:lineRule="auto"/>
              <w:jc w:val="center"/>
              <w:rPr>
                <w:rFonts w:ascii="Tahoma" w:eastAsia="Times New Roman" w:hAnsi="Tahoma" w:cs="Tahoma"/>
                <w:szCs w:val="20"/>
              </w:rPr>
            </w:pPr>
            <w:r w:rsidRPr="00F9368E">
              <w:rPr>
                <w:rFonts w:ascii="Tahoma" w:eastAsia="Times New Roman" w:hAnsi="Tahoma" w:cs="Tahoma"/>
                <w:szCs w:val="20"/>
              </w:rPr>
              <w:t>Наименование этапа Услуг</w:t>
            </w:r>
          </w:p>
        </w:tc>
        <w:tc>
          <w:tcPr>
            <w:tcW w:w="4678" w:type="dxa"/>
            <w:shd w:val="clear" w:color="auto" w:fill="D9D9D9"/>
            <w:vAlign w:val="center"/>
          </w:tcPr>
          <w:p w14:paraId="1A09379F" w14:textId="77777777" w:rsidR="00F374AB" w:rsidRPr="00F9368E" w:rsidRDefault="00F374AB" w:rsidP="00F9368E">
            <w:pPr>
              <w:widowControl w:val="0"/>
              <w:spacing w:after="0" w:line="240" w:lineRule="auto"/>
              <w:jc w:val="center"/>
              <w:rPr>
                <w:rFonts w:ascii="Tahoma" w:eastAsia="Times New Roman" w:hAnsi="Tahoma" w:cs="Tahoma"/>
                <w:szCs w:val="20"/>
              </w:rPr>
            </w:pPr>
            <w:r w:rsidRPr="00F9368E">
              <w:rPr>
                <w:rFonts w:ascii="Tahoma" w:eastAsia="Times New Roman" w:hAnsi="Tahoma" w:cs="Tahoma"/>
                <w:szCs w:val="20"/>
              </w:rPr>
              <w:t>Результат Услуг</w:t>
            </w:r>
          </w:p>
        </w:tc>
      </w:tr>
      <w:tr w:rsidR="00F374AB" w:rsidRPr="00F9368E" w14:paraId="63F9E49D" w14:textId="77777777" w:rsidTr="00A51DB6">
        <w:trPr>
          <w:tblHeader/>
        </w:trPr>
        <w:tc>
          <w:tcPr>
            <w:tcW w:w="704" w:type="dxa"/>
            <w:vAlign w:val="center"/>
          </w:tcPr>
          <w:p w14:paraId="2A9B3713" w14:textId="77777777" w:rsidR="00F374AB" w:rsidRPr="00F9368E" w:rsidRDefault="00F374AB" w:rsidP="00F9368E">
            <w:pPr>
              <w:pStyle w:val="afffa"/>
              <w:widowControl w:val="0"/>
              <w:numPr>
                <w:ilvl w:val="0"/>
                <w:numId w:val="39"/>
              </w:numPr>
              <w:spacing w:after="0" w:line="240" w:lineRule="auto"/>
              <w:ind w:left="0" w:firstLine="0"/>
              <w:jc w:val="center"/>
              <w:rPr>
                <w:rFonts w:ascii="Tahoma" w:eastAsia="Times New Roman" w:hAnsi="Tahoma" w:cs="Tahoma"/>
                <w:szCs w:val="20"/>
              </w:rPr>
            </w:pPr>
          </w:p>
        </w:tc>
        <w:tc>
          <w:tcPr>
            <w:tcW w:w="4536" w:type="dxa"/>
            <w:vAlign w:val="center"/>
          </w:tcPr>
          <w:p w14:paraId="1F9CAE0B" w14:textId="77777777" w:rsidR="00F374AB" w:rsidRPr="00F9368E" w:rsidRDefault="00F374AB" w:rsidP="00F9368E">
            <w:pPr>
              <w:widowControl w:val="0"/>
              <w:spacing w:after="0" w:line="240" w:lineRule="auto"/>
              <w:rPr>
                <w:rFonts w:ascii="Tahoma" w:eastAsia="Times New Roman" w:hAnsi="Tahoma" w:cs="Tahoma"/>
                <w:b/>
                <w:bCs/>
                <w:color w:val="000000"/>
                <w:szCs w:val="20"/>
              </w:rPr>
            </w:pPr>
            <w:r w:rsidRPr="00F9368E">
              <w:rPr>
                <w:rFonts w:ascii="Tahoma" w:eastAsia="Times New Roman" w:hAnsi="Tahoma" w:cs="Tahoma"/>
                <w:color w:val="000000"/>
                <w:szCs w:val="20"/>
              </w:rPr>
              <w:t>Уточнение ТП, переданного Заказчиком.</w:t>
            </w:r>
            <w:r w:rsidRPr="00F9368E">
              <w:rPr>
                <w:rFonts w:ascii="Tahoma" w:eastAsia="Times New Roman" w:hAnsi="Tahoma" w:cs="Tahoma"/>
                <w:b/>
                <w:bCs/>
                <w:color w:val="000000"/>
                <w:szCs w:val="20"/>
              </w:rPr>
              <w:t xml:space="preserve"> </w:t>
            </w:r>
          </w:p>
        </w:tc>
        <w:tc>
          <w:tcPr>
            <w:tcW w:w="4678" w:type="dxa"/>
            <w:vAlign w:val="center"/>
          </w:tcPr>
          <w:p w14:paraId="58CDA32D" w14:textId="77777777" w:rsidR="00F374AB" w:rsidRPr="00F9368E" w:rsidRDefault="00F374AB" w:rsidP="00F9368E">
            <w:pPr>
              <w:widowControl w:val="0"/>
              <w:spacing w:after="0" w:line="240" w:lineRule="auto"/>
              <w:rPr>
                <w:rFonts w:ascii="Tahoma" w:eastAsia="Times New Roman" w:hAnsi="Tahoma" w:cs="Tahoma"/>
                <w:b/>
                <w:bCs/>
                <w:color w:val="000000"/>
                <w:szCs w:val="20"/>
              </w:rPr>
            </w:pPr>
            <w:r w:rsidRPr="00F9368E">
              <w:rPr>
                <w:rFonts w:ascii="Tahoma" w:eastAsia="Times New Roman" w:hAnsi="Tahoma" w:cs="Tahoma"/>
                <w:color w:val="000000"/>
                <w:szCs w:val="20"/>
              </w:rPr>
              <w:t>Согласованный с Заказчиком детализированный ТП</w:t>
            </w:r>
            <w:r w:rsidRPr="00F9368E">
              <w:rPr>
                <w:rFonts w:ascii="Tahoma" w:eastAsia="Times New Roman" w:hAnsi="Tahoma" w:cs="Tahoma"/>
                <w:b/>
                <w:bCs/>
                <w:color w:val="000000"/>
                <w:szCs w:val="20"/>
              </w:rPr>
              <w:t xml:space="preserve"> </w:t>
            </w:r>
          </w:p>
        </w:tc>
      </w:tr>
      <w:tr w:rsidR="00F374AB" w:rsidRPr="00F9368E" w14:paraId="27536092" w14:textId="77777777" w:rsidTr="00A51DB6">
        <w:trPr>
          <w:tblHeader/>
        </w:trPr>
        <w:tc>
          <w:tcPr>
            <w:tcW w:w="704" w:type="dxa"/>
            <w:vAlign w:val="center"/>
          </w:tcPr>
          <w:p w14:paraId="04C45120" w14:textId="77777777" w:rsidR="00F374AB" w:rsidRPr="00F9368E" w:rsidRDefault="00F374AB" w:rsidP="00F9368E">
            <w:pPr>
              <w:pStyle w:val="afffa"/>
              <w:widowControl w:val="0"/>
              <w:numPr>
                <w:ilvl w:val="0"/>
                <w:numId w:val="39"/>
              </w:numPr>
              <w:spacing w:after="0" w:line="240" w:lineRule="auto"/>
              <w:ind w:left="0" w:firstLine="0"/>
              <w:jc w:val="center"/>
              <w:rPr>
                <w:rFonts w:ascii="Tahoma" w:eastAsia="Times New Roman" w:hAnsi="Tahoma" w:cs="Tahoma"/>
                <w:szCs w:val="20"/>
              </w:rPr>
            </w:pPr>
          </w:p>
        </w:tc>
        <w:tc>
          <w:tcPr>
            <w:tcW w:w="4536" w:type="dxa"/>
            <w:vAlign w:val="center"/>
          </w:tcPr>
          <w:p w14:paraId="7A68F64A" w14:textId="77777777" w:rsidR="00F374AB" w:rsidRPr="00F9368E" w:rsidRDefault="00F374AB" w:rsidP="00F9368E">
            <w:pPr>
              <w:widowControl w:val="0"/>
              <w:spacing w:after="0" w:line="240" w:lineRule="auto"/>
              <w:rPr>
                <w:rFonts w:ascii="Tahoma" w:eastAsia="Times New Roman" w:hAnsi="Tahoma" w:cs="Tahoma"/>
                <w:szCs w:val="20"/>
              </w:rPr>
            </w:pPr>
            <w:r w:rsidRPr="00F9368E">
              <w:rPr>
                <w:rFonts w:ascii="Tahoma" w:eastAsia="Times New Roman" w:hAnsi="Tahoma" w:cs="Tahoma"/>
                <w:szCs w:val="20"/>
              </w:rPr>
              <w:t>Реализация и внутреннее тестирование функциональности на основании проектных решений этапа 1.</w:t>
            </w:r>
          </w:p>
        </w:tc>
        <w:tc>
          <w:tcPr>
            <w:tcW w:w="4678" w:type="dxa"/>
            <w:vAlign w:val="center"/>
          </w:tcPr>
          <w:p w14:paraId="27BD6188" w14:textId="77777777" w:rsidR="00F374AB" w:rsidRPr="00F9368E" w:rsidRDefault="00F374AB" w:rsidP="00F9368E">
            <w:pPr>
              <w:widowControl w:val="0"/>
              <w:spacing w:after="0" w:line="240" w:lineRule="auto"/>
              <w:rPr>
                <w:rFonts w:ascii="Tahoma" w:eastAsia="Times New Roman" w:hAnsi="Tahoma" w:cs="Tahoma"/>
                <w:szCs w:val="20"/>
              </w:rPr>
            </w:pPr>
            <w:r w:rsidRPr="00F9368E">
              <w:rPr>
                <w:rFonts w:ascii="Tahoma" w:eastAsia="Times New Roman" w:hAnsi="Tahoma" w:cs="Tahoma"/>
                <w:szCs w:val="20"/>
              </w:rPr>
              <w:t>Разработки, оформленные в соответствии с рекомендациями, указанными в настоящем ТЗ.</w:t>
            </w:r>
          </w:p>
        </w:tc>
      </w:tr>
      <w:tr w:rsidR="00F374AB" w:rsidRPr="00F9368E" w14:paraId="31B0FA88" w14:textId="77777777" w:rsidTr="00A51DB6">
        <w:trPr>
          <w:tblHeader/>
        </w:trPr>
        <w:tc>
          <w:tcPr>
            <w:tcW w:w="704" w:type="dxa"/>
            <w:vAlign w:val="center"/>
          </w:tcPr>
          <w:p w14:paraId="44AC836D" w14:textId="77777777" w:rsidR="00F374AB" w:rsidRPr="00F9368E" w:rsidRDefault="00F374AB" w:rsidP="00F9368E">
            <w:pPr>
              <w:pStyle w:val="afffa"/>
              <w:widowControl w:val="0"/>
              <w:numPr>
                <w:ilvl w:val="0"/>
                <w:numId w:val="39"/>
              </w:numPr>
              <w:spacing w:after="0" w:line="240" w:lineRule="auto"/>
              <w:ind w:left="0" w:firstLine="0"/>
              <w:jc w:val="center"/>
              <w:rPr>
                <w:rFonts w:ascii="Tahoma" w:eastAsia="Times New Roman" w:hAnsi="Tahoma" w:cs="Tahoma"/>
                <w:szCs w:val="20"/>
              </w:rPr>
            </w:pPr>
          </w:p>
        </w:tc>
        <w:tc>
          <w:tcPr>
            <w:tcW w:w="4536" w:type="dxa"/>
            <w:vAlign w:val="center"/>
          </w:tcPr>
          <w:p w14:paraId="293AC3E4" w14:textId="77777777" w:rsidR="00F374AB" w:rsidRPr="00F9368E" w:rsidRDefault="00F374AB" w:rsidP="00F9368E">
            <w:pPr>
              <w:widowControl w:val="0"/>
              <w:spacing w:after="0" w:line="240" w:lineRule="auto"/>
              <w:rPr>
                <w:rFonts w:ascii="Tahoma" w:eastAsia="Times New Roman" w:hAnsi="Tahoma" w:cs="Tahoma"/>
                <w:color w:val="000000"/>
                <w:szCs w:val="20"/>
              </w:rPr>
            </w:pPr>
            <w:r w:rsidRPr="00F9368E">
              <w:rPr>
                <w:rFonts w:ascii="Tahoma" w:eastAsia="Times New Roman" w:hAnsi="Tahoma" w:cs="Tahoma"/>
                <w:color w:val="000000"/>
                <w:szCs w:val="20"/>
              </w:rPr>
              <w:t>Разработка пользовательской и сопроводительной документации.</w:t>
            </w:r>
          </w:p>
        </w:tc>
        <w:tc>
          <w:tcPr>
            <w:tcW w:w="4678" w:type="dxa"/>
            <w:vAlign w:val="center"/>
          </w:tcPr>
          <w:p w14:paraId="4E79CCC2" w14:textId="77777777" w:rsidR="00F374AB" w:rsidRPr="00F9368E" w:rsidRDefault="00F374AB" w:rsidP="00F9368E">
            <w:pPr>
              <w:widowControl w:val="0"/>
              <w:spacing w:after="0" w:line="240" w:lineRule="auto"/>
              <w:rPr>
                <w:rFonts w:ascii="Tahoma" w:eastAsia="Times New Roman" w:hAnsi="Tahoma" w:cs="Tahoma"/>
                <w:color w:val="000000"/>
                <w:szCs w:val="20"/>
              </w:rPr>
            </w:pPr>
            <w:r w:rsidRPr="00F9368E">
              <w:rPr>
                <w:rFonts w:ascii="Tahoma" w:eastAsia="Times New Roman" w:hAnsi="Tahoma" w:cs="Tahoma"/>
                <w:color w:val="000000"/>
                <w:szCs w:val="20"/>
              </w:rPr>
              <w:t>Руководство Пользователя.</w:t>
            </w:r>
          </w:p>
        </w:tc>
      </w:tr>
      <w:tr w:rsidR="00F374AB" w:rsidRPr="00F9368E" w14:paraId="733CC3CD" w14:textId="77777777" w:rsidTr="00A51DB6">
        <w:trPr>
          <w:tblHeader/>
        </w:trPr>
        <w:tc>
          <w:tcPr>
            <w:tcW w:w="704" w:type="dxa"/>
            <w:vAlign w:val="center"/>
          </w:tcPr>
          <w:p w14:paraId="6D87F4E4" w14:textId="77777777" w:rsidR="00F374AB" w:rsidRPr="00F9368E" w:rsidRDefault="00F374AB" w:rsidP="00F9368E">
            <w:pPr>
              <w:pStyle w:val="afffa"/>
              <w:widowControl w:val="0"/>
              <w:numPr>
                <w:ilvl w:val="0"/>
                <w:numId w:val="39"/>
              </w:numPr>
              <w:spacing w:after="0" w:line="240" w:lineRule="auto"/>
              <w:ind w:left="0" w:firstLine="0"/>
              <w:jc w:val="center"/>
              <w:rPr>
                <w:rFonts w:ascii="Tahoma" w:eastAsia="Times New Roman" w:hAnsi="Tahoma" w:cs="Tahoma"/>
                <w:szCs w:val="20"/>
              </w:rPr>
            </w:pPr>
          </w:p>
        </w:tc>
        <w:tc>
          <w:tcPr>
            <w:tcW w:w="4536" w:type="dxa"/>
            <w:vAlign w:val="center"/>
          </w:tcPr>
          <w:p w14:paraId="13CAC598" w14:textId="77777777" w:rsidR="00F374AB" w:rsidRPr="00F9368E" w:rsidRDefault="00F374AB" w:rsidP="00F9368E">
            <w:pPr>
              <w:widowControl w:val="0"/>
              <w:spacing w:after="0" w:line="240" w:lineRule="auto"/>
              <w:rPr>
                <w:rFonts w:ascii="Tahoma" w:eastAsia="Times New Roman" w:hAnsi="Tahoma" w:cs="Tahoma"/>
                <w:color w:val="000000"/>
                <w:szCs w:val="20"/>
              </w:rPr>
            </w:pPr>
            <w:r w:rsidRPr="00F9368E">
              <w:rPr>
                <w:rFonts w:ascii="Tahoma" w:eastAsia="Times New Roman" w:hAnsi="Tahoma" w:cs="Tahoma"/>
                <w:color w:val="000000"/>
                <w:szCs w:val="20"/>
              </w:rPr>
              <w:t>Разработка сценариев приемочного тестирования.</w:t>
            </w:r>
          </w:p>
        </w:tc>
        <w:tc>
          <w:tcPr>
            <w:tcW w:w="4678" w:type="dxa"/>
            <w:vAlign w:val="center"/>
          </w:tcPr>
          <w:p w14:paraId="650B07F2" w14:textId="77777777" w:rsidR="00F374AB" w:rsidRPr="00F9368E" w:rsidRDefault="00F374AB" w:rsidP="00F9368E">
            <w:pPr>
              <w:widowControl w:val="0"/>
              <w:spacing w:after="0" w:line="240" w:lineRule="auto"/>
              <w:rPr>
                <w:rFonts w:ascii="Tahoma" w:eastAsia="Times New Roman" w:hAnsi="Tahoma" w:cs="Tahoma"/>
                <w:color w:val="000000"/>
                <w:szCs w:val="20"/>
              </w:rPr>
            </w:pPr>
            <w:r w:rsidRPr="00F9368E">
              <w:rPr>
                <w:rFonts w:ascii="Tahoma" w:eastAsia="Times New Roman" w:hAnsi="Tahoma" w:cs="Tahoma"/>
                <w:color w:val="000000"/>
                <w:szCs w:val="20"/>
              </w:rPr>
              <w:t>Сценарий приемочного тестирования.</w:t>
            </w:r>
          </w:p>
        </w:tc>
      </w:tr>
      <w:tr w:rsidR="00F374AB" w:rsidRPr="00F9368E" w14:paraId="7478B93B" w14:textId="77777777" w:rsidTr="00A51DB6">
        <w:trPr>
          <w:tblHeader/>
        </w:trPr>
        <w:tc>
          <w:tcPr>
            <w:tcW w:w="704" w:type="dxa"/>
            <w:vAlign w:val="center"/>
          </w:tcPr>
          <w:p w14:paraId="7D307718" w14:textId="77777777" w:rsidR="00F374AB" w:rsidRPr="00F9368E" w:rsidRDefault="00F374AB" w:rsidP="00F9368E">
            <w:pPr>
              <w:pStyle w:val="afffa"/>
              <w:widowControl w:val="0"/>
              <w:numPr>
                <w:ilvl w:val="0"/>
                <w:numId w:val="39"/>
              </w:numPr>
              <w:spacing w:after="0" w:line="240" w:lineRule="auto"/>
              <w:ind w:left="0" w:firstLine="0"/>
              <w:jc w:val="center"/>
              <w:rPr>
                <w:rFonts w:ascii="Tahoma" w:eastAsia="Times New Roman" w:hAnsi="Tahoma" w:cs="Tahoma"/>
                <w:szCs w:val="20"/>
              </w:rPr>
            </w:pPr>
          </w:p>
        </w:tc>
        <w:tc>
          <w:tcPr>
            <w:tcW w:w="4536" w:type="dxa"/>
            <w:vAlign w:val="center"/>
          </w:tcPr>
          <w:p w14:paraId="4755DC03" w14:textId="77777777" w:rsidR="00F374AB" w:rsidRPr="00F9368E" w:rsidRDefault="00F374AB" w:rsidP="00F9368E">
            <w:pPr>
              <w:widowControl w:val="0"/>
              <w:spacing w:after="0" w:line="240" w:lineRule="auto"/>
              <w:rPr>
                <w:rFonts w:ascii="Tahoma" w:eastAsia="Times New Roman" w:hAnsi="Tahoma" w:cs="Tahoma"/>
                <w:color w:val="000000"/>
                <w:szCs w:val="20"/>
              </w:rPr>
            </w:pPr>
            <w:r w:rsidRPr="00F9368E">
              <w:rPr>
                <w:rFonts w:ascii="Tahoma" w:eastAsia="Times New Roman" w:hAnsi="Tahoma" w:cs="Tahoma"/>
                <w:color w:val="000000"/>
                <w:szCs w:val="20"/>
              </w:rPr>
              <w:t>Приемо-сдаточные испытания, перевод в опытную эксплуатацию.</w:t>
            </w:r>
          </w:p>
        </w:tc>
        <w:tc>
          <w:tcPr>
            <w:tcW w:w="4678" w:type="dxa"/>
            <w:vAlign w:val="center"/>
          </w:tcPr>
          <w:p w14:paraId="43E64884" w14:textId="77777777" w:rsidR="00F374AB" w:rsidRPr="00F9368E" w:rsidRDefault="00F374AB" w:rsidP="00F9368E">
            <w:pPr>
              <w:widowControl w:val="0"/>
              <w:spacing w:after="0" w:line="240" w:lineRule="auto"/>
              <w:rPr>
                <w:rFonts w:ascii="Tahoma" w:eastAsia="Times New Roman" w:hAnsi="Tahoma" w:cs="Tahoma"/>
                <w:color w:val="000000"/>
                <w:szCs w:val="20"/>
              </w:rPr>
            </w:pPr>
            <w:r w:rsidRPr="00F9368E">
              <w:rPr>
                <w:rFonts w:ascii="Tahoma" w:eastAsia="Times New Roman" w:hAnsi="Tahoma" w:cs="Tahoma"/>
                <w:color w:val="000000"/>
                <w:szCs w:val="20"/>
              </w:rPr>
              <w:t>Протокол приемо-сдаточных испытаний, протокол перевода в опытную эксплуатацию.</w:t>
            </w:r>
          </w:p>
        </w:tc>
      </w:tr>
    </w:tbl>
    <w:p w14:paraId="2AAF13CC" w14:textId="77777777" w:rsidR="009D3E72" w:rsidRPr="00F9368E" w:rsidRDefault="009D3E72" w:rsidP="00F9368E">
      <w:pPr>
        <w:widowControl w:val="0"/>
        <w:autoSpaceDE w:val="0"/>
        <w:autoSpaceDN w:val="0"/>
        <w:adjustRightInd w:val="0"/>
        <w:spacing w:after="0" w:line="240" w:lineRule="auto"/>
        <w:jc w:val="both"/>
        <w:rPr>
          <w:rFonts w:ascii="Tahoma" w:eastAsia="Times New Roman" w:hAnsi="Tahoma" w:cs="Tahoma"/>
          <w:color w:val="000000"/>
          <w:szCs w:val="20"/>
        </w:rPr>
      </w:pPr>
    </w:p>
    <w:p w14:paraId="19974D2E" w14:textId="77777777" w:rsidR="009D3E72" w:rsidRPr="00F9368E" w:rsidRDefault="009D3E72" w:rsidP="00F9368E">
      <w:pPr>
        <w:spacing w:after="0" w:line="240" w:lineRule="auto"/>
        <w:jc w:val="both"/>
        <w:rPr>
          <w:rFonts w:ascii="Tahoma" w:eastAsia="Times New Roman" w:hAnsi="Tahoma" w:cs="Tahoma"/>
          <w:color w:val="000000"/>
          <w:szCs w:val="20"/>
        </w:rPr>
      </w:pPr>
      <w:r w:rsidRPr="00F9368E">
        <w:rPr>
          <w:rFonts w:ascii="Tahoma" w:eastAsia="Times New Roman" w:hAnsi="Tahoma" w:cs="Tahoma"/>
          <w:color w:val="000000"/>
          <w:szCs w:val="20"/>
        </w:rPr>
        <w:t>Конкретные этапы и состав услуг, выполняемых в рамках конкретной Услуги, определяются и фиксируются в Заявке на этапе согласования заявки Сторонами.</w:t>
      </w:r>
    </w:p>
    <w:p w14:paraId="5C78AFE8" w14:textId="77777777" w:rsidR="009D3E72" w:rsidRPr="00F9368E" w:rsidRDefault="009D3E72" w:rsidP="00A51DB6">
      <w:pPr>
        <w:numPr>
          <w:ilvl w:val="0"/>
          <w:numId w:val="33"/>
        </w:numPr>
        <w:tabs>
          <w:tab w:val="left" w:pos="567"/>
        </w:tabs>
        <w:spacing w:after="0" w:line="240" w:lineRule="auto"/>
        <w:ind w:left="0" w:firstLine="0"/>
        <w:rPr>
          <w:rFonts w:ascii="Tahoma" w:eastAsia="Times New Roman" w:hAnsi="Tahoma" w:cs="Tahoma"/>
          <w:b/>
          <w:color w:val="000000"/>
          <w:szCs w:val="20"/>
        </w:rPr>
      </w:pPr>
      <w:r w:rsidRPr="00F9368E">
        <w:rPr>
          <w:rFonts w:ascii="Tahoma" w:eastAsia="Times New Roman" w:hAnsi="Tahoma" w:cs="Tahoma"/>
          <w:b/>
          <w:color w:val="000000"/>
          <w:szCs w:val="20"/>
        </w:rPr>
        <w:t>Требования к порядку и условиям оказания услуг</w:t>
      </w:r>
    </w:p>
    <w:p w14:paraId="1D013B17" w14:textId="77777777" w:rsidR="009D3E72" w:rsidRPr="00F9368E" w:rsidRDefault="009D3E72" w:rsidP="00A51DB6">
      <w:pPr>
        <w:tabs>
          <w:tab w:val="left" w:pos="567"/>
        </w:tabs>
        <w:spacing w:after="0" w:line="240" w:lineRule="auto"/>
        <w:jc w:val="both"/>
        <w:rPr>
          <w:rFonts w:ascii="Tahoma" w:eastAsia="Times New Roman" w:hAnsi="Tahoma" w:cs="Tahoma"/>
          <w:bCs/>
          <w:szCs w:val="20"/>
        </w:rPr>
      </w:pPr>
      <w:r w:rsidRPr="00F9368E">
        <w:rPr>
          <w:rFonts w:ascii="Tahoma" w:eastAsia="Times New Roman" w:hAnsi="Tahoma" w:cs="Tahoma"/>
          <w:bCs/>
          <w:szCs w:val="20"/>
        </w:rPr>
        <w:t xml:space="preserve">Требования к оказываемым услугам по Доработке функционала корпоративной информационной системы </w:t>
      </w:r>
      <w:r w:rsidRPr="00F9368E">
        <w:rPr>
          <w:rFonts w:ascii="Tahoma" w:eastAsia="Times New Roman" w:hAnsi="Tahoma" w:cs="Tahoma"/>
          <w:color w:val="000000"/>
          <w:szCs w:val="20"/>
        </w:rPr>
        <w:t>1</w:t>
      </w:r>
      <w:proofErr w:type="gramStart"/>
      <w:r w:rsidRPr="00F9368E">
        <w:rPr>
          <w:rFonts w:ascii="Tahoma" w:eastAsia="Times New Roman" w:hAnsi="Tahoma" w:cs="Tahoma"/>
          <w:color w:val="000000"/>
          <w:szCs w:val="20"/>
        </w:rPr>
        <w:t>С:Энергобиллинг</w:t>
      </w:r>
      <w:proofErr w:type="gramEnd"/>
      <w:r w:rsidRPr="00F9368E">
        <w:rPr>
          <w:rFonts w:ascii="Tahoma" w:eastAsia="Times New Roman" w:hAnsi="Tahoma" w:cs="Tahoma"/>
          <w:color w:val="000000"/>
          <w:szCs w:val="20"/>
        </w:rPr>
        <w:t xml:space="preserve"> </w:t>
      </w:r>
      <w:r w:rsidRPr="00F9368E">
        <w:rPr>
          <w:rFonts w:ascii="Tahoma" w:eastAsia="Times New Roman" w:hAnsi="Tahoma" w:cs="Tahoma"/>
          <w:bCs/>
          <w:szCs w:val="20"/>
        </w:rPr>
        <w:t>в соответствии с Заявками Заказчика по обеспечению развития информационных и функциональных возможностей ИПК, оптимизации функционирования ИПК (Далее – Заявка на доработку):</w:t>
      </w:r>
    </w:p>
    <w:p w14:paraId="534492BB" w14:textId="77777777" w:rsidR="009D3E72" w:rsidRPr="00F9368E" w:rsidRDefault="009D3E72" w:rsidP="00A51DB6">
      <w:pPr>
        <w:numPr>
          <w:ilvl w:val="1"/>
          <w:numId w:val="35"/>
        </w:numPr>
        <w:tabs>
          <w:tab w:val="left" w:pos="567"/>
        </w:tabs>
        <w:spacing w:after="0" w:line="240" w:lineRule="auto"/>
        <w:ind w:left="0" w:firstLine="0"/>
        <w:jc w:val="both"/>
        <w:rPr>
          <w:rFonts w:ascii="Tahoma" w:eastAsia="Times New Roman" w:hAnsi="Tahoma" w:cs="Tahoma"/>
          <w:color w:val="000000"/>
          <w:szCs w:val="20"/>
        </w:rPr>
      </w:pPr>
      <w:r w:rsidRPr="00F9368E">
        <w:rPr>
          <w:rFonts w:ascii="Tahoma" w:eastAsia="Times New Roman" w:hAnsi="Tahoma" w:cs="Tahoma"/>
          <w:color w:val="000000"/>
          <w:szCs w:val="20"/>
        </w:rPr>
        <w:t>Место выполнения оказания услуг: услуги оказываются дистанционно посредством предоставления удаленного доступа специалистам Исполнителя к средам разработки ПО Заказчика.</w:t>
      </w:r>
    </w:p>
    <w:p w14:paraId="08BE04AD" w14:textId="77777777" w:rsidR="009D3E72" w:rsidRPr="00F9368E" w:rsidRDefault="009D3E72" w:rsidP="00A51DB6">
      <w:pPr>
        <w:numPr>
          <w:ilvl w:val="1"/>
          <w:numId w:val="35"/>
        </w:numPr>
        <w:tabs>
          <w:tab w:val="left" w:pos="567"/>
        </w:tabs>
        <w:spacing w:after="0" w:line="240" w:lineRule="auto"/>
        <w:ind w:left="0" w:firstLine="0"/>
        <w:jc w:val="both"/>
        <w:rPr>
          <w:rFonts w:ascii="Tahoma" w:eastAsia="Times New Roman" w:hAnsi="Tahoma" w:cs="Tahoma"/>
          <w:color w:val="000000"/>
          <w:szCs w:val="20"/>
        </w:rPr>
      </w:pPr>
      <w:r w:rsidRPr="00F9368E">
        <w:rPr>
          <w:rFonts w:ascii="Tahoma" w:eastAsia="Times New Roman" w:hAnsi="Tahoma" w:cs="Tahoma"/>
          <w:color w:val="000000"/>
          <w:szCs w:val="20"/>
        </w:rPr>
        <w:t xml:space="preserve">Под Заявкой на доработку понимается Заявка из Фиксированного перечня Заявок в соответствии с п. 3.2.1 и официальный запрос от Заказчика Исполнителю на оказание услуг по доработке </w:t>
      </w:r>
      <w:proofErr w:type="spellStart"/>
      <w:r w:rsidRPr="00F9368E">
        <w:rPr>
          <w:rFonts w:ascii="Tahoma" w:eastAsia="Times New Roman" w:hAnsi="Tahoma" w:cs="Tahoma"/>
          <w:color w:val="000000"/>
          <w:szCs w:val="20"/>
        </w:rPr>
        <w:t>биллингового</w:t>
      </w:r>
      <w:proofErr w:type="spellEnd"/>
      <w:r w:rsidRPr="00F9368E">
        <w:rPr>
          <w:rFonts w:ascii="Tahoma" w:eastAsia="Times New Roman" w:hAnsi="Tahoma" w:cs="Tahoma"/>
          <w:color w:val="000000"/>
          <w:szCs w:val="20"/>
        </w:rPr>
        <w:t xml:space="preserve"> ИПК в соответствии с п. 3.2.2. Состав и перечень услуг Исполнителя по каждой заявке, а также объем трудозатрат Исполнителя по ней, предварительно согласовывается между Заказчиком и Исполнителем в формате Приложения, которое подписывается с двух сторон в двух экземплярах. </w:t>
      </w:r>
    </w:p>
    <w:p w14:paraId="7CC6142C" w14:textId="77777777" w:rsidR="009D3E72" w:rsidRPr="00F9368E" w:rsidRDefault="009D3E72" w:rsidP="00A51DB6">
      <w:pPr>
        <w:tabs>
          <w:tab w:val="left" w:pos="567"/>
        </w:tabs>
        <w:spacing w:after="0" w:line="240" w:lineRule="auto"/>
        <w:jc w:val="both"/>
        <w:rPr>
          <w:rFonts w:ascii="Tahoma" w:eastAsia="Times New Roman" w:hAnsi="Tahoma" w:cs="Tahoma"/>
          <w:bCs/>
          <w:szCs w:val="20"/>
        </w:rPr>
      </w:pPr>
      <w:r w:rsidRPr="00F9368E">
        <w:rPr>
          <w:rFonts w:ascii="Tahoma" w:eastAsia="Times New Roman" w:hAnsi="Tahoma" w:cs="Tahoma"/>
          <w:bCs/>
          <w:szCs w:val="20"/>
        </w:rPr>
        <w:t>Заявка на доработку содержит:</w:t>
      </w:r>
    </w:p>
    <w:p w14:paraId="5600C615" w14:textId="77777777" w:rsidR="009D3E72" w:rsidRPr="00F9368E" w:rsidRDefault="009D3E72" w:rsidP="00A51DB6">
      <w:pPr>
        <w:widowControl w:val="0"/>
        <w:numPr>
          <w:ilvl w:val="0"/>
          <w:numId w:val="14"/>
        </w:numPr>
        <w:tabs>
          <w:tab w:val="left" w:pos="567"/>
          <w:tab w:val="left" w:pos="1560"/>
        </w:tabs>
        <w:suppressAutoHyphens/>
        <w:spacing w:after="0" w:line="240" w:lineRule="auto"/>
        <w:ind w:left="0" w:right="57" w:firstLine="0"/>
        <w:jc w:val="both"/>
        <w:outlineLvl w:val="2"/>
        <w:rPr>
          <w:rFonts w:ascii="Tahoma" w:eastAsia="Times New Roman" w:hAnsi="Tahoma" w:cs="Tahoma"/>
          <w:iCs/>
          <w:szCs w:val="20"/>
        </w:rPr>
      </w:pPr>
      <w:r w:rsidRPr="00F9368E">
        <w:rPr>
          <w:rFonts w:ascii="Tahoma" w:eastAsia="Times New Roman" w:hAnsi="Tahoma" w:cs="Tahoma"/>
          <w:iCs/>
          <w:szCs w:val="20"/>
        </w:rPr>
        <w:t xml:space="preserve">Требование на доработку </w:t>
      </w:r>
      <w:proofErr w:type="spellStart"/>
      <w:r w:rsidRPr="00F9368E">
        <w:rPr>
          <w:rFonts w:ascii="Tahoma" w:eastAsia="Times New Roman" w:hAnsi="Tahoma" w:cs="Tahoma"/>
          <w:iCs/>
          <w:szCs w:val="20"/>
        </w:rPr>
        <w:t>биллингового</w:t>
      </w:r>
      <w:proofErr w:type="spellEnd"/>
      <w:r w:rsidRPr="00F9368E">
        <w:rPr>
          <w:rFonts w:ascii="Tahoma" w:eastAsia="Times New Roman" w:hAnsi="Tahoma" w:cs="Tahoma"/>
          <w:iCs/>
          <w:szCs w:val="20"/>
        </w:rPr>
        <w:t xml:space="preserve"> ИПК.</w:t>
      </w:r>
    </w:p>
    <w:p w14:paraId="76BBF542" w14:textId="77777777" w:rsidR="009D3E72" w:rsidRPr="00F9368E" w:rsidRDefault="009D3E72" w:rsidP="00A51DB6">
      <w:pPr>
        <w:widowControl w:val="0"/>
        <w:numPr>
          <w:ilvl w:val="0"/>
          <w:numId w:val="14"/>
        </w:numPr>
        <w:tabs>
          <w:tab w:val="left" w:pos="567"/>
          <w:tab w:val="left" w:pos="1560"/>
        </w:tabs>
        <w:suppressAutoHyphens/>
        <w:spacing w:after="0" w:line="240" w:lineRule="auto"/>
        <w:ind w:left="0" w:right="57" w:firstLine="0"/>
        <w:jc w:val="both"/>
        <w:outlineLvl w:val="2"/>
        <w:rPr>
          <w:rFonts w:ascii="Tahoma" w:eastAsia="Times New Roman" w:hAnsi="Tahoma" w:cs="Tahoma"/>
          <w:iCs/>
          <w:szCs w:val="20"/>
        </w:rPr>
      </w:pPr>
      <w:r w:rsidRPr="00F9368E">
        <w:rPr>
          <w:rFonts w:ascii="Tahoma" w:eastAsia="Times New Roman" w:hAnsi="Tahoma" w:cs="Tahoma"/>
          <w:iCs/>
          <w:szCs w:val="20"/>
        </w:rPr>
        <w:t xml:space="preserve">При необходимости: документы, требуемые для доработки </w:t>
      </w:r>
      <w:proofErr w:type="spellStart"/>
      <w:r w:rsidRPr="00F9368E">
        <w:rPr>
          <w:rFonts w:ascii="Tahoma" w:eastAsia="Times New Roman" w:hAnsi="Tahoma" w:cs="Tahoma"/>
          <w:iCs/>
          <w:szCs w:val="20"/>
        </w:rPr>
        <w:t>биллингового</w:t>
      </w:r>
      <w:proofErr w:type="spellEnd"/>
      <w:r w:rsidRPr="00F9368E">
        <w:rPr>
          <w:rFonts w:ascii="Tahoma" w:eastAsia="Times New Roman" w:hAnsi="Tahoma" w:cs="Tahoma"/>
          <w:iCs/>
          <w:szCs w:val="20"/>
        </w:rPr>
        <w:t xml:space="preserve"> ИПК или ссылки на документы, если такие документы являются общедоступными.</w:t>
      </w:r>
    </w:p>
    <w:p w14:paraId="23BCD8D1" w14:textId="77777777" w:rsidR="009D3E72" w:rsidRPr="00F9368E" w:rsidRDefault="009D3E72" w:rsidP="00A51DB6">
      <w:pPr>
        <w:widowControl w:val="0"/>
        <w:numPr>
          <w:ilvl w:val="0"/>
          <w:numId w:val="14"/>
        </w:numPr>
        <w:tabs>
          <w:tab w:val="left" w:pos="567"/>
          <w:tab w:val="left" w:pos="1560"/>
        </w:tabs>
        <w:suppressAutoHyphens/>
        <w:spacing w:after="0" w:line="240" w:lineRule="auto"/>
        <w:ind w:left="0" w:right="57" w:firstLine="0"/>
        <w:jc w:val="both"/>
        <w:outlineLvl w:val="2"/>
        <w:rPr>
          <w:rFonts w:ascii="Tahoma" w:eastAsia="Times New Roman" w:hAnsi="Tahoma" w:cs="Tahoma"/>
          <w:iCs/>
          <w:szCs w:val="20"/>
        </w:rPr>
      </w:pPr>
      <w:r w:rsidRPr="00F9368E">
        <w:rPr>
          <w:rFonts w:ascii="Tahoma" w:eastAsia="Times New Roman" w:hAnsi="Tahoma" w:cs="Tahoma"/>
          <w:iCs/>
          <w:szCs w:val="20"/>
        </w:rPr>
        <w:t>При необходимости: срок, к которому Заказчику необходимо передать результаты оказанных услуг.</w:t>
      </w:r>
    </w:p>
    <w:p w14:paraId="1ED69CE0" w14:textId="77777777" w:rsidR="009D3E72" w:rsidRPr="00F9368E" w:rsidRDefault="009D3E72" w:rsidP="00A51DB6">
      <w:pPr>
        <w:tabs>
          <w:tab w:val="left" w:pos="567"/>
        </w:tabs>
        <w:spacing w:after="0" w:line="240" w:lineRule="auto"/>
        <w:jc w:val="both"/>
        <w:rPr>
          <w:rFonts w:ascii="Tahoma" w:eastAsia="Times New Roman" w:hAnsi="Tahoma" w:cs="Tahoma"/>
          <w:bCs/>
          <w:szCs w:val="20"/>
        </w:rPr>
      </w:pPr>
      <w:r w:rsidRPr="00F9368E">
        <w:rPr>
          <w:rFonts w:ascii="Tahoma" w:eastAsia="Times New Roman" w:hAnsi="Tahoma" w:cs="Tahoma"/>
          <w:bCs/>
          <w:szCs w:val="20"/>
        </w:rPr>
        <w:t xml:space="preserve">Заявка в обязательном порядке должна быть продублирована в проектном </w:t>
      </w:r>
      <w:proofErr w:type="spellStart"/>
      <w:r w:rsidRPr="00F9368E">
        <w:rPr>
          <w:rFonts w:ascii="Tahoma" w:eastAsia="Times New Roman" w:hAnsi="Tahoma" w:cs="Tahoma"/>
          <w:bCs/>
          <w:szCs w:val="20"/>
        </w:rPr>
        <w:t>трекере</w:t>
      </w:r>
      <w:proofErr w:type="spellEnd"/>
      <w:r w:rsidRPr="00F9368E">
        <w:rPr>
          <w:rFonts w:ascii="Tahoma" w:eastAsia="Times New Roman" w:hAnsi="Tahoma" w:cs="Tahoma"/>
          <w:bCs/>
          <w:szCs w:val="20"/>
        </w:rPr>
        <w:t xml:space="preserve"> Заказчика. </w:t>
      </w:r>
    </w:p>
    <w:p w14:paraId="2A4CF3C6" w14:textId="77777777" w:rsidR="009D3E72" w:rsidRPr="00F9368E" w:rsidRDefault="009D3E72" w:rsidP="00A51DB6">
      <w:pPr>
        <w:tabs>
          <w:tab w:val="left" w:pos="567"/>
        </w:tabs>
        <w:spacing w:after="0" w:line="240" w:lineRule="auto"/>
        <w:jc w:val="both"/>
        <w:rPr>
          <w:rFonts w:ascii="Tahoma" w:eastAsia="Times New Roman" w:hAnsi="Tahoma" w:cs="Tahoma"/>
          <w:bCs/>
          <w:szCs w:val="20"/>
        </w:rPr>
      </w:pPr>
      <w:r w:rsidRPr="00F9368E">
        <w:rPr>
          <w:rFonts w:ascii="Tahoma" w:eastAsia="Times New Roman" w:hAnsi="Tahoma" w:cs="Tahoma"/>
          <w:bCs/>
          <w:szCs w:val="20"/>
        </w:rPr>
        <w:t xml:space="preserve">Стоимость Услуг Исполнителя зафиксирована в п.2.2 Договора на объём оказываемых по договору услуг по Фиксированному перечню Заявок и по Услугам специалистов. </w:t>
      </w:r>
    </w:p>
    <w:p w14:paraId="6530C7D2" w14:textId="77777777" w:rsidR="009D3E72" w:rsidRPr="00F9368E" w:rsidRDefault="009D3E72" w:rsidP="00A51DB6">
      <w:pPr>
        <w:tabs>
          <w:tab w:val="left" w:pos="567"/>
        </w:tabs>
        <w:spacing w:after="0" w:line="240" w:lineRule="auto"/>
        <w:jc w:val="both"/>
        <w:rPr>
          <w:rFonts w:ascii="Tahoma" w:eastAsia="Times New Roman" w:hAnsi="Tahoma" w:cs="Tahoma"/>
          <w:szCs w:val="20"/>
        </w:rPr>
      </w:pPr>
      <w:r w:rsidRPr="00F9368E">
        <w:rPr>
          <w:rFonts w:ascii="Tahoma" w:eastAsia="Times New Roman" w:hAnsi="Tahoma" w:cs="Tahoma"/>
          <w:bCs/>
          <w:szCs w:val="20"/>
        </w:rPr>
        <w:t xml:space="preserve">По Услугам специалистов оплате подлежат только трудозатраты Исполнителя, потраченные на оказание услуг по Заявкам Заказчика, без учета времени простоя. </w:t>
      </w:r>
    </w:p>
    <w:p w14:paraId="1B6EBBC7" w14:textId="77777777" w:rsidR="009D3E72" w:rsidRPr="00F9368E" w:rsidRDefault="009D3E72" w:rsidP="00A51DB6">
      <w:pPr>
        <w:tabs>
          <w:tab w:val="left" w:pos="567"/>
        </w:tabs>
        <w:spacing w:after="0" w:line="240" w:lineRule="auto"/>
        <w:jc w:val="both"/>
        <w:rPr>
          <w:rFonts w:ascii="Tahoma" w:eastAsia="Times New Roman" w:hAnsi="Tahoma" w:cs="Tahoma"/>
          <w:bCs/>
          <w:szCs w:val="20"/>
        </w:rPr>
      </w:pPr>
      <w:r w:rsidRPr="00F9368E">
        <w:rPr>
          <w:rFonts w:ascii="Tahoma" w:eastAsia="Times New Roman" w:hAnsi="Tahoma" w:cs="Tahoma"/>
          <w:bCs/>
          <w:szCs w:val="20"/>
        </w:rPr>
        <w:t>Стоимость услуг должна включать в себя все налоги и другие обязательные платежи, включая командировочные и сопутствующие расходы Исполнителя.</w:t>
      </w:r>
    </w:p>
    <w:p w14:paraId="022677C5" w14:textId="77777777" w:rsidR="009D3E72" w:rsidRPr="00F9368E" w:rsidRDefault="009D3E72" w:rsidP="00A51DB6">
      <w:pPr>
        <w:tabs>
          <w:tab w:val="left" w:pos="567"/>
        </w:tabs>
        <w:spacing w:after="0" w:line="240" w:lineRule="auto"/>
        <w:jc w:val="both"/>
        <w:rPr>
          <w:rFonts w:ascii="Tahoma" w:eastAsia="Times New Roman" w:hAnsi="Tahoma" w:cs="Tahoma"/>
          <w:bCs/>
          <w:szCs w:val="20"/>
        </w:rPr>
      </w:pPr>
      <w:r w:rsidRPr="00F9368E">
        <w:rPr>
          <w:rFonts w:ascii="Tahoma" w:eastAsia="Times New Roman" w:hAnsi="Tahoma" w:cs="Tahoma"/>
          <w:bCs/>
          <w:szCs w:val="20"/>
        </w:rPr>
        <w:t xml:space="preserve">Заявка считается выполненной при следующих условиях: </w:t>
      </w:r>
    </w:p>
    <w:p w14:paraId="18CD7611" w14:textId="77777777" w:rsidR="009D3E72" w:rsidRPr="00F9368E" w:rsidRDefault="009D3E72" w:rsidP="00A51DB6">
      <w:pPr>
        <w:widowControl w:val="0"/>
        <w:numPr>
          <w:ilvl w:val="0"/>
          <w:numId w:val="14"/>
        </w:numPr>
        <w:tabs>
          <w:tab w:val="left" w:pos="567"/>
          <w:tab w:val="left" w:pos="1560"/>
        </w:tabs>
        <w:suppressAutoHyphens/>
        <w:spacing w:after="0" w:line="240" w:lineRule="auto"/>
        <w:ind w:left="0" w:right="57" w:firstLine="0"/>
        <w:jc w:val="both"/>
        <w:outlineLvl w:val="2"/>
        <w:rPr>
          <w:rFonts w:ascii="Tahoma" w:eastAsia="Times New Roman" w:hAnsi="Tahoma" w:cs="Tahoma"/>
          <w:iCs/>
          <w:szCs w:val="20"/>
        </w:rPr>
      </w:pPr>
      <w:r w:rsidRPr="00F9368E">
        <w:rPr>
          <w:rFonts w:ascii="Tahoma" w:eastAsia="Times New Roman" w:hAnsi="Tahoma" w:cs="Tahoma"/>
          <w:iCs/>
          <w:szCs w:val="20"/>
        </w:rPr>
        <w:t>Разработка выполнена в соответствии с требованиями к Результатам услуг согласно п. 4.2, в полном объеме и оформлена в соответствии с п. п. 7.1 п. п. 6.2 настоящего Задания.</w:t>
      </w:r>
    </w:p>
    <w:p w14:paraId="1D37382E" w14:textId="77777777" w:rsidR="009D3E72" w:rsidRPr="00F9368E" w:rsidRDefault="009D3E72" w:rsidP="00A51DB6">
      <w:pPr>
        <w:widowControl w:val="0"/>
        <w:numPr>
          <w:ilvl w:val="0"/>
          <w:numId w:val="14"/>
        </w:numPr>
        <w:tabs>
          <w:tab w:val="left" w:pos="567"/>
          <w:tab w:val="left" w:pos="1560"/>
        </w:tabs>
        <w:suppressAutoHyphens/>
        <w:spacing w:after="0" w:line="240" w:lineRule="auto"/>
        <w:ind w:left="0" w:right="57" w:firstLine="0"/>
        <w:jc w:val="both"/>
        <w:outlineLvl w:val="2"/>
        <w:rPr>
          <w:rFonts w:ascii="Tahoma" w:eastAsia="Times New Roman" w:hAnsi="Tahoma" w:cs="Tahoma"/>
          <w:iCs/>
          <w:szCs w:val="20"/>
        </w:rPr>
      </w:pPr>
      <w:r w:rsidRPr="00F9368E">
        <w:rPr>
          <w:rFonts w:ascii="Tahoma" w:eastAsia="Times New Roman" w:hAnsi="Tahoma" w:cs="Tahoma"/>
          <w:iCs/>
          <w:szCs w:val="20"/>
        </w:rPr>
        <w:t>Успешно пройдено тестирование. Критерием успешности является работа функционала в соответствии с ТП.</w:t>
      </w:r>
    </w:p>
    <w:p w14:paraId="6A730A8F" w14:textId="1646ADD4" w:rsidR="009D3E72" w:rsidRPr="00F9368E" w:rsidRDefault="009D3E72" w:rsidP="00A51DB6">
      <w:pPr>
        <w:widowControl w:val="0"/>
        <w:numPr>
          <w:ilvl w:val="0"/>
          <w:numId w:val="14"/>
        </w:numPr>
        <w:tabs>
          <w:tab w:val="left" w:pos="567"/>
          <w:tab w:val="left" w:pos="1560"/>
        </w:tabs>
        <w:suppressAutoHyphens/>
        <w:spacing w:after="0" w:line="240" w:lineRule="auto"/>
        <w:ind w:left="0" w:right="57" w:firstLine="0"/>
        <w:jc w:val="both"/>
        <w:outlineLvl w:val="2"/>
        <w:rPr>
          <w:rFonts w:ascii="Tahoma" w:eastAsia="Times New Roman" w:hAnsi="Tahoma" w:cs="Tahoma"/>
          <w:iCs/>
          <w:szCs w:val="20"/>
        </w:rPr>
      </w:pPr>
      <w:r w:rsidRPr="00F9368E">
        <w:rPr>
          <w:rFonts w:ascii="Tahoma" w:eastAsia="Times New Roman" w:hAnsi="Tahoma" w:cs="Tahoma"/>
          <w:iCs/>
          <w:szCs w:val="20"/>
        </w:rPr>
        <w:t xml:space="preserve">Заказчику передан полный объем документации по разработке </w:t>
      </w:r>
      <w:r w:rsidRPr="00F9368E">
        <w:rPr>
          <w:rFonts w:ascii="Tahoma" w:eastAsia="Times New Roman" w:hAnsi="Tahoma" w:cs="Tahoma"/>
          <w:szCs w:val="20"/>
        </w:rPr>
        <w:t xml:space="preserve">согласно </w:t>
      </w:r>
      <w:r w:rsidR="00A51DB6" w:rsidRPr="00F9368E">
        <w:rPr>
          <w:rFonts w:ascii="Tahoma" w:eastAsia="Times New Roman" w:hAnsi="Tahoma" w:cs="Tahoma"/>
          <w:szCs w:val="20"/>
        </w:rPr>
        <w:t>перечню,</w:t>
      </w:r>
      <w:r w:rsidRPr="00F9368E">
        <w:rPr>
          <w:rFonts w:ascii="Tahoma" w:eastAsia="Times New Roman" w:hAnsi="Tahoma" w:cs="Tahoma"/>
          <w:szCs w:val="20"/>
        </w:rPr>
        <w:t xml:space="preserve"> в приложениях к Заявке на доработку (Приложение №1 к Техническому заданию): Приложение №1 «Состав услуг» и Приложение №4 «Результаты услуг»</w:t>
      </w:r>
      <w:r w:rsidRPr="00F9368E">
        <w:rPr>
          <w:rFonts w:ascii="Tahoma" w:eastAsia="Times New Roman" w:hAnsi="Tahoma" w:cs="Tahoma"/>
          <w:iCs/>
          <w:szCs w:val="20"/>
        </w:rPr>
        <w:t>.</w:t>
      </w:r>
    </w:p>
    <w:p w14:paraId="5A690596" w14:textId="77777777" w:rsidR="009D3E72" w:rsidRPr="00F9368E" w:rsidRDefault="009D3E72" w:rsidP="00A51DB6">
      <w:pPr>
        <w:numPr>
          <w:ilvl w:val="1"/>
          <w:numId w:val="35"/>
        </w:numPr>
        <w:tabs>
          <w:tab w:val="left" w:pos="567"/>
        </w:tabs>
        <w:spacing w:after="0" w:line="240" w:lineRule="auto"/>
        <w:ind w:left="0" w:firstLine="0"/>
        <w:jc w:val="both"/>
        <w:rPr>
          <w:rFonts w:ascii="Tahoma" w:eastAsia="Times New Roman" w:hAnsi="Tahoma" w:cs="Tahoma"/>
          <w:color w:val="000000"/>
          <w:szCs w:val="20"/>
        </w:rPr>
      </w:pPr>
      <w:r w:rsidRPr="00F9368E">
        <w:rPr>
          <w:rFonts w:ascii="Tahoma" w:eastAsia="Times New Roman" w:hAnsi="Tahoma" w:cs="Tahoma"/>
          <w:color w:val="000000"/>
          <w:szCs w:val="20"/>
        </w:rPr>
        <w:t>Перед началом оказания услуг по Заявке Заказчик предоставляет Исполнителю:</w:t>
      </w:r>
    </w:p>
    <w:p w14:paraId="0A082C14" w14:textId="77777777" w:rsidR="009D3E72" w:rsidRPr="00F9368E" w:rsidRDefault="009D3E72" w:rsidP="00A51DB6">
      <w:pPr>
        <w:numPr>
          <w:ilvl w:val="2"/>
          <w:numId w:val="35"/>
        </w:numPr>
        <w:tabs>
          <w:tab w:val="left" w:pos="567"/>
        </w:tabs>
        <w:spacing w:after="0" w:line="240" w:lineRule="auto"/>
        <w:ind w:left="0" w:right="141" w:firstLine="0"/>
        <w:jc w:val="both"/>
        <w:rPr>
          <w:rFonts w:ascii="Tahoma" w:eastAsia="Times New Roman" w:hAnsi="Tahoma" w:cs="Tahoma"/>
          <w:color w:val="000000"/>
          <w:szCs w:val="20"/>
        </w:rPr>
      </w:pPr>
      <w:r w:rsidRPr="00F9368E">
        <w:rPr>
          <w:rFonts w:ascii="Tahoma" w:eastAsia="Times New Roman" w:hAnsi="Tahoma" w:cs="Tahoma"/>
          <w:color w:val="000000"/>
          <w:szCs w:val="20"/>
        </w:rPr>
        <w:t>Доступ к среде разработки/тестирования, включая: адрес подключения, логины, пароли.</w:t>
      </w:r>
    </w:p>
    <w:p w14:paraId="768FB3E9" w14:textId="59CE19F2" w:rsidR="009D3E72" w:rsidRPr="00F9368E" w:rsidRDefault="009D3E72" w:rsidP="00A51DB6">
      <w:pPr>
        <w:numPr>
          <w:ilvl w:val="2"/>
          <w:numId w:val="35"/>
        </w:numPr>
        <w:tabs>
          <w:tab w:val="left" w:pos="567"/>
        </w:tabs>
        <w:spacing w:after="0" w:line="240" w:lineRule="auto"/>
        <w:ind w:left="0" w:right="141" w:firstLine="0"/>
        <w:jc w:val="both"/>
        <w:rPr>
          <w:rFonts w:ascii="Tahoma" w:eastAsia="Times New Roman" w:hAnsi="Tahoma" w:cs="Tahoma"/>
          <w:color w:val="000000"/>
          <w:szCs w:val="20"/>
        </w:rPr>
      </w:pPr>
      <w:r w:rsidRPr="00F9368E">
        <w:rPr>
          <w:rFonts w:ascii="Tahoma" w:eastAsia="Times New Roman" w:hAnsi="Tahoma" w:cs="Tahoma"/>
          <w:color w:val="000000"/>
          <w:szCs w:val="20"/>
        </w:rPr>
        <w:t xml:space="preserve">Технический проект (ТП) по </w:t>
      </w:r>
      <w:r w:rsidR="00A51DB6" w:rsidRPr="00F9368E">
        <w:rPr>
          <w:rFonts w:ascii="Tahoma" w:eastAsia="Times New Roman" w:hAnsi="Tahoma" w:cs="Tahoma"/>
          <w:color w:val="000000"/>
          <w:szCs w:val="20"/>
        </w:rPr>
        <w:t>каждой модификации,</w:t>
      </w:r>
      <w:r w:rsidRPr="00F9368E">
        <w:rPr>
          <w:rFonts w:ascii="Tahoma" w:eastAsia="Times New Roman" w:hAnsi="Tahoma" w:cs="Tahoma"/>
          <w:color w:val="000000"/>
          <w:szCs w:val="20"/>
        </w:rPr>
        <w:t xml:space="preserve"> изложенной в п.3.1 настоящего ТЗ.</w:t>
      </w:r>
    </w:p>
    <w:p w14:paraId="01F5D7C7" w14:textId="77777777" w:rsidR="009D3E72" w:rsidRPr="00F9368E" w:rsidRDefault="009D3E72" w:rsidP="00A51DB6">
      <w:pPr>
        <w:numPr>
          <w:ilvl w:val="2"/>
          <w:numId w:val="35"/>
        </w:numPr>
        <w:tabs>
          <w:tab w:val="left" w:pos="567"/>
        </w:tabs>
        <w:spacing w:after="0" w:line="240" w:lineRule="auto"/>
        <w:ind w:left="0" w:right="141" w:firstLine="0"/>
        <w:jc w:val="both"/>
        <w:rPr>
          <w:rFonts w:ascii="Tahoma" w:eastAsia="Times New Roman" w:hAnsi="Tahoma" w:cs="Tahoma"/>
          <w:color w:val="000000"/>
          <w:szCs w:val="20"/>
        </w:rPr>
      </w:pPr>
      <w:r w:rsidRPr="00F9368E">
        <w:rPr>
          <w:rFonts w:ascii="Tahoma" w:eastAsia="Times New Roman" w:hAnsi="Tahoma" w:cs="Tahoma"/>
          <w:color w:val="000000"/>
          <w:szCs w:val="20"/>
        </w:rPr>
        <w:t>Удалённые рабочие места с установленным программным обеспечением:</w:t>
      </w:r>
    </w:p>
    <w:p w14:paraId="4F639095" w14:textId="77777777" w:rsidR="009D3E72" w:rsidRPr="00F9368E" w:rsidRDefault="009D3E72" w:rsidP="00A51DB6">
      <w:pPr>
        <w:pStyle w:val="afffa"/>
        <w:numPr>
          <w:ilvl w:val="0"/>
          <w:numId w:val="40"/>
        </w:numPr>
        <w:tabs>
          <w:tab w:val="left" w:pos="567"/>
        </w:tabs>
        <w:spacing w:after="0" w:line="240" w:lineRule="auto"/>
        <w:ind w:left="0" w:right="141" w:firstLine="0"/>
        <w:jc w:val="both"/>
        <w:rPr>
          <w:rFonts w:ascii="Tahoma" w:eastAsia="Times New Roman" w:hAnsi="Tahoma" w:cs="Tahoma"/>
          <w:color w:val="000000"/>
          <w:szCs w:val="20"/>
        </w:rPr>
      </w:pPr>
      <w:r w:rsidRPr="00F9368E">
        <w:rPr>
          <w:rFonts w:ascii="Tahoma" w:eastAsia="Times New Roman" w:hAnsi="Tahoma" w:cs="Tahoma"/>
          <w:color w:val="000000"/>
          <w:szCs w:val="20"/>
        </w:rPr>
        <w:t>1</w:t>
      </w:r>
      <w:proofErr w:type="gramStart"/>
      <w:r w:rsidRPr="00F9368E">
        <w:rPr>
          <w:rFonts w:ascii="Tahoma" w:eastAsia="Times New Roman" w:hAnsi="Tahoma" w:cs="Tahoma"/>
          <w:color w:val="000000"/>
          <w:szCs w:val="20"/>
        </w:rPr>
        <w:t>С:Платформа</w:t>
      </w:r>
      <w:proofErr w:type="gramEnd"/>
      <w:r w:rsidRPr="00F9368E">
        <w:rPr>
          <w:rFonts w:ascii="Tahoma" w:eastAsia="Times New Roman" w:hAnsi="Tahoma" w:cs="Tahoma"/>
          <w:color w:val="000000"/>
          <w:szCs w:val="20"/>
        </w:rPr>
        <w:t xml:space="preserve"> 8.3 нетиповая конфигурация.</w:t>
      </w:r>
    </w:p>
    <w:p w14:paraId="39AE932D" w14:textId="77777777" w:rsidR="009D3E72" w:rsidRPr="00F9368E" w:rsidRDefault="009D3E72" w:rsidP="00A51DB6">
      <w:pPr>
        <w:numPr>
          <w:ilvl w:val="1"/>
          <w:numId w:val="35"/>
        </w:numPr>
        <w:tabs>
          <w:tab w:val="left" w:pos="567"/>
        </w:tabs>
        <w:spacing w:after="0" w:line="240" w:lineRule="auto"/>
        <w:ind w:left="0" w:firstLine="0"/>
        <w:jc w:val="both"/>
        <w:rPr>
          <w:rFonts w:ascii="Tahoma" w:eastAsia="Times New Roman" w:hAnsi="Tahoma" w:cs="Tahoma"/>
          <w:color w:val="000000"/>
          <w:szCs w:val="20"/>
        </w:rPr>
      </w:pPr>
      <w:r w:rsidRPr="00F9368E">
        <w:rPr>
          <w:rFonts w:ascii="Tahoma" w:eastAsia="Times New Roman" w:hAnsi="Tahoma" w:cs="Tahoma"/>
          <w:color w:val="000000"/>
          <w:szCs w:val="20"/>
        </w:rPr>
        <w:t xml:space="preserve">Исполнитель должен обеспечить: </w:t>
      </w:r>
    </w:p>
    <w:p w14:paraId="7950F72B" w14:textId="77777777" w:rsidR="009D3E72" w:rsidRPr="00F9368E" w:rsidRDefault="009D3E72" w:rsidP="00A51DB6">
      <w:pPr>
        <w:numPr>
          <w:ilvl w:val="2"/>
          <w:numId w:val="35"/>
        </w:numPr>
        <w:tabs>
          <w:tab w:val="left" w:pos="567"/>
        </w:tabs>
        <w:spacing w:after="0" w:line="240" w:lineRule="auto"/>
        <w:ind w:left="0" w:right="141" w:firstLine="0"/>
        <w:jc w:val="both"/>
        <w:rPr>
          <w:rFonts w:ascii="Tahoma" w:eastAsia="Times New Roman" w:hAnsi="Tahoma" w:cs="Tahoma"/>
          <w:color w:val="000000"/>
          <w:szCs w:val="20"/>
        </w:rPr>
      </w:pPr>
      <w:r w:rsidRPr="00F9368E">
        <w:rPr>
          <w:rFonts w:ascii="Tahoma" w:eastAsia="Times New Roman" w:hAnsi="Tahoma" w:cs="Tahoma"/>
          <w:color w:val="000000"/>
          <w:szCs w:val="20"/>
        </w:rPr>
        <w:t>Прием Заявок на доработку, направленных официальным письмом, или по электронной почте.</w:t>
      </w:r>
    </w:p>
    <w:p w14:paraId="322713F3" w14:textId="77777777" w:rsidR="009D3E72" w:rsidRPr="00F9368E" w:rsidRDefault="009D3E72" w:rsidP="00A51DB6">
      <w:pPr>
        <w:numPr>
          <w:ilvl w:val="2"/>
          <w:numId w:val="35"/>
        </w:numPr>
        <w:tabs>
          <w:tab w:val="left" w:pos="567"/>
        </w:tabs>
        <w:spacing w:after="0" w:line="240" w:lineRule="auto"/>
        <w:ind w:left="0" w:right="141" w:firstLine="0"/>
        <w:jc w:val="both"/>
        <w:rPr>
          <w:rFonts w:ascii="Tahoma" w:eastAsia="Times New Roman" w:hAnsi="Tahoma" w:cs="Tahoma"/>
          <w:color w:val="000000"/>
          <w:szCs w:val="20"/>
        </w:rPr>
      </w:pPr>
      <w:r w:rsidRPr="00F9368E">
        <w:rPr>
          <w:rFonts w:ascii="Tahoma" w:eastAsia="Times New Roman" w:hAnsi="Tahoma" w:cs="Tahoma"/>
          <w:color w:val="000000"/>
          <w:szCs w:val="20"/>
        </w:rPr>
        <w:t>Обработку Заявок, включая:</w:t>
      </w:r>
    </w:p>
    <w:p w14:paraId="20351756" w14:textId="77777777" w:rsidR="009D3E72" w:rsidRPr="00F9368E" w:rsidRDefault="009D3E72" w:rsidP="00A51DB6">
      <w:pPr>
        <w:widowControl w:val="0"/>
        <w:numPr>
          <w:ilvl w:val="1"/>
          <w:numId w:val="20"/>
        </w:numPr>
        <w:tabs>
          <w:tab w:val="left" w:pos="567"/>
        </w:tabs>
        <w:suppressAutoHyphens/>
        <w:spacing w:after="0" w:line="240" w:lineRule="auto"/>
        <w:ind w:left="0" w:right="57" w:firstLine="0"/>
        <w:jc w:val="both"/>
        <w:outlineLvl w:val="2"/>
        <w:rPr>
          <w:rFonts w:ascii="Tahoma" w:eastAsia="Times New Roman" w:hAnsi="Tahoma" w:cs="Tahoma"/>
          <w:iCs/>
          <w:szCs w:val="20"/>
        </w:rPr>
      </w:pPr>
      <w:r w:rsidRPr="00F9368E">
        <w:rPr>
          <w:rFonts w:ascii="Tahoma" w:eastAsia="Times New Roman" w:hAnsi="Tahoma" w:cs="Tahoma"/>
          <w:iCs/>
          <w:szCs w:val="20"/>
        </w:rPr>
        <w:t>Согласование сроков оказания услуг по Заявке, предложенных Заказчиком или обоснование иных сроков оказания услуг.</w:t>
      </w:r>
    </w:p>
    <w:p w14:paraId="2FCD11B7" w14:textId="77777777" w:rsidR="009D3E72" w:rsidRPr="00F9368E" w:rsidRDefault="009D3E72" w:rsidP="00A51DB6">
      <w:pPr>
        <w:widowControl w:val="0"/>
        <w:numPr>
          <w:ilvl w:val="1"/>
          <w:numId w:val="20"/>
        </w:numPr>
        <w:tabs>
          <w:tab w:val="left" w:pos="567"/>
        </w:tabs>
        <w:suppressAutoHyphens/>
        <w:spacing w:after="0" w:line="240" w:lineRule="auto"/>
        <w:ind w:left="0" w:right="57" w:firstLine="0"/>
        <w:jc w:val="both"/>
        <w:outlineLvl w:val="2"/>
        <w:rPr>
          <w:rFonts w:ascii="Tahoma" w:eastAsia="Times New Roman" w:hAnsi="Tahoma" w:cs="Tahoma"/>
          <w:iCs/>
          <w:szCs w:val="20"/>
        </w:rPr>
      </w:pPr>
      <w:r w:rsidRPr="00F9368E">
        <w:rPr>
          <w:rFonts w:ascii="Tahoma" w:eastAsia="Times New Roman" w:hAnsi="Tahoma" w:cs="Tahoma"/>
          <w:iCs/>
          <w:szCs w:val="20"/>
        </w:rPr>
        <w:t>Дополнительную проработку Заявок, разработку постановки задачи, при необходимости.</w:t>
      </w:r>
    </w:p>
    <w:p w14:paraId="692D5A4B" w14:textId="77777777" w:rsidR="009D3E72" w:rsidRPr="00F9368E" w:rsidRDefault="009D3E72" w:rsidP="00A51DB6">
      <w:pPr>
        <w:widowControl w:val="0"/>
        <w:numPr>
          <w:ilvl w:val="1"/>
          <w:numId w:val="20"/>
        </w:numPr>
        <w:tabs>
          <w:tab w:val="left" w:pos="567"/>
        </w:tabs>
        <w:suppressAutoHyphens/>
        <w:spacing w:after="0" w:line="240" w:lineRule="auto"/>
        <w:ind w:left="0" w:right="57" w:firstLine="0"/>
        <w:jc w:val="both"/>
        <w:outlineLvl w:val="2"/>
        <w:rPr>
          <w:rFonts w:ascii="Tahoma" w:eastAsia="Times New Roman" w:hAnsi="Tahoma" w:cs="Tahoma"/>
          <w:iCs/>
          <w:szCs w:val="20"/>
        </w:rPr>
      </w:pPr>
      <w:r w:rsidRPr="00F9368E">
        <w:rPr>
          <w:rFonts w:ascii="Tahoma" w:eastAsia="Times New Roman" w:hAnsi="Tahoma" w:cs="Tahoma"/>
          <w:iCs/>
          <w:szCs w:val="20"/>
        </w:rPr>
        <w:t>Выбор наиболее оптимального способа реализации Заявки в рамках ИПК.</w:t>
      </w:r>
    </w:p>
    <w:p w14:paraId="0BEDCDA9" w14:textId="77777777" w:rsidR="009D3E72" w:rsidRPr="00F9368E" w:rsidRDefault="009D3E72" w:rsidP="00A51DB6">
      <w:pPr>
        <w:widowControl w:val="0"/>
        <w:numPr>
          <w:ilvl w:val="1"/>
          <w:numId w:val="20"/>
        </w:numPr>
        <w:tabs>
          <w:tab w:val="left" w:pos="567"/>
        </w:tabs>
        <w:suppressAutoHyphens/>
        <w:spacing w:after="0" w:line="240" w:lineRule="auto"/>
        <w:ind w:left="0" w:right="57" w:firstLine="0"/>
        <w:jc w:val="both"/>
        <w:outlineLvl w:val="2"/>
        <w:rPr>
          <w:rFonts w:ascii="Tahoma" w:eastAsia="Times New Roman" w:hAnsi="Tahoma" w:cs="Tahoma"/>
          <w:iCs/>
          <w:szCs w:val="20"/>
        </w:rPr>
      </w:pPr>
      <w:r w:rsidRPr="00F9368E">
        <w:rPr>
          <w:rFonts w:ascii="Tahoma" w:eastAsia="Times New Roman" w:hAnsi="Tahoma" w:cs="Tahoma"/>
          <w:iCs/>
          <w:szCs w:val="20"/>
        </w:rPr>
        <w:t>Согласование способа реализации Заявки с Заказчиком.</w:t>
      </w:r>
    </w:p>
    <w:p w14:paraId="3CF77AC7" w14:textId="77777777" w:rsidR="009D3E72" w:rsidRPr="00F9368E" w:rsidRDefault="009D3E72" w:rsidP="00A51DB6">
      <w:pPr>
        <w:numPr>
          <w:ilvl w:val="2"/>
          <w:numId w:val="35"/>
        </w:numPr>
        <w:tabs>
          <w:tab w:val="left" w:pos="567"/>
        </w:tabs>
        <w:spacing w:after="0" w:line="240" w:lineRule="auto"/>
        <w:ind w:left="0" w:right="141" w:firstLine="0"/>
        <w:jc w:val="both"/>
        <w:rPr>
          <w:rFonts w:ascii="Tahoma" w:eastAsia="Times New Roman" w:hAnsi="Tahoma" w:cs="Tahoma"/>
          <w:color w:val="000000"/>
          <w:szCs w:val="20"/>
        </w:rPr>
      </w:pPr>
      <w:r w:rsidRPr="00F9368E">
        <w:rPr>
          <w:rFonts w:ascii="Tahoma" w:eastAsia="Times New Roman" w:hAnsi="Tahoma" w:cs="Tahoma"/>
          <w:color w:val="000000"/>
          <w:szCs w:val="20"/>
        </w:rPr>
        <w:t xml:space="preserve">Доработку </w:t>
      </w:r>
      <w:proofErr w:type="spellStart"/>
      <w:r w:rsidRPr="00F9368E">
        <w:rPr>
          <w:rFonts w:ascii="Tahoma" w:eastAsia="Times New Roman" w:hAnsi="Tahoma" w:cs="Tahoma"/>
          <w:color w:val="000000"/>
          <w:szCs w:val="20"/>
        </w:rPr>
        <w:t>биллингового</w:t>
      </w:r>
      <w:proofErr w:type="spellEnd"/>
      <w:r w:rsidRPr="00F9368E">
        <w:rPr>
          <w:rFonts w:ascii="Tahoma" w:eastAsia="Times New Roman" w:hAnsi="Tahoma" w:cs="Tahoma"/>
          <w:color w:val="000000"/>
          <w:szCs w:val="20"/>
        </w:rPr>
        <w:t xml:space="preserve"> ИПК по Заявке Заказчика.</w:t>
      </w:r>
    </w:p>
    <w:p w14:paraId="7D2DE879" w14:textId="77777777" w:rsidR="009D3E72" w:rsidRPr="00F9368E" w:rsidRDefault="009D3E72" w:rsidP="00A51DB6">
      <w:pPr>
        <w:numPr>
          <w:ilvl w:val="2"/>
          <w:numId w:val="35"/>
        </w:numPr>
        <w:tabs>
          <w:tab w:val="left" w:pos="567"/>
        </w:tabs>
        <w:spacing w:after="0" w:line="240" w:lineRule="auto"/>
        <w:ind w:left="0" w:right="141" w:firstLine="0"/>
        <w:jc w:val="both"/>
        <w:rPr>
          <w:rFonts w:ascii="Tahoma" w:eastAsia="Times New Roman" w:hAnsi="Tahoma" w:cs="Tahoma"/>
          <w:color w:val="000000"/>
          <w:szCs w:val="20"/>
        </w:rPr>
      </w:pPr>
      <w:r w:rsidRPr="00F9368E">
        <w:rPr>
          <w:rFonts w:ascii="Tahoma" w:eastAsia="Times New Roman" w:hAnsi="Tahoma" w:cs="Tahoma"/>
          <w:color w:val="000000"/>
          <w:szCs w:val="20"/>
        </w:rPr>
        <w:t>Соблюдение требований Заказчика, согласованных в Заявке на доработку, а также требований и положений нормативных правовых документов, если они отражены в Заявке на доработку, в соответствии с которыми вносятся изменения в ИПК.</w:t>
      </w:r>
    </w:p>
    <w:p w14:paraId="653C7566" w14:textId="77777777" w:rsidR="009D3E72" w:rsidRPr="00F9368E" w:rsidRDefault="009D3E72" w:rsidP="00A51DB6">
      <w:pPr>
        <w:numPr>
          <w:ilvl w:val="2"/>
          <w:numId w:val="35"/>
        </w:numPr>
        <w:tabs>
          <w:tab w:val="left" w:pos="567"/>
        </w:tabs>
        <w:spacing w:after="0" w:line="240" w:lineRule="auto"/>
        <w:ind w:left="0" w:right="141" w:firstLine="0"/>
        <w:jc w:val="both"/>
        <w:rPr>
          <w:rFonts w:ascii="Tahoma" w:eastAsia="Times New Roman" w:hAnsi="Tahoma" w:cs="Tahoma"/>
          <w:color w:val="000000"/>
          <w:szCs w:val="20"/>
        </w:rPr>
      </w:pPr>
      <w:r w:rsidRPr="00F9368E">
        <w:rPr>
          <w:rFonts w:ascii="Tahoma" w:eastAsia="Times New Roman" w:hAnsi="Tahoma" w:cs="Tahoma"/>
          <w:color w:val="000000"/>
          <w:szCs w:val="20"/>
        </w:rPr>
        <w:t>Тестирование доработок, выполненных по Заявке Заказчика на стенде Заказчика.</w:t>
      </w:r>
    </w:p>
    <w:p w14:paraId="5B70A53E" w14:textId="77777777" w:rsidR="009D3E72" w:rsidRPr="00F9368E" w:rsidRDefault="009D3E72" w:rsidP="00A51DB6">
      <w:pPr>
        <w:widowControl w:val="0"/>
        <w:tabs>
          <w:tab w:val="left" w:pos="567"/>
          <w:tab w:val="left" w:pos="1560"/>
        </w:tabs>
        <w:suppressAutoHyphens/>
        <w:spacing w:after="0" w:line="240" w:lineRule="auto"/>
        <w:ind w:right="57"/>
        <w:jc w:val="both"/>
        <w:outlineLvl w:val="2"/>
        <w:rPr>
          <w:rFonts w:ascii="Tahoma" w:eastAsia="Times New Roman" w:hAnsi="Tahoma" w:cs="Tahoma"/>
          <w:szCs w:val="20"/>
        </w:rPr>
      </w:pPr>
      <w:r w:rsidRPr="00F9368E">
        <w:rPr>
          <w:rFonts w:ascii="Tahoma" w:eastAsia="Times New Roman" w:hAnsi="Tahoma" w:cs="Tahoma"/>
          <w:szCs w:val="20"/>
        </w:rPr>
        <w:t>Стенд Заказчика разворачивается Заказчиком. Исполнителю предоставляется удаленный доступ на стенд Заказчика. Параметры и реквизиты доступа определяются с Исполнителем услуг в ходе оказания услуг официальным образом.</w:t>
      </w:r>
    </w:p>
    <w:p w14:paraId="0B80178A" w14:textId="77777777" w:rsidR="009D3E72" w:rsidRPr="00F9368E" w:rsidRDefault="009D3E72" w:rsidP="00A51DB6">
      <w:pPr>
        <w:widowControl w:val="0"/>
        <w:tabs>
          <w:tab w:val="left" w:pos="567"/>
          <w:tab w:val="left" w:pos="1560"/>
        </w:tabs>
        <w:suppressAutoHyphens/>
        <w:spacing w:after="0" w:line="240" w:lineRule="auto"/>
        <w:ind w:right="57"/>
        <w:jc w:val="both"/>
        <w:outlineLvl w:val="2"/>
        <w:rPr>
          <w:rFonts w:ascii="Tahoma" w:eastAsia="Times New Roman" w:hAnsi="Tahoma" w:cs="Tahoma"/>
          <w:szCs w:val="20"/>
        </w:rPr>
      </w:pPr>
      <w:r w:rsidRPr="00F9368E">
        <w:rPr>
          <w:rFonts w:ascii="Tahoma" w:eastAsia="Times New Roman" w:hAnsi="Tahoma" w:cs="Tahoma"/>
          <w:szCs w:val="20"/>
        </w:rPr>
        <w:t xml:space="preserve">Стенд Заказчика представляет собой копию продуктивной среды </w:t>
      </w:r>
      <w:proofErr w:type="spellStart"/>
      <w:r w:rsidRPr="00F9368E">
        <w:rPr>
          <w:rFonts w:ascii="Tahoma" w:eastAsia="Times New Roman" w:hAnsi="Tahoma" w:cs="Tahoma"/>
          <w:szCs w:val="20"/>
        </w:rPr>
        <w:t>биллингового</w:t>
      </w:r>
      <w:proofErr w:type="spellEnd"/>
      <w:r w:rsidRPr="00F9368E">
        <w:rPr>
          <w:rFonts w:ascii="Tahoma" w:eastAsia="Times New Roman" w:hAnsi="Tahoma" w:cs="Tahoma"/>
          <w:szCs w:val="20"/>
        </w:rPr>
        <w:t xml:space="preserve"> ИПК, включая версии и конфигурации общесистемного и прикладного программного обеспечения. Стенд Заказчика содержит реальные данные с возможностью добавления необходимых тестовых данных, необходимые и достаточные для проведения тестирования доработок </w:t>
      </w:r>
      <w:proofErr w:type="spellStart"/>
      <w:r w:rsidRPr="00F9368E">
        <w:rPr>
          <w:rFonts w:ascii="Tahoma" w:eastAsia="Times New Roman" w:hAnsi="Tahoma" w:cs="Tahoma"/>
          <w:szCs w:val="20"/>
        </w:rPr>
        <w:t>биллингового</w:t>
      </w:r>
      <w:proofErr w:type="spellEnd"/>
      <w:r w:rsidRPr="00F9368E">
        <w:rPr>
          <w:rFonts w:ascii="Tahoma" w:eastAsia="Times New Roman" w:hAnsi="Tahoma" w:cs="Tahoma"/>
          <w:szCs w:val="20"/>
        </w:rPr>
        <w:t xml:space="preserve"> ИПК и проверок соответствия доработок критериям приемки и требованиям Заявки на доработку.</w:t>
      </w:r>
    </w:p>
    <w:p w14:paraId="4C13BEB5" w14:textId="77777777" w:rsidR="009D3E72" w:rsidRPr="00F9368E" w:rsidRDefault="009D3E72" w:rsidP="00A51DB6">
      <w:pPr>
        <w:widowControl w:val="0"/>
        <w:tabs>
          <w:tab w:val="left" w:pos="567"/>
          <w:tab w:val="left" w:pos="1560"/>
        </w:tabs>
        <w:suppressAutoHyphens/>
        <w:spacing w:after="0" w:line="240" w:lineRule="auto"/>
        <w:ind w:right="57"/>
        <w:jc w:val="both"/>
        <w:outlineLvl w:val="2"/>
        <w:rPr>
          <w:rFonts w:ascii="Tahoma" w:eastAsia="Times New Roman" w:hAnsi="Tahoma" w:cs="Tahoma"/>
          <w:szCs w:val="20"/>
        </w:rPr>
      </w:pPr>
      <w:r w:rsidRPr="00F9368E">
        <w:rPr>
          <w:rFonts w:ascii="Tahoma" w:eastAsia="Times New Roman" w:hAnsi="Tahoma" w:cs="Tahoma"/>
          <w:szCs w:val="20"/>
        </w:rPr>
        <w:t xml:space="preserve">Стенд Заказчика кроме среды тестирования содержит среду разработки. </w:t>
      </w:r>
    </w:p>
    <w:p w14:paraId="2C87FAB9" w14:textId="77777777" w:rsidR="009D3E72" w:rsidRPr="00F9368E" w:rsidRDefault="009D3E72" w:rsidP="00A51DB6">
      <w:pPr>
        <w:widowControl w:val="0"/>
        <w:tabs>
          <w:tab w:val="left" w:pos="567"/>
          <w:tab w:val="left" w:pos="1560"/>
        </w:tabs>
        <w:suppressAutoHyphens/>
        <w:spacing w:after="0" w:line="240" w:lineRule="auto"/>
        <w:ind w:right="57"/>
        <w:jc w:val="both"/>
        <w:outlineLvl w:val="2"/>
        <w:rPr>
          <w:rFonts w:ascii="Tahoma" w:eastAsia="Times New Roman" w:hAnsi="Tahoma" w:cs="Tahoma"/>
          <w:szCs w:val="20"/>
        </w:rPr>
      </w:pPr>
      <w:r w:rsidRPr="00F9368E">
        <w:rPr>
          <w:rFonts w:ascii="Tahoma" w:eastAsia="Times New Roman" w:hAnsi="Tahoma" w:cs="Tahoma"/>
          <w:szCs w:val="20"/>
        </w:rPr>
        <w:t>Стенд Заказчика включает необходимое окружение, имитирующее источники данных: витрины данных, внешние системы и т.п.</w:t>
      </w:r>
    </w:p>
    <w:p w14:paraId="77AA644B" w14:textId="77777777" w:rsidR="009D3E72" w:rsidRPr="00F9368E" w:rsidRDefault="009D3E72" w:rsidP="00A51DB6">
      <w:pPr>
        <w:widowControl w:val="0"/>
        <w:tabs>
          <w:tab w:val="left" w:pos="567"/>
          <w:tab w:val="left" w:pos="1560"/>
        </w:tabs>
        <w:suppressAutoHyphens/>
        <w:spacing w:after="0" w:line="240" w:lineRule="auto"/>
        <w:ind w:right="57"/>
        <w:jc w:val="both"/>
        <w:outlineLvl w:val="2"/>
        <w:rPr>
          <w:rFonts w:ascii="Tahoma" w:eastAsia="Times New Roman" w:hAnsi="Tahoma" w:cs="Tahoma"/>
          <w:szCs w:val="20"/>
        </w:rPr>
      </w:pPr>
      <w:r w:rsidRPr="00F9368E">
        <w:rPr>
          <w:rFonts w:ascii="Tahoma" w:eastAsia="Times New Roman" w:hAnsi="Tahoma" w:cs="Tahoma"/>
          <w:szCs w:val="20"/>
        </w:rPr>
        <w:t>Стенд заказчика содержит необходимое настроенное программное обеспечение.</w:t>
      </w:r>
    </w:p>
    <w:p w14:paraId="5ED69053" w14:textId="77777777" w:rsidR="009D3E72" w:rsidRPr="00F9368E" w:rsidRDefault="009D3E72" w:rsidP="00A51DB6">
      <w:pPr>
        <w:numPr>
          <w:ilvl w:val="2"/>
          <w:numId w:val="35"/>
        </w:numPr>
        <w:tabs>
          <w:tab w:val="left" w:pos="567"/>
        </w:tabs>
        <w:spacing w:after="0" w:line="240" w:lineRule="auto"/>
        <w:ind w:left="0" w:right="141" w:firstLine="0"/>
        <w:jc w:val="both"/>
        <w:rPr>
          <w:rFonts w:ascii="Tahoma" w:eastAsia="Times New Roman" w:hAnsi="Tahoma" w:cs="Tahoma"/>
          <w:color w:val="000000"/>
          <w:szCs w:val="20"/>
        </w:rPr>
      </w:pPr>
      <w:r w:rsidRPr="00F9368E">
        <w:rPr>
          <w:rFonts w:ascii="Tahoma" w:eastAsia="Times New Roman" w:hAnsi="Tahoma" w:cs="Tahoma"/>
          <w:color w:val="000000"/>
          <w:szCs w:val="20"/>
        </w:rPr>
        <w:t xml:space="preserve">Предоставление результатов услуг по Заявке Заказчику, включая описание доработок в соответствии с Заявкой. </w:t>
      </w:r>
    </w:p>
    <w:p w14:paraId="686B9C63" w14:textId="77777777" w:rsidR="009D3E72" w:rsidRDefault="009D3E72" w:rsidP="00A51DB6">
      <w:pPr>
        <w:numPr>
          <w:ilvl w:val="2"/>
          <w:numId w:val="35"/>
        </w:numPr>
        <w:tabs>
          <w:tab w:val="left" w:pos="567"/>
        </w:tabs>
        <w:spacing w:after="0" w:line="240" w:lineRule="auto"/>
        <w:ind w:left="0" w:right="141" w:firstLine="0"/>
        <w:jc w:val="both"/>
        <w:rPr>
          <w:rFonts w:ascii="Tahoma" w:eastAsia="Times New Roman" w:hAnsi="Tahoma" w:cs="Tahoma"/>
          <w:color w:val="000000"/>
          <w:szCs w:val="20"/>
        </w:rPr>
      </w:pPr>
      <w:r w:rsidRPr="00F9368E">
        <w:rPr>
          <w:rFonts w:ascii="Tahoma" w:eastAsia="Times New Roman" w:hAnsi="Tahoma" w:cs="Tahoma"/>
          <w:color w:val="000000"/>
          <w:szCs w:val="20"/>
        </w:rPr>
        <w:t>Требования к документированию при оказании услуг указаны в таблице 5.</w:t>
      </w:r>
    </w:p>
    <w:p w14:paraId="308750D1" w14:textId="77777777" w:rsidR="00A51DB6" w:rsidRPr="00F9368E" w:rsidRDefault="00A51DB6" w:rsidP="00A51DB6">
      <w:pPr>
        <w:tabs>
          <w:tab w:val="left" w:pos="567"/>
        </w:tabs>
        <w:spacing w:after="0" w:line="240" w:lineRule="auto"/>
        <w:ind w:right="141"/>
        <w:jc w:val="both"/>
        <w:rPr>
          <w:rFonts w:ascii="Tahoma" w:eastAsia="Times New Roman" w:hAnsi="Tahoma" w:cs="Tahoma"/>
          <w:color w:val="000000"/>
          <w:szCs w:val="20"/>
        </w:rPr>
      </w:pPr>
    </w:p>
    <w:p w14:paraId="035B72D0" w14:textId="77777777" w:rsidR="009D3E72" w:rsidRPr="00F9368E" w:rsidRDefault="009D3E72" w:rsidP="00F9368E">
      <w:pPr>
        <w:widowControl w:val="0"/>
        <w:spacing w:after="0" w:line="240" w:lineRule="auto"/>
        <w:jc w:val="right"/>
        <w:rPr>
          <w:rFonts w:ascii="Tahoma" w:eastAsia="Times New Roman" w:hAnsi="Tahoma" w:cs="Tahoma"/>
          <w:bCs/>
          <w:szCs w:val="20"/>
        </w:rPr>
      </w:pPr>
      <w:r w:rsidRPr="00F9368E">
        <w:rPr>
          <w:rFonts w:ascii="Tahoma" w:eastAsia="Times New Roman" w:hAnsi="Tahoma" w:cs="Tahoma"/>
          <w:bCs/>
          <w:szCs w:val="20"/>
        </w:rPr>
        <w:t>Таблица 5. Требования к документированию</w:t>
      </w:r>
    </w:p>
    <w:tbl>
      <w:tblPr>
        <w:tblW w:w="992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562"/>
        <w:gridCol w:w="1545"/>
        <w:gridCol w:w="7816"/>
      </w:tblGrid>
      <w:tr w:rsidR="009D3E72" w:rsidRPr="00F9368E" w14:paraId="437C6A29" w14:textId="77777777" w:rsidTr="00A51DB6">
        <w:trPr>
          <w:trHeight w:val="588"/>
        </w:trPr>
        <w:tc>
          <w:tcPr>
            <w:tcW w:w="562" w:type="dxa"/>
            <w:shd w:val="clear" w:color="auto" w:fill="D9D9D9"/>
            <w:vAlign w:val="center"/>
          </w:tcPr>
          <w:p w14:paraId="665037CD" w14:textId="77777777" w:rsidR="009D3E72" w:rsidRPr="00F9368E" w:rsidRDefault="009D3E72" w:rsidP="00F9368E">
            <w:pPr>
              <w:widowControl w:val="0"/>
              <w:tabs>
                <w:tab w:val="left" w:pos="-284"/>
              </w:tabs>
              <w:suppressAutoHyphens/>
              <w:spacing w:after="0" w:line="240" w:lineRule="auto"/>
              <w:jc w:val="center"/>
              <w:outlineLvl w:val="2"/>
              <w:rPr>
                <w:rFonts w:ascii="Tahoma" w:eastAsia="Times New Roman" w:hAnsi="Tahoma" w:cs="Tahoma"/>
                <w:iCs/>
                <w:szCs w:val="20"/>
              </w:rPr>
            </w:pPr>
            <w:r w:rsidRPr="00F9368E">
              <w:rPr>
                <w:rFonts w:ascii="Tahoma" w:eastAsia="Times New Roman" w:hAnsi="Tahoma" w:cs="Tahoma"/>
                <w:iCs/>
                <w:szCs w:val="20"/>
              </w:rPr>
              <w:t>№ п</w:t>
            </w:r>
            <w:r w:rsidRPr="00F9368E">
              <w:rPr>
                <w:rFonts w:ascii="Tahoma" w:eastAsia="Times New Roman" w:hAnsi="Tahoma" w:cs="Tahoma"/>
                <w:iCs/>
                <w:szCs w:val="20"/>
                <w:lang w:val="en-US"/>
              </w:rPr>
              <w:t>/п</w:t>
            </w:r>
          </w:p>
        </w:tc>
        <w:tc>
          <w:tcPr>
            <w:tcW w:w="1545" w:type="dxa"/>
            <w:shd w:val="clear" w:color="auto" w:fill="D9D9D9"/>
            <w:vAlign w:val="center"/>
          </w:tcPr>
          <w:p w14:paraId="2E79B40D" w14:textId="77777777" w:rsidR="009D3E72" w:rsidRPr="00F9368E" w:rsidRDefault="009D3E72" w:rsidP="00F9368E">
            <w:pPr>
              <w:widowControl w:val="0"/>
              <w:tabs>
                <w:tab w:val="left" w:pos="-284"/>
              </w:tabs>
              <w:suppressAutoHyphens/>
              <w:spacing w:after="0" w:line="240" w:lineRule="auto"/>
              <w:jc w:val="center"/>
              <w:outlineLvl w:val="2"/>
              <w:rPr>
                <w:rFonts w:ascii="Tahoma" w:eastAsia="Times New Roman" w:hAnsi="Tahoma" w:cs="Tahoma"/>
                <w:iCs/>
                <w:szCs w:val="20"/>
              </w:rPr>
            </w:pPr>
            <w:r w:rsidRPr="00F9368E">
              <w:rPr>
                <w:rFonts w:ascii="Tahoma" w:eastAsia="Times New Roman" w:hAnsi="Tahoma" w:cs="Tahoma"/>
                <w:iCs/>
                <w:szCs w:val="20"/>
              </w:rPr>
              <w:t>Документ от Исполнителя</w:t>
            </w:r>
          </w:p>
        </w:tc>
        <w:tc>
          <w:tcPr>
            <w:tcW w:w="7816" w:type="dxa"/>
            <w:shd w:val="clear" w:color="auto" w:fill="D9D9D9"/>
            <w:vAlign w:val="center"/>
          </w:tcPr>
          <w:p w14:paraId="0DFD24E0" w14:textId="77777777" w:rsidR="009D3E72" w:rsidRPr="00F9368E" w:rsidRDefault="009D3E72" w:rsidP="00F9368E">
            <w:pPr>
              <w:widowControl w:val="0"/>
              <w:tabs>
                <w:tab w:val="left" w:pos="-284"/>
              </w:tabs>
              <w:suppressAutoHyphens/>
              <w:spacing w:after="0" w:line="240" w:lineRule="auto"/>
              <w:jc w:val="center"/>
              <w:outlineLvl w:val="2"/>
              <w:rPr>
                <w:rFonts w:ascii="Tahoma" w:eastAsia="Times New Roman" w:hAnsi="Tahoma" w:cs="Tahoma"/>
                <w:iCs/>
                <w:szCs w:val="20"/>
              </w:rPr>
            </w:pPr>
            <w:r w:rsidRPr="00F9368E">
              <w:rPr>
                <w:rFonts w:ascii="Tahoma" w:eastAsia="Times New Roman" w:hAnsi="Tahoma" w:cs="Tahoma"/>
                <w:iCs/>
                <w:szCs w:val="20"/>
              </w:rPr>
              <w:t>Требования</w:t>
            </w:r>
          </w:p>
        </w:tc>
      </w:tr>
      <w:tr w:rsidR="009D3E72" w:rsidRPr="00F9368E" w14:paraId="54B3C686" w14:textId="77777777" w:rsidTr="00A51DB6">
        <w:tc>
          <w:tcPr>
            <w:tcW w:w="562" w:type="dxa"/>
            <w:vAlign w:val="center"/>
          </w:tcPr>
          <w:p w14:paraId="170176FF" w14:textId="77777777" w:rsidR="009D3E72" w:rsidRPr="00F9368E" w:rsidRDefault="009D3E72" w:rsidP="00F9368E">
            <w:pPr>
              <w:pStyle w:val="afffa"/>
              <w:widowControl w:val="0"/>
              <w:numPr>
                <w:ilvl w:val="2"/>
                <w:numId w:val="41"/>
              </w:numPr>
              <w:suppressAutoHyphens/>
              <w:spacing w:after="0" w:line="240" w:lineRule="auto"/>
              <w:ind w:left="0" w:firstLine="0"/>
              <w:jc w:val="center"/>
              <w:outlineLvl w:val="2"/>
              <w:rPr>
                <w:rFonts w:ascii="Tahoma" w:eastAsia="Times New Roman" w:hAnsi="Tahoma" w:cs="Tahoma"/>
                <w:iCs/>
                <w:szCs w:val="20"/>
              </w:rPr>
            </w:pPr>
          </w:p>
        </w:tc>
        <w:tc>
          <w:tcPr>
            <w:tcW w:w="1545" w:type="dxa"/>
            <w:vAlign w:val="center"/>
          </w:tcPr>
          <w:p w14:paraId="2E3ECEC8" w14:textId="77777777" w:rsidR="009D3E72" w:rsidRPr="00F9368E" w:rsidRDefault="009D3E72" w:rsidP="00F9368E">
            <w:pPr>
              <w:widowControl w:val="0"/>
              <w:tabs>
                <w:tab w:val="left" w:pos="-284"/>
              </w:tabs>
              <w:suppressAutoHyphens/>
              <w:spacing w:after="0" w:line="240" w:lineRule="auto"/>
              <w:jc w:val="both"/>
              <w:outlineLvl w:val="2"/>
              <w:rPr>
                <w:rFonts w:ascii="Tahoma" w:eastAsia="Times New Roman" w:hAnsi="Tahoma" w:cs="Tahoma"/>
                <w:iCs/>
                <w:szCs w:val="20"/>
              </w:rPr>
            </w:pPr>
            <w:r w:rsidRPr="00F9368E">
              <w:rPr>
                <w:rFonts w:ascii="Tahoma" w:eastAsia="Times New Roman" w:hAnsi="Tahoma" w:cs="Tahoma"/>
                <w:iCs/>
                <w:szCs w:val="20"/>
              </w:rPr>
              <w:t xml:space="preserve">Разработка </w:t>
            </w:r>
          </w:p>
        </w:tc>
        <w:tc>
          <w:tcPr>
            <w:tcW w:w="7816" w:type="dxa"/>
            <w:vAlign w:val="center"/>
          </w:tcPr>
          <w:p w14:paraId="3A8FA6B3" w14:textId="77777777" w:rsidR="009D3E72" w:rsidRPr="00F9368E" w:rsidRDefault="009D3E72" w:rsidP="00F9368E">
            <w:pPr>
              <w:widowControl w:val="0"/>
              <w:tabs>
                <w:tab w:val="left" w:pos="-284"/>
              </w:tabs>
              <w:suppressAutoHyphens/>
              <w:spacing w:after="0" w:line="240" w:lineRule="auto"/>
              <w:jc w:val="both"/>
              <w:outlineLvl w:val="2"/>
              <w:rPr>
                <w:rFonts w:ascii="Tahoma" w:eastAsia="Times New Roman" w:hAnsi="Tahoma" w:cs="Tahoma"/>
                <w:iCs/>
                <w:szCs w:val="20"/>
              </w:rPr>
            </w:pPr>
            <w:r w:rsidRPr="00F9368E">
              <w:rPr>
                <w:rFonts w:ascii="Tahoma" w:eastAsia="Times New Roman" w:hAnsi="Tahoma" w:cs="Tahoma"/>
                <w:iCs/>
                <w:szCs w:val="20"/>
              </w:rPr>
              <w:t>Разработка включает в себя код-</w:t>
            </w:r>
            <w:proofErr w:type="spellStart"/>
            <w:r w:rsidRPr="00F9368E">
              <w:rPr>
                <w:rFonts w:ascii="Tahoma" w:eastAsia="Times New Roman" w:hAnsi="Tahoma" w:cs="Tahoma"/>
                <w:iCs/>
                <w:szCs w:val="20"/>
              </w:rPr>
              <w:t>ревью</w:t>
            </w:r>
            <w:proofErr w:type="spellEnd"/>
            <w:r w:rsidRPr="00F9368E">
              <w:rPr>
                <w:rFonts w:ascii="Tahoma" w:eastAsia="Times New Roman" w:hAnsi="Tahoma" w:cs="Tahoma"/>
                <w:iCs/>
                <w:szCs w:val="20"/>
              </w:rPr>
              <w:t>:</w:t>
            </w:r>
          </w:p>
          <w:p w14:paraId="33FAE4EA" w14:textId="77777777" w:rsidR="009D3E72" w:rsidRPr="00F9368E" w:rsidRDefault="009D3E72" w:rsidP="00F9368E">
            <w:pPr>
              <w:widowControl w:val="0"/>
              <w:tabs>
                <w:tab w:val="left" w:pos="-284"/>
              </w:tabs>
              <w:suppressAutoHyphens/>
              <w:spacing w:after="0" w:line="240" w:lineRule="auto"/>
              <w:jc w:val="both"/>
              <w:outlineLvl w:val="2"/>
              <w:rPr>
                <w:rFonts w:ascii="Tahoma" w:eastAsia="Times New Roman" w:hAnsi="Tahoma" w:cs="Tahoma"/>
                <w:iCs/>
                <w:szCs w:val="20"/>
              </w:rPr>
            </w:pPr>
            <w:r w:rsidRPr="00F9368E">
              <w:rPr>
                <w:rFonts w:ascii="Tahoma" w:eastAsia="Times New Roman" w:hAnsi="Tahoma" w:cs="Tahoma"/>
                <w:iCs/>
                <w:szCs w:val="20"/>
              </w:rPr>
              <w:t xml:space="preserve">a. Анализ выбора оптимального способа реализации – в данном случае понимается, что отсутствуют неиспользуемые куски кода, переопределяемые глобальные переменные, необработанные исключения, отсутствие </w:t>
            </w:r>
            <w:proofErr w:type="spellStart"/>
            <w:r w:rsidRPr="00F9368E">
              <w:rPr>
                <w:rFonts w:ascii="Tahoma" w:eastAsia="Times New Roman" w:hAnsi="Tahoma" w:cs="Tahoma"/>
                <w:iCs/>
                <w:szCs w:val="20"/>
              </w:rPr>
              <w:t>логирования</w:t>
            </w:r>
            <w:proofErr w:type="spellEnd"/>
            <w:r w:rsidRPr="00F9368E">
              <w:rPr>
                <w:rFonts w:ascii="Tahoma" w:eastAsia="Times New Roman" w:hAnsi="Tahoma" w:cs="Tahoma"/>
                <w:iCs/>
                <w:szCs w:val="20"/>
              </w:rPr>
              <w:t xml:space="preserve"> и т.д. </w:t>
            </w:r>
          </w:p>
          <w:p w14:paraId="3B2CAE37" w14:textId="77777777" w:rsidR="009D3E72" w:rsidRPr="00F9368E" w:rsidRDefault="009D3E72" w:rsidP="00F9368E">
            <w:pPr>
              <w:widowControl w:val="0"/>
              <w:tabs>
                <w:tab w:val="left" w:pos="-284"/>
              </w:tabs>
              <w:suppressAutoHyphens/>
              <w:spacing w:after="0" w:line="240" w:lineRule="auto"/>
              <w:jc w:val="both"/>
              <w:outlineLvl w:val="2"/>
              <w:rPr>
                <w:rFonts w:ascii="Tahoma" w:eastAsia="Times New Roman" w:hAnsi="Tahoma" w:cs="Tahoma"/>
                <w:iCs/>
                <w:szCs w:val="20"/>
              </w:rPr>
            </w:pPr>
            <w:r w:rsidRPr="00F9368E">
              <w:rPr>
                <w:rFonts w:ascii="Tahoma" w:eastAsia="Times New Roman" w:hAnsi="Tahoma" w:cs="Tahoma"/>
                <w:iCs/>
                <w:szCs w:val="20"/>
              </w:rPr>
              <w:t>b. Анализ планов запросов (для отчетов/интерфейсов) – грамотное использование индексов, временных таблиц и т.д.</w:t>
            </w:r>
          </w:p>
          <w:p w14:paraId="3C243937" w14:textId="77777777" w:rsidR="009D3E72" w:rsidRPr="00F9368E" w:rsidRDefault="009D3E72" w:rsidP="00F9368E">
            <w:pPr>
              <w:widowControl w:val="0"/>
              <w:tabs>
                <w:tab w:val="left" w:pos="-284"/>
              </w:tabs>
              <w:suppressAutoHyphens/>
              <w:spacing w:after="0" w:line="240" w:lineRule="auto"/>
              <w:jc w:val="both"/>
              <w:outlineLvl w:val="2"/>
              <w:rPr>
                <w:rFonts w:ascii="Tahoma" w:eastAsia="Times New Roman" w:hAnsi="Tahoma" w:cs="Tahoma"/>
                <w:iCs/>
                <w:szCs w:val="20"/>
              </w:rPr>
            </w:pPr>
            <w:r w:rsidRPr="00F9368E">
              <w:rPr>
                <w:rFonts w:ascii="Tahoma" w:eastAsia="Times New Roman" w:hAnsi="Tahoma" w:cs="Tahoma"/>
                <w:iCs/>
                <w:szCs w:val="20"/>
              </w:rPr>
              <w:t xml:space="preserve">c. Общая грамотность написанного кода – исключить: безликие переменные, отсутствие декомпозиции, дублирование логики и </w:t>
            </w:r>
            <w:proofErr w:type="spellStart"/>
            <w:r w:rsidRPr="00F9368E">
              <w:rPr>
                <w:rFonts w:ascii="Tahoma" w:eastAsia="Times New Roman" w:hAnsi="Tahoma" w:cs="Tahoma"/>
                <w:iCs/>
                <w:szCs w:val="20"/>
              </w:rPr>
              <w:t>т.д</w:t>
            </w:r>
            <w:proofErr w:type="spellEnd"/>
          </w:p>
        </w:tc>
      </w:tr>
      <w:tr w:rsidR="009D3E72" w:rsidRPr="00F9368E" w14:paraId="25005926" w14:textId="77777777" w:rsidTr="00A51DB6">
        <w:tc>
          <w:tcPr>
            <w:tcW w:w="562" w:type="dxa"/>
            <w:vAlign w:val="center"/>
          </w:tcPr>
          <w:p w14:paraId="0FD3F0D4" w14:textId="77777777" w:rsidR="009D3E72" w:rsidRPr="00F9368E" w:rsidRDefault="009D3E72" w:rsidP="00F9368E">
            <w:pPr>
              <w:pStyle w:val="afffa"/>
              <w:widowControl w:val="0"/>
              <w:numPr>
                <w:ilvl w:val="2"/>
                <w:numId w:val="41"/>
              </w:numPr>
              <w:tabs>
                <w:tab w:val="left" w:pos="-284"/>
              </w:tabs>
              <w:suppressAutoHyphens/>
              <w:spacing w:after="0" w:line="240" w:lineRule="auto"/>
              <w:ind w:left="0" w:firstLine="0"/>
              <w:jc w:val="center"/>
              <w:outlineLvl w:val="2"/>
              <w:rPr>
                <w:rFonts w:ascii="Tahoma" w:eastAsia="Times New Roman" w:hAnsi="Tahoma" w:cs="Tahoma"/>
                <w:iCs/>
                <w:szCs w:val="20"/>
              </w:rPr>
            </w:pPr>
          </w:p>
        </w:tc>
        <w:tc>
          <w:tcPr>
            <w:tcW w:w="1545" w:type="dxa"/>
            <w:vAlign w:val="center"/>
          </w:tcPr>
          <w:p w14:paraId="50CAA8F1" w14:textId="77777777" w:rsidR="009D3E72" w:rsidRPr="00F9368E" w:rsidRDefault="009D3E72" w:rsidP="00F9368E">
            <w:pPr>
              <w:widowControl w:val="0"/>
              <w:tabs>
                <w:tab w:val="left" w:pos="-284"/>
              </w:tabs>
              <w:suppressAutoHyphens/>
              <w:spacing w:after="0" w:line="240" w:lineRule="auto"/>
              <w:jc w:val="both"/>
              <w:outlineLvl w:val="2"/>
              <w:rPr>
                <w:rFonts w:ascii="Tahoma" w:eastAsia="Times New Roman" w:hAnsi="Tahoma" w:cs="Tahoma"/>
                <w:iCs/>
                <w:szCs w:val="20"/>
              </w:rPr>
            </w:pPr>
            <w:r w:rsidRPr="00F9368E">
              <w:rPr>
                <w:rFonts w:ascii="Tahoma" w:eastAsia="Times New Roman" w:hAnsi="Tahoma" w:cs="Tahoma"/>
                <w:iCs/>
                <w:szCs w:val="20"/>
              </w:rPr>
              <w:t xml:space="preserve">Результаты тестирования </w:t>
            </w:r>
          </w:p>
        </w:tc>
        <w:tc>
          <w:tcPr>
            <w:tcW w:w="7816" w:type="dxa"/>
            <w:vAlign w:val="center"/>
          </w:tcPr>
          <w:p w14:paraId="09BFFAAC" w14:textId="77777777" w:rsidR="009D3E72" w:rsidRPr="00F9368E" w:rsidRDefault="009D3E72" w:rsidP="00F9368E">
            <w:pPr>
              <w:spacing w:after="0" w:line="240" w:lineRule="auto"/>
              <w:jc w:val="both"/>
              <w:rPr>
                <w:rFonts w:ascii="Tahoma" w:eastAsia="Times New Roman" w:hAnsi="Tahoma" w:cs="Tahoma"/>
                <w:iCs/>
                <w:szCs w:val="20"/>
              </w:rPr>
            </w:pPr>
            <w:r w:rsidRPr="00F9368E">
              <w:rPr>
                <w:rFonts w:ascii="Tahoma" w:eastAsia="Times New Roman" w:hAnsi="Tahoma" w:cs="Tahoma"/>
                <w:szCs w:val="20"/>
              </w:rPr>
              <w:t>Прохождение сценария тестирования, описанного в п.4,4.</w:t>
            </w:r>
          </w:p>
        </w:tc>
      </w:tr>
      <w:tr w:rsidR="009D3E72" w:rsidRPr="00F9368E" w14:paraId="23A46E75" w14:textId="77777777" w:rsidTr="00A51DB6">
        <w:tc>
          <w:tcPr>
            <w:tcW w:w="562" w:type="dxa"/>
            <w:vAlign w:val="center"/>
          </w:tcPr>
          <w:p w14:paraId="1968D748" w14:textId="77777777" w:rsidR="009D3E72" w:rsidRPr="00F9368E" w:rsidRDefault="009D3E72" w:rsidP="00F9368E">
            <w:pPr>
              <w:pStyle w:val="afffa"/>
              <w:widowControl w:val="0"/>
              <w:numPr>
                <w:ilvl w:val="2"/>
                <w:numId w:val="41"/>
              </w:numPr>
              <w:tabs>
                <w:tab w:val="left" w:pos="-284"/>
              </w:tabs>
              <w:suppressAutoHyphens/>
              <w:spacing w:after="0" w:line="240" w:lineRule="auto"/>
              <w:ind w:left="0" w:firstLine="0"/>
              <w:jc w:val="center"/>
              <w:outlineLvl w:val="2"/>
              <w:rPr>
                <w:rFonts w:ascii="Tahoma" w:eastAsia="Times New Roman" w:hAnsi="Tahoma" w:cs="Tahoma"/>
                <w:iCs/>
                <w:szCs w:val="20"/>
              </w:rPr>
            </w:pPr>
          </w:p>
        </w:tc>
        <w:tc>
          <w:tcPr>
            <w:tcW w:w="1545" w:type="dxa"/>
            <w:vAlign w:val="center"/>
          </w:tcPr>
          <w:p w14:paraId="66179BC7" w14:textId="77777777" w:rsidR="009D3E72" w:rsidRPr="00F9368E" w:rsidRDefault="009D3E72" w:rsidP="00F9368E">
            <w:pPr>
              <w:widowControl w:val="0"/>
              <w:tabs>
                <w:tab w:val="left" w:pos="-284"/>
              </w:tabs>
              <w:suppressAutoHyphens/>
              <w:spacing w:after="0" w:line="240" w:lineRule="auto"/>
              <w:jc w:val="both"/>
              <w:outlineLvl w:val="2"/>
              <w:rPr>
                <w:rFonts w:ascii="Tahoma" w:eastAsia="Times New Roman" w:hAnsi="Tahoma" w:cs="Tahoma"/>
                <w:iCs/>
                <w:szCs w:val="20"/>
              </w:rPr>
            </w:pPr>
            <w:r w:rsidRPr="00F9368E">
              <w:rPr>
                <w:rFonts w:ascii="Tahoma" w:eastAsia="Times New Roman" w:hAnsi="Tahoma" w:cs="Tahoma"/>
                <w:iCs/>
                <w:szCs w:val="20"/>
              </w:rPr>
              <w:t xml:space="preserve">Руководство пользователя </w:t>
            </w:r>
          </w:p>
        </w:tc>
        <w:tc>
          <w:tcPr>
            <w:tcW w:w="7816" w:type="dxa"/>
            <w:shd w:val="clear" w:color="auto" w:fill="FFFFFF"/>
            <w:vAlign w:val="center"/>
          </w:tcPr>
          <w:p w14:paraId="32C00B18" w14:textId="77777777" w:rsidR="009D3E72" w:rsidRPr="00F9368E" w:rsidRDefault="009D3E72" w:rsidP="00F9368E">
            <w:pPr>
              <w:numPr>
                <w:ilvl w:val="0"/>
                <w:numId w:val="21"/>
              </w:numPr>
              <w:spacing w:after="0" w:line="240" w:lineRule="auto"/>
              <w:ind w:left="0" w:firstLine="0"/>
              <w:jc w:val="both"/>
              <w:rPr>
                <w:rFonts w:ascii="Tahoma" w:eastAsia="Times New Roman" w:hAnsi="Tahoma" w:cs="Tahoma"/>
                <w:szCs w:val="20"/>
              </w:rPr>
            </w:pPr>
            <w:r w:rsidRPr="00F9368E">
              <w:rPr>
                <w:rFonts w:ascii="Tahoma" w:eastAsia="Times New Roman" w:hAnsi="Tahoma" w:cs="Tahoma"/>
                <w:szCs w:val="20"/>
              </w:rPr>
              <w:t>Документ должен соответствовать единым стандартам технологической документации (ГОСТ 34.003-90 «Термины и определения», ГОСТ 2.105—95 «Общие требования к текстовым документам»).</w:t>
            </w:r>
          </w:p>
          <w:p w14:paraId="0C765D7B" w14:textId="77777777" w:rsidR="009D3E72" w:rsidRPr="00F9368E" w:rsidRDefault="009D3E72" w:rsidP="00F9368E">
            <w:pPr>
              <w:numPr>
                <w:ilvl w:val="0"/>
                <w:numId w:val="21"/>
              </w:numPr>
              <w:spacing w:after="0" w:line="240" w:lineRule="auto"/>
              <w:ind w:left="0" w:firstLine="0"/>
              <w:jc w:val="both"/>
              <w:rPr>
                <w:rFonts w:ascii="Tahoma" w:eastAsia="Times New Roman" w:hAnsi="Tahoma" w:cs="Tahoma"/>
                <w:szCs w:val="20"/>
              </w:rPr>
            </w:pPr>
            <w:r w:rsidRPr="00F9368E">
              <w:rPr>
                <w:rFonts w:ascii="Tahoma" w:eastAsia="Times New Roman" w:hAnsi="Tahoma" w:cs="Tahoma"/>
                <w:szCs w:val="20"/>
              </w:rPr>
              <w:t>Документ должен содержать раздел с перечнем согласующих лиц со стороны заказчика и со стороны Исполнителя.</w:t>
            </w:r>
          </w:p>
          <w:p w14:paraId="33ECEF48" w14:textId="77777777" w:rsidR="009D3E72" w:rsidRPr="00F9368E" w:rsidRDefault="009D3E72" w:rsidP="00F9368E">
            <w:pPr>
              <w:numPr>
                <w:ilvl w:val="0"/>
                <w:numId w:val="21"/>
              </w:numPr>
              <w:spacing w:after="0" w:line="240" w:lineRule="auto"/>
              <w:ind w:left="0" w:firstLine="0"/>
              <w:jc w:val="both"/>
              <w:rPr>
                <w:rFonts w:ascii="Tahoma" w:eastAsia="Times New Roman" w:hAnsi="Tahoma" w:cs="Tahoma"/>
                <w:szCs w:val="20"/>
              </w:rPr>
            </w:pPr>
            <w:r w:rsidRPr="00F9368E">
              <w:rPr>
                <w:rFonts w:ascii="Tahoma" w:eastAsia="Times New Roman" w:hAnsi="Tahoma" w:cs="Tahoma"/>
                <w:szCs w:val="20"/>
              </w:rPr>
              <w:t>Лист изменений – обязательный раздел документа, содержащий перечень всех внесенных в документ изменений.</w:t>
            </w:r>
          </w:p>
        </w:tc>
      </w:tr>
    </w:tbl>
    <w:p w14:paraId="762E350C" w14:textId="77777777" w:rsidR="009D3E72" w:rsidRPr="00F9368E" w:rsidRDefault="009D3E72" w:rsidP="00F9368E">
      <w:pPr>
        <w:spacing w:after="0" w:line="240" w:lineRule="auto"/>
        <w:ind w:right="141"/>
        <w:jc w:val="both"/>
        <w:rPr>
          <w:rFonts w:ascii="Tahoma" w:eastAsia="Times New Roman" w:hAnsi="Tahoma" w:cs="Tahoma"/>
          <w:color w:val="000000"/>
          <w:szCs w:val="20"/>
        </w:rPr>
      </w:pPr>
      <w:r w:rsidRPr="00F9368E">
        <w:rPr>
          <w:rFonts w:ascii="Tahoma" w:eastAsia="Times New Roman" w:hAnsi="Tahoma" w:cs="Tahoma"/>
          <w:color w:val="000000"/>
          <w:szCs w:val="20"/>
        </w:rPr>
        <w:t>Конкретные требования к документированию Услуг, выполняемых в рамках конкретной Заявки, определяются и фиксируются в Заявке на этапе согласования заявки Сторонами.</w:t>
      </w:r>
    </w:p>
    <w:p w14:paraId="65B6168D" w14:textId="77777777" w:rsidR="009D3E72" w:rsidRPr="00F9368E" w:rsidRDefault="009D3E72" w:rsidP="00A51DB6">
      <w:pPr>
        <w:numPr>
          <w:ilvl w:val="2"/>
          <w:numId w:val="35"/>
        </w:numPr>
        <w:tabs>
          <w:tab w:val="left" w:pos="709"/>
        </w:tabs>
        <w:spacing w:after="0" w:line="240" w:lineRule="auto"/>
        <w:ind w:left="0" w:right="141" w:firstLine="0"/>
        <w:jc w:val="both"/>
        <w:rPr>
          <w:rFonts w:ascii="Tahoma" w:eastAsia="Times New Roman" w:hAnsi="Tahoma" w:cs="Tahoma"/>
          <w:color w:val="000000"/>
          <w:szCs w:val="20"/>
        </w:rPr>
      </w:pPr>
      <w:r w:rsidRPr="00F9368E">
        <w:rPr>
          <w:rFonts w:ascii="Tahoma" w:eastAsia="Times New Roman" w:hAnsi="Tahoma" w:cs="Tahoma"/>
          <w:color w:val="000000"/>
          <w:szCs w:val="20"/>
        </w:rPr>
        <w:t xml:space="preserve">Устранение замечаний, выявленных в процессе тестирования, не являющихся новыми требованиями на доработку </w:t>
      </w:r>
      <w:proofErr w:type="spellStart"/>
      <w:r w:rsidRPr="00F9368E">
        <w:rPr>
          <w:rFonts w:ascii="Tahoma" w:eastAsia="Times New Roman" w:hAnsi="Tahoma" w:cs="Tahoma"/>
          <w:color w:val="000000"/>
          <w:szCs w:val="20"/>
        </w:rPr>
        <w:t>биллингового</w:t>
      </w:r>
      <w:proofErr w:type="spellEnd"/>
      <w:r w:rsidRPr="00F9368E">
        <w:rPr>
          <w:rFonts w:ascii="Tahoma" w:eastAsia="Times New Roman" w:hAnsi="Tahoma" w:cs="Tahoma"/>
          <w:color w:val="000000"/>
          <w:szCs w:val="20"/>
        </w:rPr>
        <w:t xml:space="preserve"> ИПК и являющихся следствием выполненных Исполнителем работ на измененных и доработанных Исполнителем объектах согласно Заявке.</w:t>
      </w:r>
    </w:p>
    <w:p w14:paraId="158C0F8B" w14:textId="77777777" w:rsidR="009D3E72" w:rsidRPr="00F9368E" w:rsidRDefault="009D3E72" w:rsidP="00A51DB6">
      <w:pPr>
        <w:numPr>
          <w:ilvl w:val="2"/>
          <w:numId w:val="35"/>
        </w:numPr>
        <w:tabs>
          <w:tab w:val="left" w:pos="709"/>
        </w:tabs>
        <w:spacing w:after="0" w:line="240" w:lineRule="auto"/>
        <w:ind w:left="0" w:right="141" w:firstLine="0"/>
        <w:jc w:val="both"/>
        <w:rPr>
          <w:rFonts w:ascii="Tahoma" w:eastAsia="Times New Roman" w:hAnsi="Tahoma" w:cs="Tahoma"/>
          <w:color w:val="000000"/>
          <w:szCs w:val="20"/>
        </w:rPr>
      </w:pPr>
      <w:r w:rsidRPr="00F9368E">
        <w:rPr>
          <w:rFonts w:ascii="Tahoma" w:eastAsia="Times New Roman" w:hAnsi="Tahoma" w:cs="Tahoma"/>
          <w:color w:val="000000"/>
          <w:szCs w:val="20"/>
        </w:rPr>
        <w:t xml:space="preserve">Устранение технических ошибок (дефектов), других замечаний в функционировании </w:t>
      </w:r>
      <w:proofErr w:type="spellStart"/>
      <w:r w:rsidRPr="00F9368E">
        <w:rPr>
          <w:rFonts w:ascii="Tahoma" w:eastAsia="Times New Roman" w:hAnsi="Tahoma" w:cs="Tahoma"/>
          <w:color w:val="000000"/>
          <w:szCs w:val="20"/>
        </w:rPr>
        <w:t>биллингового</w:t>
      </w:r>
      <w:proofErr w:type="spellEnd"/>
      <w:r w:rsidRPr="00F9368E">
        <w:rPr>
          <w:rFonts w:ascii="Tahoma" w:eastAsia="Times New Roman" w:hAnsi="Tahoma" w:cs="Tahoma"/>
          <w:color w:val="000000"/>
          <w:szCs w:val="20"/>
        </w:rPr>
        <w:t xml:space="preserve"> ИПК в части доработанных компонент, выявленных в процессе эксплуатации доработанных компонент </w:t>
      </w:r>
      <w:proofErr w:type="spellStart"/>
      <w:r w:rsidRPr="00F9368E">
        <w:rPr>
          <w:rFonts w:ascii="Tahoma" w:eastAsia="Times New Roman" w:hAnsi="Tahoma" w:cs="Tahoma"/>
          <w:color w:val="000000"/>
          <w:szCs w:val="20"/>
        </w:rPr>
        <w:t>биллингового</w:t>
      </w:r>
      <w:proofErr w:type="spellEnd"/>
      <w:r w:rsidRPr="00F9368E">
        <w:rPr>
          <w:rFonts w:ascii="Tahoma" w:eastAsia="Times New Roman" w:hAnsi="Tahoma" w:cs="Tahoma"/>
          <w:color w:val="000000"/>
          <w:szCs w:val="20"/>
        </w:rPr>
        <w:t xml:space="preserve"> ИПК, после получения информации от Заказчика без дополнительных затрат со стороны Заказчика и в сроки, согласованные с Заказчиком, но не позднее 3-х (трех) рабочих дней. Устранение технических ошибок (дефектов), выявленных в процессе эксплуатации, не являющихся новыми требованиями на доработку </w:t>
      </w:r>
      <w:proofErr w:type="spellStart"/>
      <w:r w:rsidRPr="00F9368E">
        <w:rPr>
          <w:rFonts w:ascii="Tahoma" w:eastAsia="Times New Roman" w:hAnsi="Tahoma" w:cs="Tahoma"/>
          <w:color w:val="000000"/>
          <w:szCs w:val="20"/>
        </w:rPr>
        <w:t>биллингового</w:t>
      </w:r>
      <w:proofErr w:type="spellEnd"/>
      <w:r w:rsidRPr="00F9368E">
        <w:rPr>
          <w:rFonts w:ascii="Tahoma" w:eastAsia="Times New Roman" w:hAnsi="Tahoma" w:cs="Tahoma"/>
          <w:color w:val="000000"/>
          <w:szCs w:val="20"/>
        </w:rPr>
        <w:t xml:space="preserve"> ИПК и являющихся следствием выполненных Исполнителем работ на измененных и доработанных Исполнителем объектах согласно Заявке.</w:t>
      </w:r>
    </w:p>
    <w:p w14:paraId="393D05B0" w14:textId="77777777" w:rsidR="009D3E72" w:rsidRPr="00F9368E" w:rsidRDefault="009D3E72" w:rsidP="00A51DB6">
      <w:pPr>
        <w:numPr>
          <w:ilvl w:val="2"/>
          <w:numId w:val="35"/>
        </w:numPr>
        <w:tabs>
          <w:tab w:val="left" w:pos="709"/>
        </w:tabs>
        <w:spacing w:after="0" w:line="240" w:lineRule="auto"/>
        <w:ind w:left="0" w:right="141" w:firstLine="0"/>
        <w:jc w:val="both"/>
        <w:rPr>
          <w:rFonts w:ascii="Tahoma" w:eastAsia="Times New Roman" w:hAnsi="Tahoma" w:cs="Tahoma"/>
          <w:color w:val="000000"/>
          <w:szCs w:val="20"/>
        </w:rPr>
      </w:pPr>
      <w:r w:rsidRPr="00F9368E">
        <w:rPr>
          <w:rFonts w:ascii="Tahoma" w:eastAsia="Times New Roman" w:hAnsi="Tahoma" w:cs="Tahoma"/>
          <w:color w:val="000000"/>
          <w:szCs w:val="20"/>
        </w:rPr>
        <w:t xml:space="preserve">Участие (при необходимости) в качестве консультанта (по вопросам и в рамках произведенных доработок) в процессе обновления продуктивных сред на стороне Заказчика. На данные работы согласовывается и составляется отдельная Заявка. График обновления продуктивных сред подготавливается и доводится до Исполнителя Заказчиком и может быть причиной изменения сроков предоставления услуг в рамках Заявки. </w:t>
      </w:r>
    </w:p>
    <w:p w14:paraId="751001A2" w14:textId="77777777" w:rsidR="009D3E72" w:rsidRPr="00F9368E" w:rsidRDefault="009D3E72" w:rsidP="00A51DB6">
      <w:pPr>
        <w:tabs>
          <w:tab w:val="left" w:pos="709"/>
        </w:tabs>
        <w:spacing w:after="0" w:line="240" w:lineRule="auto"/>
        <w:ind w:right="141"/>
        <w:jc w:val="both"/>
        <w:rPr>
          <w:rFonts w:ascii="Tahoma" w:eastAsia="Times New Roman" w:hAnsi="Tahoma" w:cs="Tahoma"/>
          <w:color w:val="000000"/>
          <w:szCs w:val="20"/>
        </w:rPr>
      </w:pPr>
      <w:r w:rsidRPr="00F9368E">
        <w:rPr>
          <w:rFonts w:ascii="Tahoma" w:eastAsia="Times New Roman" w:hAnsi="Tahoma" w:cs="Tahoma"/>
          <w:color w:val="000000"/>
          <w:szCs w:val="20"/>
        </w:rPr>
        <w:t xml:space="preserve">Работы выполняются строго с учетом версии эксплуатируемого </w:t>
      </w:r>
      <w:proofErr w:type="spellStart"/>
      <w:r w:rsidRPr="00F9368E">
        <w:rPr>
          <w:rFonts w:ascii="Tahoma" w:eastAsia="Times New Roman" w:hAnsi="Tahoma" w:cs="Tahoma"/>
          <w:color w:val="000000"/>
          <w:szCs w:val="20"/>
        </w:rPr>
        <w:t>биллингового</w:t>
      </w:r>
      <w:proofErr w:type="spellEnd"/>
      <w:r w:rsidRPr="00F9368E">
        <w:rPr>
          <w:rFonts w:ascii="Tahoma" w:eastAsia="Times New Roman" w:hAnsi="Tahoma" w:cs="Tahoma"/>
          <w:color w:val="000000"/>
          <w:szCs w:val="20"/>
        </w:rPr>
        <w:t xml:space="preserve"> ИПК, версий общесистемного и прикладного программного обеспечения функциональности, находившейся в промышленной эксплуатации на момент подписания Заявки. </w:t>
      </w:r>
    </w:p>
    <w:p w14:paraId="021B95BF" w14:textId="77777777" w:rsidR="009D3E72" w:rsidRPr="00F9368E" w:rsidRDefault="009D3E72" w:rsidP="00A51DB6">
      <w:pPr>
        <w:tabs>
          <w:tab w:val="left" w:pos="709"/>
        </w:tabs>
        <w:spacing w:after="0" w:line="240" w:lineRule="auto"/>
        <w:ind w:right="141"/>
        <w:jc w:val="both"/>
        <w:rPr>
          <w:rFonts w:ascii="Tahoma" w:eastAsia="Times New Roman" w:hAnsi="Tahoma" w:cs="Tahoma"/>
          <w:color w:val="000000"/>
          <w:szCs w:val="20"/>
        </w:rPr>
      </w:pPr>
      <w:r w:rsidRPr="00F9368E">
        <w:rPr>
          <w:rFonts w:ascii="Tahoma" w:eastAsia="Times New Roman" w:hAnsi="Tahoma" w:cs="Tahoma"/>
          <w:color w:val="000000"/>
          <w:szCs w:val="20"/>
        </w:rPr>
        <w:t xml:space="preserve">При выполнении доработок </w:t>
      </w:r>
      <w:proofErr w:type="spellStart"/>
      <w:r w:rsidRPr="00F9368E">
        <w:rPr>
          <w:rFonts w:ascii="Tahoma" w:eastAsia="Times New Roman" w:hAnsi="Tahoma" w:cs="Tahoma"/>
          <w:color w:val="000000"/>
          <w:szCs w:val="20"/>
        </w:rPr>
        <w:t>биллингового</w:t>
      </w:r>
      <w:proofErr w:type="spellEnd"/>
      <w:r w:rsidRPr="00F9368E">
        <w:rPr>
          <w:rFonts w:ascii="Tahoma" w:eastAsia="Times New Roman" w:hAnsi="Tahoma" w:cs="Tahoma"/>
          <w:color w:val="000000"/>
          <w:szCs w:val="20"/>
        </w:rPr>
        <w:t xml:space="preserve"> ИПК Исполнителем должно быть обеспечено сохранение существующей на момент оказания услуг функциональности </w:t>
      </w:r>
      <w:proofErr w:type="spellStart"/>
      <w:r w:rsidRPr="00F9368E">
        <w:rPr>
          <w:rFonts w:ascii="Tahoma" w:eastAsia="Times New Roman" w:hAnsi="Tahoma" w:cs="Tahoma"/>
          <w:color w:val="000000"/>
          <w:szCs w:val="20"/>
        </w:rPr>
        <w:t>биллингового</w:t>
      </w:r>
      <w:proofErr w:type="spellEnd"/>
      <w:r w:rsidRPr="00F9368E">
        <w:rPr>
          <w:rFonts w:ascii="Tahoma" w:eastAsia="Times New Roman" w:hAnsi="Tahoma" w:cs="Tahoma"/>
          <w:color w:val="000000"/>
          <w:szCs w:val="20"/>
        </w:rPr>
        <w:t xml:space="preserve"> ИПК, если иное не отражено в Заявке Заказчика.</w:t>
      </w:r>
    </w:p>
    <w:p w14:paraId="774C7775" w14:textId="77777777" w:rsidR="009D3E72" w:rsidRPr="00F9368E" w:rsidRDefault="009D3E72" w:rsidP="00A51DB6">
      <w:pPr>
        <w:tabs>
          <w:tab w:val="left" w:pos="709"/>
        </w:tabs>
        <w:spacing w:after="0" w:line="240" w:lineRule="auto"/>
        <w:ind w:right="141"/>
        <w:jc w:val="both"/>
        <w:rPr>
          <w:rFonts w:ascii="Tahoma" w:eastAsia="Times New Roman" w:hAnsi="Tahoma" w:cs="Tahoma"/>
          <w:color w:val="000000"/>
          <w:szCs w:val="20"/>
        </w:rPr>
      </w:pPr>
      <w:r w:rsidRPr="00F9368E">
        <w:rPr>
          <w:rFonts w:ascii="Tahoma" w:eastAsia="Times New Roman" w:hAnsi="Tahoma" w:cs="Tahoma"/>
          <w:color w:val="000000"/>
          <w:szCs w:val="20"/>
        </w:rPr>
        <w:t xml:space="preserve">В процессе оказания услуг Исполнитель должен проводить доработки и тестирование согласно Заявке. </w:t>
      </w:r>
    </w:p>
    <w:p w14:paraId="4B8FB0C0" w14:textId="77777777" w:rsidR="009D3E72" w:rsidRPr="00F9368E" w:rsidRDefault="009D3E72" w:rsidP="00A51DB6">
      <w:pPr>
        <w:numPr>
          <w:ilvl w:val="2"/>
          <w:numId w:val="35"/>
        </w:numPr>
        <w:tabs>
          <w:tab w:val="left" w:pos="709"/>
        </w:tabs>
        <w:spacing w:after="0" w:line="240" w:lineRule="auto"/>
        <w:ind w:left="0" w:right="141" w:firstLine="0"/>
        <w:jc w:val="both"/>
        <w:rPr>
          <w:rFonts w:ascii="Tahoma" w:eastAsia="Times New Roman" w:hAnsi="Tahoma" w:cs="Tahoma"/>
          <w:color w:val="000000"/>
          <w:szCs w:val="20"/>
        </w:rPr>
      </w:pPr>
      <w:r w:rsidRPr="00F9368E">
        <w:rPr>
          <w:rFonts w:ascii="Tahoma" w:eastAsia="Times New Roman" w:hAnsi="Tahoma" w:cs="Tahoma"/>
          <w:color w:val="000000"/>
          <w:szCs w:val="20"/>
        </w:rPr>
        <w:t>Исполнитель при взаимодействии с Заказчиком обязан при планировании сроков по работам учесть:</w:t>
      </w:r>
    </w:p>
    <w:p w14:paraId="627CA039" w14:textId="77777777" w:rsidR="009D3E72" w:rsidRPr="00F9368E" w:rsidRDefault="009D3E72" w:rsidP="00A51DB6">
      <w:pPr>
        <w:tabs>
          <w:tab w:val="left" w:pos="709"/>
        </w:tabs>
        <w:spacing w:after="0" w:line="240" w:lineRule="auto"/>
        <w:ind w:right="141"/>
        <w:jc w:val="both"/>
        <w:rPr>
          <w:rFonts w:ascii="Tahoma" w:eastAsia="Times New Roman" w:hAnsi="Tahoma" w:cs="Tahoma"/>
          <w:color w:val="000000"/>
          <w:szCs w:val="20"/>
        </w:rPr>
      </w:pPr>
      <w:r w:rsidRPr="00F9368E">
        <w:rPr>
          <w:rFonts w:ascii="Tahoma" w:eastAsia="Times New Roman" w:hAnsi="Tahoma" w:cs="Tahoma"/>
          <w:color w:val="000000"/>
          <w:szCs w:val="20"/>
        </w:rPr>
        <w:t>- запрет на активные работы в декабре,</w:t>
      </w:r>
    </w:p>
    <w:p w14:paraId="621B88D1" w14:textId="77777777" w:rsidR="009D3E72" w:rsidRPr="00F9368E" w:rsidRDefault="009D3E72" w:rsidP="00A51DB6">
      <w:pPr>
        <w:tabs>
          <w:tab w:val="left" w:pos="709"/>
        </w:tabs>
        <w:spacing w:after="0" w:line="240" w:lineRule="auto"/>
        <w:ind w:right="141"/>
        <w:jc w:val="both"/>
        <w:rPr>
          <w:rFonts w:ascii="Tahoma" w:eastAsia="Times New Roman" w:hAnsi="Tahoma" w:cs="Tahoma"/>
          <w:color w:val="000000"/>
          <w:szCs w:val="20"/>
        </w:rPr>
      </w:pPr>
      <w:r w:rsidRPr="00F9368E">
        <w:rPr>
          <w:rFonts w:ascii="Tahoma" w:eastAsia="Times New Roman" w:hAnsi="Tahoma" w:cs="Tahoma"/>
          <w:color w:val="000000"/>
          <w:szCs w:val="20"/>
        </w:rPr>
        <w:t xml:space="preserve">- не сдавать разработки (тестирование, дизайны на согласование, приемочные тестирования на этапе сдачи результата оказанных услуг целиком), планируемые в период с 26 числа по 30 (31, 28) числа и с 1 по 6 число месяца; </w:t>
      </w:r>
    </w:p>
    <w:p w14:paraId="555C9929" w14:textId="77777777" w:rsidR="009D3E72" w:rsidRDefault="009D3E72" w:rsidP="00A51DB6">
      <w:pPr>
        <w:tabs>
          <w:tab w:val="left" w:pos="709"/>
        </w:tabs>
        <w:spacing w:after="0" w:line="240" w:lineRule="auto"/>
        <w:ind w:right="141"/>
        <w:jc w:val="both"/>
        <w:rPr>
          <w:rFonts w:ascii="Tahoma" w:eastAsia="Times New Roman" w:hAnsi="Tahoma" w:cs="Tahoma"/>
          <w:color w:val="000000"/>
          <w:szCs w:val="20"/>
        </w:rPr>
      </w:pPr>
      <w:r w:rsidRPr="00F9368E">
        <w:rPr>
          <w:rFonts w:ascii="Tahoma" w:eastAsia="Times New Roman" w:hAnsi="Tahoma" w:cs="Tahoma"/>
          <w:color w:val="000000"/>
          <w:szCs w:val="20"/>
        </w:rPr>
        <w:t xml:space="preserve">- временные часовые пояса Заказчика. </w:t>
      </w:r>
    </w:p>
    <w:p w14:paraId="02BFCC86" w14:textId="1315F3D2" w:rsidR="004067E7" w:rsidRPr="008F493F" w:rsidRDefault="004067E7" w:rsidP="004067E7">
      <w:pPr>
        <w:numPr>
          <w:ilvl w:val="1"/>
          <w:numId w:val="35"/>
        </w:numPr>
        <w:tabs>
          <w:tab w:val="left" w:pos="567"/>
        </w:tabs>
        <w:spacing w:after="0" w:line="240" w:lineRule="auto"/>
        <w:ind w:left="0" w:firstLine="0"/>
        <w:jc w:val="both"/>
        <w:rPr>
          <w:rFonts w:ascii="Tahoma" w:eastAsia="Times New Roman" w:hAnsi="Tahoma" w:cs="Tahoma"/>
          <w:color w:val="000000"/>
          <w:szCs w:val="20"/>
        </w:rPr>
      </w:pPr>
      <w:r w:rsidRPr="008F493F">
        <w:rPr>
          <w:rFonts w:ascii="Tahoma" w:eastAsia="Times New Roman" w:hAnsi="Tahoma" w:cs="Tahoma"/>
          <w:color w:val="000000"/>
          <w:szCs w:val="20"/>
        </w:rPr>
        <w:t xml:space="preserve">Работы должны проводится силами Исполнителя в режиме удаленного доступа к инфраструктуре заказчика в соответствии с требованиями и условиями, указанными в </w:t>
      </w:r>
      <w:r>
        <w:rPr>
          <w:rFonts w:ascii="Tahoma" w:eastAsia="Times New Roman" w:hAnsi="Tahoma" w:cs="Tahoma"/>
          <w:color w:val="000000"/>
          <w:szCs w:val="20"/>
        </w:rPr>
        <w:t>П</w:t>
      </w:r>
      <w:r w:rsidRPr="008F493F">
        <w:rPr>
          <w:rFonts w:ascii="Tahoma" w:eastAsia="Times New Roman" w:hAnsi="Tahoma" w:cs="Tahoma"/>
          <w:color w:val="000000"/>
          <w:szCs w:val="20"/>
        </w:rPr>
        <w:t xml:space="preserve">риложении </w:t>
      </w:r>
      <w:r>
        <w:rPr>
          <w:rFonts w:ascii="Tahoma" w:eastAsia="Times New Roman" w:hAnsi="Tahoma" w:cs="Tahoma"/>
          <w:color w:val="000000"/>
          <w:szCs w:val="20"/>
        </w:rPr>
        <w:t>6</w:t>
      </w:r>
      <w:r w:rsidRPr="008F493F">
        <w:rPr>
          <w:rFonts w:ascii="Tahoma" w:eastAsia="Times New Roman" w:hAnsi="Tahoma" w:cs="Tahoma"/>
          <w:color w:val="000000"/>
          <w:szCs w:val="20"/>
        </w:rPr>
        <w:t xml:space="preserve"> к настоящему Техническому заданию</w:t>
      </w:r>
      <w:r>
        <w:rPr>
          <w:rFonts w:ascii="Tahoma" w:eastAsia="Times New Roman" w:hAnsi="Tahoma" w:cs="Tahoma"/>
          <w:color w:val="000000"/>
          <w:szCs w:val="20"/>
        </w:rPr>
        <w:t>.</w:t>
      </w:r>
    </w:p>
    <w:p w14:paraId="1CC9BF62" w14:textId="77777777" w:rsidR="004067E7" w:rsidRPr="00F9368E" w:rsidRDefault="004067E7" w:rsidP="00A51DB6">
      <w:pPr>
        <w:tabs>
          <w:tab w:val="left" w:pos="709"/>
        </w:tabs>
        <w:spacing w:after="0" w:line="240" w:lineRule="auto"/>
        <w:ind w:right="141"/>
        <w:jc w:val="both"/>
        <w:rPr>
          <w:rFonts w:ascii="Tahoma" w:eastAsia="Times New Roman" w:hAnsi="Tahoma" w:cs="Tahoma"/>
          <w:color w:val="000000"/>
          <w:szCs w:val="20"/>
        </w:rPr>
      </w:pPr>
    </w:p>
    <w:p w14:paraId="5C6C8E90" w14:textId="77777777" w:rsidR="009D3E72" w:rsidRPr="00F9368E" w:rsidRDefault="009D3E72" w:rsidP="00A51DB6">
      <w:pPr>
        <w:keepNext/>
        <w:numPr>
          <w:ilvl w:val="0"/>
          <w:numId w:val="35"/>
        </w:numPr>
        <w:tabs>
          <w:tab w:val="left" w:pos="709"/>
        </w:tabs>
        <w:spacing w:after="0" w:line="240" w:lineRule="auto"/>
        <w:ind w:left="0" w:right="142" w:firstLine="0"/>
        <w:rPr>
          <w:rFonts w:ascii="Tahoma" w:eastAsia="Times New Roman" w:hAnsi="Tahoma" w:cs="Tahoma"/>
          <w:b/>
          <w:color w:val="000000"/>
          <w:szCs w:val="20"/>
        </w:rPr>
      </w:pPr>
      <w:r w:rsidRPr="00F9368E">
        <w:rPr>
          <w:rFonts w:ascii="Tahoma" w:eastAsia="Times New Roman" w:hAnsi="Tahoma" w:cs="Tahoma"/>
          <w:b/>
          <w:color w:val="000000"/>
          <w:szCs w:val="20"/>
        </w:rPr>
        <w:t>Порядок контроля и приемки оказанных услуг</w:t>
      </w:r>
    </w:p>
    <w:p w14:paraId="4BA60DE4" w14:textId="77777777" w:rsidR="009D3E72" w:rsidRPr="00F9368E" w:rsidRDefault="009D3E72" w:rsidP="00A51DB6">
      <w:pPr>
        <w:tabs>
          <w:tab w:val="left" w:pos="709"/>
        </w:tabs>
        <w:spacing w:after="0" w:line="240" w:lineRule="auto"/>
        <w:ind w:right="141"/>
        <w:jc w:val="both"/>
        <w:rPr>
          <w:rFonts w:ascii="Tahoma" w:eastAsia="Times New Roman" w:hAnsi="Tahoma" w:cs="Tahoma"/>
          <w:bCs/>
          <w:szCs w:val="20"/>
        </w:rPr>
      </w:pPr>
      <w:r w:rsidRPr="00F9368E">
        <w:rPr>
          <w:rFonts w:ascii="Tahoma" w:eastAsia="Times New Roman" w:hAnsi="Tahoma" w:cs="Tahoma"/>
          <w:bCs/>
          <w:szCs w:val="20"/>
        </w:rPr>
        <w:t xml:space="preserve">Приемка оказанных услуг основана на определении соответствия результатов услуг Заявкам на доработку и </w:t>
      </w:r>
      <w:r w:rsidRPr="00F9368E">
        <w:rPr>
          <w:rFonts w:ascii="Tahoma" w:eastAsia="Times New Roman" w:hAnsi="Tahoma" w:cs="Tahoma"/>
          <w:iCs/>
          <w:szCs w:val="20"/>
        </w:rPr>
        <w:t>ТП</w:t>
      </w:r>
      <w:r w:rsidRPr="00F9368E">
        <w:rPr>
          <w:rFonts w:ascii="Tahoma" w:eastAsia="Times New Roman" w:hAnsi="Tahoma" w:cs="Tahoma"/>
          <w:bCs/>
          <w:szCs w:val="20"/>
        </w:rPr>
        <w:t>. Неоднозначные формулировки в Заявках должны быть устранены в процессе их согласования и уточнения, либо в процессе согласования</w:t>
      </w:r>
      <w:r w:rsidRPr="00F9368E">
        <w:rPr>
          <w:rFonts w:ascii="Tahoma" w:eastAsia="Times New Roman" w:hAnsi="Tahoma" w:cs="Tahoma"/>
          <w:szCs w:val="20"/>
        </w:rPr>
        <w:t xml:space="preserve"> </w:t>
      </w:r>
      <w:r w:rsidRPr="00F9368E">
        <w:rPr>
          <w:rFonts w:ascii="Tahoma" w:eastAsia="Times New Roman" w:hAnsi="Tahoma" w:cs="Tahoma"/>
          <w:bCs/>
          <w:szCs w:val="20"/>
        </w:rPr>
        <w:t>ТП.</w:t>
      </w:r>
    </w:p>
    <w:p w14:paraId="3C6FCD07" w14:textId="77777777" w:rsidR="009D3E72" w:rsidRPr="00F9368E" w:rsidRDefault="009D3E72" w:rsidP="00A51DB6">
      <w:pPr>
        <w:tabs>
          <w:tab w:val="left" w:pos="709"/>
        </w:tabs>
        <w:spacing w:after="0" w:line="240" w:lineRule="auto"/>
        <w:ind w:right="141"/>
        <w:jc w:val="both"/>
        <w:rPr>
          <w:rFonts w:ascii="Tahoma" w:eastAsia="Times New Roman" w:hAnsi="Tahoma" w:cs="Tahoma"/>
          <w:bCs/>
          <w:szCs w:val="20"/>
        </w:rPr>
      </w:pPr>
      <w:r w:rsidRPr="00F9368E">
        <w:rPr>
          <w:rFonts w:ascii="Tahoma" w:eastAsia="Times New Roman" w:hAnsi="Tahoma" w:cs="Tahoma"/>
          <w:bCs/>
          <w:szCs w:val="20"/>
        </w:rPr>
        <w:t>В части Заявок на доработку, Исполнитель проводит предварительное внутреннее тестирование на стенде Заказчика.</w:t>
      </w:r>
    </w:p>
    <w:p w14:paraId="28196048" w14:textId="77777777" w:rsidR="009D3E72" w:rsidRPr="00F9368E" w:rsidRDefault="009D3E72" w:rsidP="00A51DB6">
      <w:pPr>
        <w:tabs>
          <w:tab w:val="left" w:pos="709"/>
        </w:tabs>
        <w:spacing w:after="0" w:line="240" w:lineRule="auto"/>
        <w:ind w:right="141"/>
        <w:jc w:val="both"/>
        <w:rPr>
          <w:rFonts w:ascii="Tahoma" w:eastAsia="Times New Roman" w:hAnsi="Tahoma" w:cs="Tahoma"/>
          <w:bCs/>
          <w:szCs w:val="20"/>
        </w:rPr>
      </w:pPr>
      <w:r w:rsidRPr="00F9368E">
        <w:rPr>
          <w:rFonts w:ascii="Tahoma" w:eastAsia="Times New Roman" w:hAnsi="Tahoma" w:cs="Tahoma"/>
          <w:bCs/>
          <w:szCs w:val="20"/>
        </w:rPr>
        <w:t>Тестирование на стенде Заказчика в целях определения возможности передачи доработок на приемочное тестирование проводится совместно с представителем Заказчика. На основании такого тестирования представитель Заказчика принимает решение о возможности передачи доработок на этап приемочного тестирования.</w:t>
      </w:r>
    </w:p>
    <w:p w14:paraId="708F82B8" w14:textId="77777777" w:rsidR="009D3E72" w:rsidRPr="00F9368E" w:rsidRDefault="009D3E72" w:rsidP="00A51DB6">
      <w:pPr>
        <w:tabs>
          <w:tab w:val="left" w:pos="709"/>
        </w:tabs>
        <w:spacing w:after="0" w:line="240" w:lineRule="auto"/>
        <w:ind w:right="141"/>
        <w:jc w:val="both"/>
        <w:rPr>
          <w:rFonts w:ascii="Tahoma" w:eastAsia="Times New Roman" w:hAnsi="Tahoma" w:cs="Tahoma"/>
          <w:bCs/>
          <w:szCs w:val="20"/>
        </w:rPr>
      </w:pPr>
      <w:r w:rsidRPr="00F9368E">
        <w:rPr>
          <w:rFonts w:ascii="Tahoma" w:eastAsia="Times New Roman" w:hAnsi="Tahoma" w:cs="Tahoma"/>
          <w:bCs/>
          <w:szCs w:val="20"/>
        </w:rPr>
        <w:t xml:space="preserve">Фактом прохождения приемочного тестирования является отсутствие замечаний со стороны Заказчика к указанным в Заявке и уточненных в </w:t>
      </w:r>
      <w:r w:rsidRPr="00F9368E">
        <w:rPr>
          <w:rFonts w:ascii="Tahoma" w:eastAsia="Times New Roman" w:hAnsi="Tahoma" w:cs="Tahoma"/>
          <w:iCs/>
          <w:szCs w:val="20"/>
        </w:rPr>
        <w:t>ТП</w:t>
      </w:r>
      <w:r w:rsidRPr="00F9368E">
        <w:rPr>
          <w:rFonts w:ascii="Tahoma" w:eastAsia="Times New Roman" w:hAnsi="Tahoma" w:cs="Tahoma"/>
          <w:bCs/>
          <w:szCs w:val="20"/>
        </w:rPr>
        <w:t xml:space="preserve">: архитектуре реализации доработки, оптимальности исполнения и производительности предоставленного решения, а также выполнение всех требований Заказчика, указанных в Заявке на доработку. При этом Исполнитель обязан устранять ошибки и замечания (не являющиеся новыми требованиями на доработку), возникшие в рамках опытно-промышленной эксплуатации </w:t>
      </w:r>
      <w:proofErr w:type="spellStart"/>
      <w:r w:rsidRPr="00F9368E">
        <w:rPr>
          <w:rFonts w:ascii="Tahoma" w:eastAsia="Times New Roman" w:hAnsi="Tahoma" w:cs="Tahoma"/>
          <w:bCs/>
          <w:szCs w:val="20"/>
        </w:rPr>
        <w:t>биллингового</w:t>
      </w:r>
      <w:proofErr w:type="spellEnd"/>
      <w:r w:rsidRPr="00F9368E">
        <w:rPr>
          <w:rFonts w:ascii="Tahoma" w:eastAsia="Times New Roman" w:hAnsi="Tahoma" w:cs="Tahoma"/>
          <w:bCs/>
          <w:szCs w:val="20"/>
        </w:rPr>
        <w:t xml:space="preserve"> ИПК за свой счет.</w:t>
      </w:r>
    </w:p>
    <w:p w14:paraId="4C96C182" w14:textId="77777777" w:rsidR="009D3E72" w:rsidRPr="00F9368E" w:rsidRDefault="009D3E72" w:rsidP="00A51DB6">
      <w:pPr>
        <w:tabs>
          <w:tab w:val="left" w:pos="709"/>
        </w:tabs>
        <w:spacing w:after="0" w:line="240" w:lineRule="auto"/>
        <w:ind w:right="141"/>
        <w:jc w:val="both"/>
        <w:rPr>
          <w:rFonts w:ascii="Tahoma" w:eastAsia="Times New Roman" w:hAnsi="Tahoma" w:cs="Tahoma"/>
          <w:bCs/>
          <w:szCs w:val="20"/>
        </w:rPr>
      </w:pPr>
      <w:r w:rsidRPr="00F9368E">
        <w:rPr>
          <w:rFonts w:ascii="Tahoma" w:eastAsia="Times New Roman" w:hAnsi="Tahoma" w:cs="Tahoma"/>
          <w:bCs/>
          <w:szCs w:val="20"/>
        </w:rPr>
        <w:t>По результатам прохождения приемочного тестирования подписывается Протокол оказываемых услуг по Заявке на доработку уполномоченным лицом со стороны Исполнителя и уполномоченным лицом со стороны Заказчика.</w:t>
      </w:r>
    </w:p>
    <w:p w14:paraId="4E8A6B06" w14:textId="77777777" w:rsidR="009D3E72" w:rsidRPr="00F9368E" w:rsidRDefault="009D3E72" w:rsidP="00A51DB6">
      <w:pPr>
        <w:tabs>
          <w:tab w:val="left" w:pos="709"/>
        </w:tabs>
        <w:spacing w:after="0" w:line="240" w:lineRule="auto"/>
        <w:ind w:right="141"/>
        <w:jc w:val="both"/>
        <w:rPr>
          <w:rFonts w:ascii="Tahoma" w:eastAsia="Times New Roman" w:hAnsi="Tahoma" w:cs="Tahoma"/>
          <w:bCs/>
          <w:szCs w:val="20"/>
        </w:rPr>
      </w:pPr>
      <w:r w:rsidRPr="00F9368E">
        <w:rPr>
          <w:rFonts w:ascii="Tahoma" w:eastAsia="Times New Roman" w:hAnsi="Tahoma" w:cs="Tahoma"/>
          <w:bCs/>
          <w:szCs w:val="20"/>
        </w:rPr>
        <w:t>Форма Заявки на доработку и Протокола оказанных услуг по Заявке на доработку представлены в приложении к ТЗ [Приложение №1].</w:t>
      </w:r>
    </w:p>
    <w:p w14:paraId="2F389401" w14:textId="77777777" w:rsidR="009D3E72" w:rsidRPr="00F9368E" w:rsidRDefault="009D3E72" w:rsidP="00A51DB6">
      <w:pPr>
        <w:numPr>
          <w:ilvl w:val="0"/>
          <w:numId w:val="35"/>
        </w:numPr>
        <w:tabs>
          <w:tab w:val="left" w:pos="709"/>
        </w:tabs>
        <w:spacing w:after="0" w:line="240" w:lineRule="auto"/>
        <w:ind w:left="0" w:right="141" w:firstLine="0"/>
        <w:rPr>
          <w:rFonts w:ascii="Tahoma" w:eastAsia="Times New Roman" w:hAnsi="Tahoma" w:cs="Tahoma"/>
          <w:b/>
          <w:color w:val="000000"/>
          <w:szCs w:val="20"/>
        </w:rPr>
      </w:pPr>
      <w:r w:rsidRPr="00F9368E">
        <w:rPr>
          <w:rFonts w:ascii="Tahoma" w:eastAsia="Times New Roman" w:hAnsi="Tahoma" w:cs="Tahoma"/>
          <w:b/>
          <w:color w:val="000000"/>
          <w:szCs w:val="20"/>
        </w:rPr>
        <w:t>Требования по срокам и объемам предоставления гарантий оказываемых услуг</w:t>
      </w:r>
    </w:p>
    <w:p w14:paraId="30D90FC9" w14:textId="77777777" w:rsidR="004067E7" w:rsidRPr="004067E7" w:rsidRDefault="004067E7" w:rsidP="004067E7">
      <w:pPr>
        <w:spacing w:after="0" w:line="240" w:lineRule="auto"/>
        <w:jc w:val="both"/>
        <w:rPr>
          <w:rFonts w:ascii="Tahoma" w:eastAsia="Times New Roman" w:hAnsi="Tahoma" w:cs="Tahoma"/>
          <w:bCs/>
          <w:szCs w:val="20"/>
        </w:rPr>
      </w:pPr>
      <w:r w:rsidRPr="004067E7">
        <w:rPr>
          <w:rFonts w:ascii="Tahoma" w:eastAsia="Times New Roman" w:hAnsi="Tahoma" w:cs="Tahoma"/>
          <w:bCs/>
          <w:szCs w:val="20"/>
        </w:rPr>
        <w:t>Срок предоставления гарантии качества оказываемых услуг 1 (один) год с даты подписания сторонами Акта оказанных услуг на эти услуги.</w:t>
      </w:r>
    </w:p>
    <w:p w14:paraId="123F5CF3" w14:textId="77777777" w:rsidR="004067E7" w:rsidRPr="004067E7" w:rsidRDefault="004067E7" w:rsidP="004067E7">
      <w:pPr>
        <w:spacing w:after="0" w:line="240" w:lineRule="auto"/>
        <w:jc w:val="both"/>
        <w:rPr>
          <w:rFonts w:ascii="Tahoma" w:eastAsia="Times New Roman" w:hAnsi="Tahoma" w:cs="Tahoma"/>
          <w:bCs/>
          <w:szCs w:val="20"/>
        </w:rPr>
      </w:pPr>
      <w:r w:rsidRPr="004067E7">
        <w:rPr>
          <w:rFonts w:ascii="Tahoma" w:eastAsia="Times New Roman" w:hAnsi="Tahoma" w:cs="Tahoma"/>
          <w:bCs/>
          <w:szCs w:val="20"/>
        </w:rPr>
        <w:t xml:space="preserve">В течение данного периода Исполнитель должен оказывать услуги по устранению выявляемых технических ошибок в объеме, изложенном в пункте 7 настоящего ТЗ, в отношении последних предоставленных Заказчику результатов оказываемых услуг по доработке </w:t>
      </w:r>
      <w:proofErr w:type="spellStart"/>
      <w:r w:rsidRPr="004067E7">
        <w:rPr>
          <w:rFonts w:ascii="Tahoma" w:eastAsia="Times New Roman" w:hAnsi="Tahoma" w:cs="Tahoma"/>
          <w:bCs/>
          <w:szCs w:val="20"/>
        </w:rPr>
        <w:t>биллингового</w:t>
      </w:r>
      <w:proofErr w:type="spellEnd"/>
      <w:r w:rsidRPr="004067E7">
        <w:rPr>
          <w:rFonts w:ascii="Tahoma" w:eastAsia="Times New Roman" w:hAnsi="Tahoma" w:cs="Tahoma"/>
          <w:bCs/>
          <w:szCs w:val="20"/>
        </w:rPr>
        <w:t xml:space="preserve"> ИПК (Далее – Технические ошибки).</w:t>
      </w:r>
    </w:p>
    <w:p w14:paraId="66D130E4" w14:textId="23DDA255" w:rsidR="009D3E72" w:rsidRPr="004067E7" w:rsidRDefault="004067E7" w:rsidP="004067E7">
      <w:pPr>
        <w:tabs>
          <w:tab w:val="left" w:pos="709"/>
        </w:tabs>
        <w:spacing w:after="0" w:line="240" w:lineRule="auto"/>
        <w:ind w:right="141"/>
        <w:jc w:val="both"/>
        <w:rPr>
          <w:rFonts w:ascii="Tahoma" w:eastAsia="Times New Roman" w:hAnsi="Tahoma" w:cs="Tahoma"/>
          <w:bCs/>
          <w:szCs w:val="20"/>
        </w:rPr>
      </w:pPr>
      <w:r w:rsidRPr="004067E7">
        <w:rPr>
          <w:rFonts w:ascii="Tahoma" w:eastAsia="Times New Roman" w:hAnsi="Tahoma" w:cs="Tahoma"/>
          <w:bCs/>
          <w:szCs w:val="20"/>
        </w:rPr>
        <w:t xml:space="preserve">В случае, если в рамках развития </w:t>
      </w:r>
      <w:proofErr w:type="spellStart"/>
      <w:r w:rsidRPr="004067E7">
        <w:rPr>
          <w:rFonts w:ascii="Tahoma" w:eastAsia="Times New Roman" w:hAnsi="Tahoma" w:cs="Tahoma"/>
          <w:bCs/>
          <w:szCs w:val="20"/>
        </w:rPr>
        <w:t>биллингового</w:t>
      </w:r>
      <w:proofErr w:type="spellEnd"/>
      <w:r w:rsidRPr="004067E7">
        <w:rPr>
          <w:rFonts w:ascii="Tahoma" w:eastAsia="Times New Roman" w:hAnsi="Tahoma" w:cs="Tahoma"/>
          <w:bCs/>
          <w:szCs w:val="20"/>
        </w:rPr>
        <w:t xml:space="preserve"> ИПК, Заказчиком или иной организацией были внесены изменения в результаты оказываемых услуг Исполнителя по Заявкам на доработку, то такие результаты услуг Исполнителя попадают под гарантийную поддержку в соответствии с настоящим Техническим заданием в случае, если Заказчик воспроизводит ошибку в изначально оказываемых услугах Исполнителем</w:t>
      </w:r>
      <w:r w:rsidR="009D3E72" w:rsidRPr="004067E7">
        <w:rPr>
          <w:rFonts w:ascii="Tahoma" w:eastAsia="Times New Roman" w:hAnsi="Tahoma" w:cs="Tahoma"/>
          <w:bCs/>
          <w:szCs w:val="20"/>
        </w:rPr>
        <w:t>.</w:t>
      </w:r>
    </w:p>
    <w:p w14:paraId="024D798B" w14:textId="77777777" w:rsidR="009D3E72" w:rsidRPr="00F9368E" w:rsidRDefault="009D3E72" w:rsidP="00A51DB6">
      <w:pPr>
        <w:numPr>
          <w:ilvl w:val="0"/>
          <w:numId w:val="35"/>
        </w:numPr>
        <w:tabs>
          <w:tab w:val="left" w:pos="709"/>
        </w:tabs>
        <w:spacing w:after="0" w:line="240" w:lineRule="auto"/>
        <w:ind w:left="0" w:right="141" w:firstLine="0"/>
        <w:rPr>
          <w:rFonts w:ascii="Tahoma" w:eastAsia="Times New Roman" w:hAnsi="Tahoma" w:cs="Tahoma"/>
          <w:b/>
          <w:color w:val="000000"/>
          <w:szCs w:val="20"/>
        </w:rPr>
      </w:pPr>
      <w:r w:rsidRPr="00F9368E">
        <w:rPr>
          <w:rFonts w:ascii="Tahoma" w:eastAsia="Times New Roman" w:hAnsi="Tahoma" w:cs="Tahoma"/>
          <w:b/>
          <w:color w:val="000000"/>
          <w:szCs w:val="20"/>
        </w:rPr>
        <w:t>Порядок оформления разработок</w:t>
      </w:r>
    </w:p>
    <w:p w14:paraId="713C6D62" w14:textId="77777777" w:rsidR="009D3E72" w:rsidRPr="00F9368E" w:rsidRDefault="009D3E72" w:rsidP="004067E7">
      <w:pPr>
        <w:widowControl w:val="0"/>
        <w:numPr>
          <w:ilvl w:val="1"/>
          <w:numId w:val="9"/>
        </w:numPr>
        <w:tabs>
          <w:tab w:val="left" w:pos="709"/>
        </w:tabs>
        <w:suppressAutoHyphens/>
        <w:spacing w:after="0" w:line="240" w:lineRule="auto"/>
        <w:ind w:left="0" w:right="-143" w:firstLine="0"/>
        <w:jc w:val="both"/>
        <w:outlineLvl w:val="2"/>
        <w:rPr>
          <w:rFonts w:ascii="Tahoma" w:eastAsia="Times New Roman" w:hAnsi="Tahoma" w:cs="Tahoma"/>
          <w:iCs/>
          <w:szCs w:val="20"/>
        </w:rPr>
      </w:pPr>
      <w:r w:rsidRPr="00F9368E">
        <w:rPr>
          <w:rFonts w:ascii="Tahoma" w:eastAsia="Times New Roman" w:hAnsi="Tahoma" w:cs="Tahoma"/>
          <w:iCs/>
          <w:szCs w:val="20"/>
        </w:rPr>
        <w:t>Оформление разработок выполняется в соответствии с требованиями, зафиксированными в Заявке.</w:t>
      </w:r>
    </w:p>
    <w:p w14:paraId="363D4908" w14:textId="77777777" w:rsidR="009D3E72" w:rsidRPr="00F9368E" w:rsidRDefault="009D3E72" w:rsidP="004067E7">
      <w:pPr>
        <w:widowControl w:val="0"/>
        <w:numPr>
          <w:ilvl w:val="1"/>
          <w:numId w:val="9"/>
        </w:numPr>
        <w:tabs>
          <w:tab w:val="left" w:pos="709"/>
        </w:tabs>
        <w:suppressAutoHyphens/>
        <w:spacing w:after="0" w:line="240" w:lineRule="auto"/>
        <w:ind w:left="0" w:right="142" w:firstLine="0"/>
        <w:jc w:val="both"/>
        <w:outlineLvl w:val="2"/>
        <w:rPr>
          <w:rFonts w:ascii="Tahoma" w:eastAsia="Times New Roman" w:hAnsi="Tahoma" w:cs="Tahoma"/>
          <w:iCs/>
          <w:szCs w:val="20"/>
        </w:rPr>
      </w:pPr>
      <w:r w:rsidRPr="00F9368E">
        <w:rPr>
          <w:rFonts w:ascii="Tahoma" w:eastAsia="Times New Roman" w:hAnsi="Tahoma" w:cs="Tahoma"/>
          <w:iCs/>
          <w:szCs w:val="20"/>
        </w:rPr>
        <w:t>Готовая разработка предоставляется в виде изменений в конфигурации системы или внешних обработок, если такое подразумевалось по ТП.</w:t>
      </w:r>
    </w:p>
    <w:p w14:paraId="68278F32" w14:textId="77777777" w:rsidR="009D3E72" w:rsidRPr="00F9368E" w:rsidRDefault="009D3E72" w:rsidP="004067E7">
      <w:pPr>
        <w:widowControl w:val="0"/>
        <w:numPr>
          <w:ilvl w:val="1"/>
          <w:numId w:val="9"/>
        </w:numPr>
        <w:tabs>
          <w:tab w:val="left" w:pos="709"/>
        </w:tabs>
        <w:suppressAutoHyphens/>
        <w:spacing w:after="0" w:line="240" w:lineRule="auto"/>
        <w:ind w:left="0" w:right="141" w:firstLine="0"/>
        <w:jc w:val="both"/>
        <w:outlineLvl w:val="2"/>
        <w:rPr>
          <w:rFonts w:ascii="Tahoma" w:eastAsia="Times New Roman" w:hAnsi="Tahoma" w:cs="Tahoma"/>
          <w:iCs/>
          <w:szCs w:val="20"/>
        </w:rPr>
      </w:pPr>
      <w:r w:rsidRPr="00F9368E">
        <w:rPr>
          <w:rFonts w:ascii="Tahoma" w:eastAsia="Times New Roman" w:hAnsi="Tahoma" w:cs="Tahoma"/>
          <w:iCs/>
          <w:szCs w:val="20"/>
        </w:rPr>
        <w:t xml:space="preserve">Реализуемая логика дорабатываемых модулей </w:t>
      </w:r>
      <w:proofErr w:type="spellStart"/>
      <w:r w:rsidRPr="00F9368E">
        <w:rPr>
          <w:rFonts w:ascii="Tahoma" w:eastAsia="Times New Roman" w:hAnsi="Tahoma" w:cs="Tahoma"/>
          <w:iCs/>
          <w:szCs w:val="20"/>
        </w:rPr>
        <w:t>биллингового</w:t>
      </w:r>
      <w:proofErr w:type="spellEnd"/>
      <w:r w:rsidRPr="00F9368E">
        <w:rPr>
          <w:rFonts w:ascii="Tahoma" w:eastAsia="Times New Roman" w:hAnsi="Tahoma" w:cs="Tahoma"/>
          <w:iCs/>
          <w:szCs w:val="20"/>
        </w:rPr>
        <w:t xml:space="preserve"> ИПК должна содержать логические блоки, оформленные в отдельные процедуры и подмодули. Требуется избегать логически одинаковых подмодулей.</w:t>
      </w:r>
    </w:p>
    <w:p w14:paraId="50AD6274" w14:textId="77777777" w:rsidR="009D3E72" w:rsidRPr="00F9368E" w:rsidRDefault="009D3E72" w:rsidP="004067E7">
      <w:pPr>
        <w:widowControl w:val="0"/>
        <w:numPr>
          <w:ilvl w:val="1"/>
          <w:numId w:val="9"/>
        </w:numPr>
        <w:tabs>
          <w:tab w:val="left" w:pos="709"/>
        </w:tabs>
        <w:suppressAutoHyphens/>
        <w:spacing w:after="0" w:line="240" w:lineRule="auto"/>
        <w:ind w:left="0" w:right="141" w:firstLine="0"/>
        <w:jc w:val="both"/>
        <w:outlineLvl w:val="2"/>
        <w:rPr>
          <w:rFonts w:ascii="Tahoma" w:eastAsia="Times New Roman" w:hAnsi="Tahoma" w:cs="Tahoma"/>
          <w:iCs/>
          <w:szCs w:val="20"/>
        </w:rPr>
      </w:pPr>
      <w:r w:rsidRPr="00F9368E">
        <w:rPr>
          <w:rFonts w:ascii="Tahoma" w:eastAsia="Times New Roman" w:hAnsi="Tahoma" w:cs="Tahoma"/>
          <w:iCs/>
          <w:szCs w:val="20"/>
        </w:rPr>
        <w:t>Передаваемые Исполнителем разработки должны иметь преемственность Заказчика для дальнейшей поддержки. Для этого передаваемый исходный код должен быть:</w:t>
      </w:r>
    </w:p>
    <w:p w14:paraId="26A6EE8F" w14:textId="77777777" w:rsidR="009D3E72" w:rsidRPr="00F9368E" w:rsidRDefault="009D3E72" w:rsidP="004067E7">
      <w:pPr>
        <w:numPr>
          <w:ilvl w:val="0"/>
          <w:numId w:val="15"/>
        </w:numPr>
        <w:tabs>
          <w:tab w:val="left" w:pos="709"/>
        </w:tabs>
        <w:suppressAutoHyphens/>
        <w:spacing w:after="0" w:line="240" w:lineRule="auto"/>
        <w:ind w:left="0" w:right="141" w:firstLine="0"/>
        <w:jc w:val="both"/>
        <w:outlineLvl w:val="2"/>
        <w:rPr>
          <w:rFonts w:ascii="Tahoma" w:eastAsia="Times New Roman" w:hAnsi="Tahoma" w:cs="Tahoma"/>
          <w:iCs/>
          <w:szCs w:val="20"/>
        </w:rPr>
      </w:pPr>
      <w:r w:rsidRPr="00F9368E">
        <w:rPr>
          <w:rFonts w:ascii="Tahoma" w:eastAsia="Times New Roman" w:hAnsi="Tahoma" w:cs="Tahoma"/>
          <w:iCs/>
          <w:szCs w:val="20"/>
        </w:rPr>
        <w:t>Логически структурирован.</w:t>
      </w:r>
    </w:p>
    <w:p w14:paraId="6D1AA56F" w14:textId="77777777" w:rsidR="009D3E72" w:rsidRPr="00F9368E" w:rsidRDefault="009D3E72" w:rsidP="004067E7">
      <w:pPr>
        <w:numPr>
          <w:ilvl w:val="0"/>
          <w:numId w:val="15"/>
        </w:numPr>
        <w:tabs>
          <w:tab w:val="left" w:pos="709"/>
        </w:tabs>
        <w:suppressAutoHyphens/>
        <w:spacing w:after="0" w:line="240" w:lineRule="auto"/>
        <w:ind w:left="0" w:right="141" w:firstLine="0"/>
        <w:jc w:val="both"/>
        <w:outlineLvl w:val="2"/>
        <w:rPr>
          <w:rFonts w:ascii="Tahoma" w:eastAsia="Times New Roman" w:hAnsi="Tahoma" w:cs="Tahoma"/>
          <w:iCs/>
          <w:szCs w:val="20"/>
        </w:rPr>
      </w:pPr>
      <w:r w:rsidRPr="00F9368E">
        <w:rPr>
          <w:rFonts w:ascii="Tahoma" w:eastAsia="Times New Roman" w:hAnsi="Tahoma" w:cs="Tahoma"/>
          <w:iCs/>
          <w:szCs w:val="20"/>
        </w:rPr>
        <w:t>Содержать комментарии в достаточном для понимания основных логических веток, объеме.</w:t>
      </w:r>
    </w:p>
    <w:p w14:paraId="32498A16" w14:textId="77777777" w:rsidR="009D3E72" w:rsidRPr="00F9368E" w:rsidRDefault="009D3E72" w:rsidP="004067E7">
      <w:pPr>
        <w:numPr>
          <w:ilvl w:val="0"/>
          <w:numId w:val="15"/>
        </w:numPr>
        <w:tabs>
          <w:tab w:val="left" w:pos="-142"/>
          <w:tab w:val="left" w:pos="709"/>
        </w:tabs>
        <w:suppressAutoHyphens/>
        <w:spacing w:after="0" w:line="240" w:lineRule="auto"/>
        <w:ind w:left="0" w:right="141" w:firstLine="0"/>
        <w:jc w:val="both"/>
        <w:outlineLvl w:val="2"/>
        <w:rPr>
          <w:rFonts w:ascii="Tahoma" w:eastAsia="Times New Roman" w:hAnsi="Tahoma" w:cs="Tahoma"/>
          <w:iCs/>
          <w:szCs w:val="20"/>
        </w:rPr>
      </w:pPr>
      <w:r w:rsidRPr="00F9368E">
        <w:rPr>
          <w:rFonts w:ascii="Tahoma" w:eastAsia="Times New Roman" w:hAnsi="Tahoma" w:cs="Tahoma"/>
          <w:iCs/>
          <w:szCs w:val="20"/>
        </w:rPr>
        <w:t>Иметь логически правильное и связанное наименование переменных.</w:t>
      </w:r>
    </w:p>
    <w:p w14:paraId="4A434416" w14:textId="77777777" w:rsidR="009D3E72" w:rsidRPr="00F9368E" w:rsidRDefault="009D3E72" w:rsidP="004067E7">
      <w:pPr>
        <w:numPr>
          <w:ilvl w:val="0"/>
          <w:numId w:val="15"/>
        </w:numPr>
        <w:tabs>
          <w:tab w:val="left" w:pos="-142"/>
          <w:tab w:val="left" w:pos="709"/>
        </w:tabs>
        <w:suppressAutoHyphens/>
        <w:spacing w:after="0" w:line="240" w:lineRule="auto"/>
        <w:ind w:left="0" w:right="141" w:firstLine="0"/>
        <w:jc w:val="both"/>
        <w:outlineLvl w:val="2"/>
        <w:rPr>
          <w:rFonts w:ascii="Tahoma" w:eastAsia="Times New Roman" w:hAnsi="Tahoma" w:cs="Tahoma"/>
          <w:iCs/>
          <w:szCs w:val="20"/>
        </w:rPr>
      </w:pPr>
      <w:r w:rsidRPr="00F9368E">
        <w:rPr>
          <w:rFonts w:ascii="Tahoma" w:eastAsia="Times New Roman" w:hAnsi="Tahoma" w:cs="Tahoma"/>
          <w:iCs/>
          <w:szCs w:val="20"/>
        </w:rPr>
        <w:t>Не содержать незакрытых итераторов и обращений к базам данных.</w:t>
      </w:r>
    </w:p>
    <w:p w14:paraId="1197CE85" w14:textId="77777777" w:rsidR="009D3E72" w:rsidRPr="00F9368E" w:rsidRDefault="009D3E72" w:rsidP="004067E7">
      <w:pPr>
        <w:numPr>
          <w:ilvl w:val="0"/>
          <w:numId w:val="15"/>
        </w:numPr>
        <w:tabs>
          <w:tab w:val="left" w:pos="709"/>
        </w:tabs>
        <w:suppressAutoHyphens/>
        <w:spacing w:after="0" w:line="240" w:lineRule="auto"/>
        <w:ind w:left="0" w:right="141" w:firstLine="0"/>
        <w:jc w:val="both"/>
        <w:outlineLvl w:val="2"/>
        <w:rPr>
          <w:rFonts w:ascii="Tahoma" w:eastAsia="Times New Roman" w:hAnsi="Tahoma" w:cs="Tahoma"/>
          <w:iCs/>
          <w:szCs w:val="20"/>
        </w:rPr>
      </w:pPr>
      <w:r w:rsidRPr="00F9368E">
        <w:rPr>
          <w:rFonts w:ascii="Tahoma" w:eastAsia="Times New Roman" w:hAnsi="Tahoma" w:cs="Tahoma"/>
          <w:iCs/>
          <w:szCs w:val="20"/>
        </w:rPr>
        <w:t xml:space="preserve">В рамках внутреннего тестирования Исполнителем, должны готовиться нагрузочные тесты в том случае, если они предусмотрены в Заявке. </w:t>
      </w:r>
    </w:p>
    <w:p w14:paraId="07DA8595" w14:textId="77777777" w:rsidR="009D3E72" w:rsidRPr="00F9368E" w:rsidRDefault="009D3E72" w:rsidP="004067E7">
      <w:pPr>
        <w:widowControl w:val="0"/>
        <w:numPr>
          <w:ilvl w:val="0"/>
          <w:numId w:val="15"/>
        </w:numPr>
        <w:tabs>
          <w:tab w:val="left" w:pos="709"/>
          <w:tab w:val="left" w:pos="1134"/>
        </w:tabs>
        <w:suppressAutoHyphens/>
        <w:spacing w:after="0" w:line="240" w:lineRule="auto"/>
        <w:ind w:left="0" w:right="141" w:firstLine="0"/>
        <w:jc w:val="both"/>
        <w:outlineLvl w:val="2"/>
        <w:rPr>
          <w:rFonts w:ascii="Tahoma" w:eastAsia="Times New Roman" w:hAnsi="Tahoma" w:cs="Tahoma"/>
          <w:szCs w:val="20"/>
        </w:rPr>
      </w:pPr>
      <w:r w:rsidRPr="00F9368E">
        <w:rPr>
          <w:rFonts w:ascii="Tahoma" w:eastAsia="Times New Roman" w:hAnsi="Tahoma" w:cs="Tahoma"/>
          <w:szCs w:val="20"/>
        </w:rPr>
        <w:t xml:space="preserve">Правила оформления и публикация программного кода в соответствии с Заявкой. </w:t>
      </w:r>
    </w:p>
    <w:p w14:paraId="64DE9624" w14:textId="77777777" w:rsidR="009D3E72" w:rsidRPr="00F9368E" w:rsidRDefault="009D3E72" w:rsidP="004067E7">
      <w:pPr>
        <w:numPr>
          <w:ilvl w:val="0"/>
          <w:numId w:val="35"/>
        </w:numPr>
        <w:tabs>
          <w:tab w:val="left" w:pos="709"/>
        </w:tabs>
        <w:spacing w:after="0" w:line="240" w:lineRule="auto"/>
        <w:ind w:left="0" w:right="141" w:firstLine="0"/>
        <w:rPr>
          <w:rFonts w:ascii="Tahoma" w:eastAsia="Times New Roman" w:hAnsi="Tahoma" w:cs="Tahoma"/>
          <w:b/>
          <w:color w:val="000000"/>
          <w:szCs w:val="20"/>
        </w:rPr>
      </w:pPr>
      <w:r w:rsidRPr="00F9368E">
        <w:rPr>
          <w:rFonts w:ascii="Tahoma" w:eastAsia="Times New Roman" w:hAnsi="Tahoma" w:cs="Tahoma"/>
          <w:b/>
          <w:color w:val="000000"/>
          <w:szCs w:val="20"/>
        </w:rPr>
        <w:t xml:space="preserve">Требования к Исполнителю </w:t>
      </w:r>
    </w:p>
    <w:p w14:paraId="4A32CFE0" w14:textId="77777777" w:rsidR="009D3E72" w:rsidRPr="00F9368E" w:rsidRDefault="009D3E72" w:rsidP="004067E7">
      <w:pPr>
        <w:numPr>
          <w:ilvl w:val="1"/>
          <w:numId w:val="35"/>
        </w:numPr>
        <w:tabs>
          <w:tab w:val="left" w:pos="709"/>
        </w:tabs>
        <w:spacing w:after="0" w:line="240" w:lineRule="auto"/>
        <w:ind w:left="0" w:firstLine="0"/>
        <w:jc w:val="both"/>
        <w:rPr>
          <w:rFonts w:ascii="Tahoma" w:eastAsia="Times New Roman" w:hAnsi="Tahoma" w:cs="Tahoma"/>
          <w:color w:val="000000"/>
          <w:szCs w:val="20"/>
        </w:rPr>
      </w:pPr>
      <w:r w:rsidRPr="00F9368E">
        <w:rPr>
          <w:rFonts w:ascii="Tahoma" w:eastAsia="Times New Roman" w:hAnsi="Tahoma" w:cs="Tahoma"/>
          <w:color w:val="000000"/>
          <w:szCs w:val="20"/>
        </w:rPr>
        <w:t>Наличие статуса аттестованного партнера 1</w:t>
      </w:r>
      <w:proofErr w:type="gramStart"/>
      <w:r w:rsidRPr="00F9368E">
        <w:rPr>
          <w:rFonts w:ascii="Tahoma" w:eastAsia="Times New Roman" w:hAnsi="Tahoma" w:cs="Tahoma"/>
          <w:color w:val="000000"/>
          <w:szCs w:val="20"/>
        </w:rPr>
        <w:t>С:Франчайз</w:t>
      </w:r>
      <w:proofErr w:type="gramEnd"/>
      <w:r w:rsidRPr="00F9368E">
        <w:rPr>
          <w:rFonts w:ascii="Tahoma" w:eastAsia="Times New Roman" w:hAnsi="Tahoma" w:cs="Tahoma"/>
          <w:color w:val="000000"/>
          <w:szCs w:val="20"/>
        </w:rPr>
        <w:t>;</w:t>
      </w:r>
    </w:p>
    <w:p w14:paraId="1A5D9453" w14:textId="77777777" w:rsidR="009D3E72" w:rsidRPr="00F9368E" w:rsidRDefault="009D3E72" w:rsidP="004067E7">
      <w:pPr>
        <w:numPr>
          <w:ilvl w:val="1"/>
          <w:numId w:val="35"/>
        </w:numPr>
        <w:tabs>
          <w:tab w:val="left" w:pos="709"/>
        </w:tabs>
        <w:spacing w:after="0" w:line="240" w:lineRule="auto"/>
        <w:ind w:left="0" w:firstLine="0"/>
        <w:jc w:val="both"/>
        <w:rPr>
          <w:rFonts w:ascii="Tahoma" w:eastAsia="Times New Roman" w:hAnsi="Tahoma" w:cs="Tahoma"/>
          <w:color w:val="000000"/>
          <w:szCs w:val="20"/>
        </w:rPr>
      </w:pPr>
      <w:r w:rsidRPr="00F9368E">
        <w:rPr>
          <w:rFonts w:ascii="Tahoma" w:eastAsia="Times New Roman" w:hAnsi="Tahoma" w:cs="Tahoma"/>
          <w:color w:val="000000"/>
          <w:szCs w:val="20"/>
        </w:rPr>
        <w:t>Наличие сертифицированных специалистов по 1С. Подтверждается наличием сертификатов:</w:t>
      </w:r>
    </w:p>
    <w:p w14:paraId="131006BA" w14:textId="77777777" w:rsidR="009D3E72" w:rsidRPr="00F9368E" w:rsidRDefault="009D3E72" w:rsidP="004067E7">
      <w:pPr>
        <w:pStyle w:val="afffa"/>
        <w:numPr>
          <w:ilvl w:val="0"/>
          <w:numId w:val="40"/>
        </w:numPr>
        <w:tabs>
          <w:tab w:val="left" w:pos="709"/>
        </w:tabs>
        <w:spacing w:after="0" w:line="240" w:lineRule="auto"/>
        <w:ind w:left="0" w:firstLine="0"/>
        <w:jc w:val="both"/>
        <w:rPr>
          <w:rFonts w:ascii="Tahoma" w:eastAsia="Times New Roman" w:hAnsi="Tahoma" w:cs="Tahoma"/>
          <w:color w:val="000000"/>
          <w:szCs w:val="20"/>
        </w:rPr>
      </w:pPr>
      <w:r w:rsidRPr="00F9368E">
        <w:rPr>
          <w:rFonts w:ascii="Tahoma" w:eastAsia="Times New Roman" w:hAnsi="Tahoma" w:cs="Tahoma"/>
          <w:color w:val="000000"/>
          <w:szCs w:val="20"/>
        </w:rPr>
        <w:t>«1</w:t>
      </w:r>
      <w:proofErr w:type="gramStart"/>
      <w:r w:rsidRPr="00F9368E">
        <w:rPr>
          <w:rFonts w:ascii="Tahoma" w:eastAsia="Times New Roman" w:hAnsi="Tahoma" w:cs="Tahoma"/>
          <w:color w:val="000000"/>
          <w:szCs w:val="20"/>
        </w:rPr>
        <w:t>С:Руководитель</w:t>
      </w:r>
      <w:proofErr w:type="gramEnd"/>
      <w:r w:rsidRPr="00F9368E">
        <w:rPr>
          <w:rFonts w:ascii="Tahoma" w:eastAsia="Times New Roman" w:hAnsi="Tahoma" w:cs="Tahoma"/>
          <w:color w:val="000000"/>
          <w:szCs w:val="20"/>
        </w:rPr>
        <w:t xml:space="preserve"> корпоративных проектов» – не менее 1.</w:t>
      </w:r>
    </w:p>
    <w:p w14:paraId="68DEC77D" w14:textId="77777777" w:rsidR="009D3E72" w:rsidRPr="00F9368E" w:rsidRDefault="009D3E72" w:rsidP="004067E7">
      <w:pPr>
        <w:pStyle w:val="afffa"/>
        <w:numPr>
          <w:ilvl w:val="0"/>
          <w:numId w:val="40"/>
        </w:numPr>
        <w:tabs>
          <w:tab w:val="left" w:pos="709"/>
        </w:tabs>
        <w:spacing w:after="0" w:line="240" w:lineRule="auto"/>
        <w:ind w:left="0" w:firstLine="0"/>
        <w:jc w:val="both"/>
        <w:rPr>
          <w:rFonts w:ascii="Tahoma" w:eastAsia="Times New Roman" w:hAnsi="Tahoma" w:cs="Tahoma"/>
          <w:color w:val="000000"/>
          <w:szCs w:val="20"/>
        </w:rPr>
      </w:pPr>
      <w:r w:rsidRPr="00F9368E">
        <w:rPr>
          <w:rFonts w:ascii="Tahoma" w:eastAsia="Times New Roman" w:hAnsi="Tahoma" w:cs="Tahoma"/>
          <w:color w:val="000000"/>
          <w:szCs w:val="20"/>
        </w:rPr>
        <w:t>«1</w:t>
      </w:r>
      <w:proofErr w:type="gramStart"/>
      <w:r w:rsidRPr="00F9368E">
        <w:rPr>
          <w:rFonts w:ascii="Tahoma" w:eastAsia="Times New Roman" w:hAnsi="Tahoma" w:cs="Tahoma"/>
          <w:color w:val="000000"/>
          <w:szCs w:val="20"/>
        </w:rPr>
        <w:t>С:Эксперт</w:t>
      </w:r>
      <w:proofErr w:type="gramEnd"/>
      <w:r w:rsidRPr="00F9368E">
        <w:rPr>
          <w:rFonts w:ascii="Tahoma" w:eastAsia="Times New Roman" w:hAnsi="Tahoma" w:cs="Tahoma"/>
          <w:color w:val="000000"/>
          <w:szCs w:val="20"/>
        </w:rPr>
        <w:t xml:space="preserve"> по технологическим вопросам»– не менее 1.</w:t>
      </w:r>
    </w:p>
    <w:p w14:paraId="70DB8DE4" w14:textId="77777777" w:rsidR="009D3E72" w:rsidRPr="00F9368E" w:rsidRDefault="009D3E72" w:rsidP="004067E7">
      <w:pPr>
        <w:numPr>
          <w:ilvl w:val="0"/>
          <w:numId w:val="35"/>
        </w:numPr>
        <w:tabs>
          <w:tab w:val="left" w:pos="709"/>
        </w:tabs>
        <w:spacing w:after="0" w:line="240" w:lineRule="auto"/>
        <w:ind w:left="0" w:right="141" w:firstLine="0"/>
        <w:rPr>
          <w:rFonts w:ascii="Tahoma" w:eastAsia="Times New Roman" w:hAnsi="Tahoma" w:cs="Tahoma"/>
          <w:b/>
          <w:color w:val="000000"/>
          <w:szCs w:val="20"/>
        </w:rPr>
      </w:pPr>
      <w:r w:rsidRPr="00F9368E">
        <w:rPr>
          <w:rFonts w:ascii="Tahoma" w:eastAsia="Times New Roman" w:hAnsi="Tahoma" w:cs="Tahoma"/>
          <w:b/>
          <w:color w:val="000000"/>
          <w:szCs w:val="20"/>
        </w:rPr>
        <w:t>Перечень приложений к техническому заданию</w:t>
      </w:r>
    </w:p>
    <w:p w14:paraId="31DF5246" w14:textId="77777777" w:rsidR="009D3E72" w:rsidRPr="00F9368E" w:rsidRDefault="009D3E72" w:rsidP="004067E7">
      <w:pPr>
        <w:numPr>
          <w:ilvl w:val="0"/>
          <w:numId w:val="22"/>
        </w:numPr>
        <w:tabs>
          <w:tab w:val="left" w:pos="709"/>
        </w:tabs>
        <w:spacing w:after="0" w:line="240" w:lineRule="auto"/>
        <w:ind w:left="0" w:right="141" w:firstLine="0"/>
        <w:jc w:val="both"/>
        <w:rPr>
          <w:rFonts w:ascii="Tahoma" w:eastAsia="Times New Roman" w:hAnsi="Tahoma" w:cs="Tahoma"/>
          <w:bCs/>
          <w:szCs w:val="20"/>
        </w:rPr>
      </w:pPr>
      <w:r w:rsidRPr="00F9368E">
        <w:rPr>
          <w:rFonts w:ascii="Tahoma" w:eastAsia="Times New Roman" w:hAnsi="Tahoma" w:cs="Tahoma"/>
          <w:bCs/>
          <w:szCs w:val="20"/>
        </w:rPr>
        <w:t>Приложение №1 «Формы Заявок на доработку».</w:t>
      </w:r>
    </w:p>
    <w:p w14:paraId="5F641760" w14:textId="00EC4D08" w:rsidR="009D3E72" w:rsidRPr="00F9368E" w:rsidRDefault="009D3E72" w:rsidP="004067E7">
      <w:pPr>
        <w:numPr>
          <w:ilvl w:val="0"/>
          <w:numId w:val="22"/>
        </w:numPr>
        <w:tabs>
          <w:tab w:val="left" w:pos="709"/>
        </w:tabs>
        <w:spacing w:after="0" w:line="240" w:lineRule="auto"/>
        <w:ind w:left="0" w:right="141" w:firstLine="0"/>
        <w:jc w:val="both"/>
        <w:rPr>
          <w:rFonts w:ascii="Tahoma" w:eastAsia="Times New Roman" w:hAnsi="Tahoma" w:cs="Tahoma"/>
          <w:bCs/>
          <w:szCs w:val="20"/>
        </w:rPr>
      </w:pPr>
      <w:r w:rsidRPr="00F9368E">
        <w:rPr>
          <w:rFonts w:ascii="Tahoma" w:eastAsia="Times New Roman" w:hAnsi="Tahoma" w:cs="Tahoma"/>
          <w:bCs/>
          <w:szCs w:val="20"/>
        </w:rPr>
        <w:t>Прило</w:t>
      </w:r>
      <w:r w:rsidR="0015526A">
        <w:rPr>
          <w:rFonts w:ascii="Tahoma" w:eastAsia="Times New Roman" w:hAnsi="Tahoma" w:cs="Tahoma"/>
          <w:bCs/>
          <w:szCs w:val="20"/>
        </w:rPr>
        <w:t>жение №2</w:t>
      </w:r>
      <w:r w:rsidRPr="00F9368E">
        <w:rPr>
          <w:rFonts w:ascii="Tahoma" w:eastAsia="Times New Roman" w:hAnsi="Tahoma" w:cs="Tahoma"/>
          <w:bCs/>
          <w:szCs w:val="20"/>
        </w:rPr>
        <w:t xml:space="preserve"> к Заявке на доработку «Состав услуг».</w:t>
      </w:r>
    </w:p>
    <w:p w14:paraId="1DE1B6D0" w14:textId="2287CEF0" w:rsidR="009D3E72" w:rsidRPr="00F9368E" w:rsidRDefault="0015526A" w:rsidP="004067E7">
      <w:pPr>
        <w:numPr>
          <w:ilvl w:val="0"/>
          <w:numId w:val="22"/>
        </w:numPr>
        <w:tabs>
          <w:tab w:val="left" w:pos="709"/>
        </w:tabs>
        <w:spacing w:after="0" w:line="240" w:lineRule="auto"/>
        <w:ind w:left="0" w:right="141" w:firstLine="0"/>
        <w:jc w:val="both"/>
        <w:rPr>
          <w:rFonts w:ascii="Tahoma" w:eastAsia="Times New Roman" w:hAnsi="Tahoma" w:cs="Tahoma"/>
          <w:bCs/>
          <w:szCs w:val="20"/>
        </w:rPr>
      </w:pPr>
      <w:r>
        <w:rPr>
          <w:rFonts w:ascii="Tahoma" w:eastAsia="Times New Roman" w:hAnsi="Tahoma" w:cs="Tahoma"/>
          <w:bCs/>
          <w:szCs w:val="20"/>
        </w:rPr>
        <w:t>Приложение №3</w:t>
      </w:r>
      <w:r w:rsidR="009D3E72" w:rsidRPr="00F9368E">
        <w:rPr>
          <w:rFonts w:ascii="Tahoma" w:eastAsia="Times New Roman" w:hAnsi="Tahoma" w:cs="Tahoma"/>
          <w:bCs/>
          <w:szCs w:val="20"/>
        </w:rPr>
        <w:t xml:space="preserve"> к Заявке на доработку «Требования к оказанию услуг».</w:t>
      </w:r>
    </w:p>
    <w:p w14:paraId="772F037B" w14:textId="4A03E81D" w:rsidR="009D3E72" w:rsidRPr="00F9368E" w:rsidRDefault="0015526A" w:rsidP="004067E7">
      <w:pPr>
        <w:numPr>
          <w:ilvl w:val="0"/>
          <w:numId w:val="22"/>
        </w:numPr>
        <w:tabs>
          <w:tab w:val="left" w:pos="709"/>
        </w:tabs>
        <w:spacing w:after="0" w:line="240" w:lineRule="auto"/>
        <w:ind w:left="0" w:right="141" w:firstLine="0"/>
        <w:jc w:val="both"/>
        <w:rPr>
          <w:rFonts w:ascii="Tahoma" w:eastAsia="Times New Roman" w:hAnsi="Tahoma" w:cs="Tahoma"/>
          <w:bCs/>
          <w:szCs w:val="20"/>
        </w:rPr>
      </w:pPr>
      <w:r>
        <w:rPr>
          <w:rFonts w:ascii="Tahoma" w:eastAsia="Times New Roman" w:hAnsi="Tahoma" w:cs="Tahoma"/>
          <w:bCs/>
          <w:szCs w:val="20"/>
        </w:rPr>
        <w:t>Приложение №4</w:t>
      </w:r>
      <w:r w:rsidR="009D3E72" w:rsidRPr="00F9368E">
        <w:rPr>
          <w:rFonts w:ascii="Tahoma" w:eastAsia="Times New Roman" w:hAnsi="Tahoma" w:cs="Tahoma"/>
          <w:bCs/>
          <w:szCs w:val="20"/>
        </w:rPr>
        <w:t xml:space="preserve"> к Заявке на доработку «Протокол передачи удаленных рабочих мест».</w:t>
      </w:r>
    </w:p>
    <w:p w14:paraId="61A56F2E" w14:textId="14F4687D" w:rsidR="009D3E72" w:rsidRDefault="0015526A" w:rsidP="004067E7">
      <w:pPr>
        <w:numPr>
          <w:ilvl w:val="0"/>
          <w:numId w:val="22"/>
        </w:numPr>
        <w:tabs>
          <w:tab w:val="left" w:pos="709"/>
        </w:tabs>
        <w:spacing w:after="0" w:line="240" w:lineRule="auto"/>
        <w:ind w:left="0" w:right="141" w:firstLine="0"/>
        <w:jc w:val="both"/>
        <w:rPr>
          <w:rFonts w:ascii="Tahoma" w:eastAsia="Times New Roman" w:hAnsi="Tahoma" w:cs="Tahoma"/>
          <w:bCs/>
          <w:szCs w:val="20"/>
        </w:rPr>
      </w:pPr>
      <w:r>
        <w:rPr>
          <w:rFonts w:ascii="Tahoma" w:eastAsia="Times New Roman" w:hAnsi="Tahoma" w:cs="Tahoma"/>
          <w:bCs/>
          <w:szCs w:val="20"/>
        </w:rPr>
        <w:t>Приложение №5</w:t>
      </w:r>
      <w:r w:rsidR="009D3E72" w:rsidRPr="00F9368E">
        <w:rPr>
          <w:rFonts w:ascii="Tahoma" w:eastAsia="Times New Roman" w:hAnsi="Tahoma" w:cs="Tahoma"/>
          <w:bCs/>
          <w:szCs w:val="20"/>
        </w:rPr>
        <w:t xml:space="preserve"> к Заявке на доработку «Результаты услуг, Протокол оказанных услуг по Заявке на доработку».</w:t>
      </w:r>
    </w:p>
    <w:p w14:paraId="22A72E53" w14:textId="5276FC2B" w:rsidR="009D3E72" w:rsidRPr="004067E7" w:rsidRDefault="006D7CAC" w:rsidP="00F9368E">
      <w:pPr>
        <w:numPr>
          <w:ilvl w:val="0"/>
          <w:numId w:val="22"/>
        </w:numPr>
        <w:tabs>
          <w:tab w:val="left" w:pos="709"/>
        </w:tabs>
        <w:spacing w:after="0" w:line="240" w:lineRule="auto"/>
        <w:ind w:left="0" w:right="141" w:firstLine="0"/>
        <w:jc w:val="both"/>
        <w:rPr>
          <w:rFonts w:ascii="Tahoma" w:eastAsia="Times New Roman" w:hAnsi="Tahoma" w:cs="Tahoma"/>
          <w:bCs/>
          <w:szCs w:val="20"/>
        </w:rPr>
      </w:pPr>
      <w:r>
        <w:rPr>
          <w:rFonts w:ascii="Tahoma" w:eastAsia="Times New Roman" w:hAnsi="Tahoma" w:cs="Tahoma"/>
          <w:bCs/>
          <w:szCs w:val="20"/>
        </w:rPr>
        <w:t xml:space="preserve">Приложение №6 </w:t>
      </w:r>
      <w:r w:rsidR="004067E7" w:rsidRPr="00E25613">
        <w:rPr>
          <w:rFonts w:ascii="Tahoma" w:eastAsia="Times New Roman" w:hAnsi="Tahoma" w:cs="Tahoma"/>
          <w:bCs/>
          <w:szCs w:val="20"/>
        </w:rPr>
        <w:t>Требования по информационной безопасности для удаленного доступа подрядчико</w:t>
      </w:r>
      <w:r w:rsidR="004067E7">
        <w:rPr>
          <w:rFonts w:ascii="Tahoma" w:eastAsia="Times New Roman" w:hAnsi="Tahoma" w:cs="Tahoma"/>
          <w:bCs/>
          <w:szCs w:val="20"/>
        </w:rPr>
        <w:t>в к инфраструктуре ПАО «Т Плюс»</w:t>
      </w:r>
      <w:r>
        <w:rPr>
          <w:rFonts w:ascii="Tahoma" w:eastAsia="Times New Roman" w:hAnsi="Tahoma" w:cs="Tahoma"/>
          <w:bCs/>
          <w:szCs w:val="20"/>
        </w:rPr>
        <w:t xml:space="preserve">. </w:t>
      </w:r>
    </w:p>
    <w:p w14:paraId="14EFBD3E" w14:textId="77777777" w:rsidR="0015526A" w:rsidRPr="00DB625F" w:rsidRDefault="0015526A" w:rsidP="0015526A">
      <w:pPr>
        <w:pageBreakBefore/>
        <w:widowControl w:val="0"/>
        <w:shd w:val="clear" w:color="auto" w:fill="FFFFFF"/>
        <w:autoSpaceDE w:val="0"/>
        <w:autoSpaceDN w:val="0"/>
        <w:spacing w:after="0" w:line="240" w:lineRule="auto"/>
        <w:jc w:val="right"/>
        <w:rPr>
          <w:rFonts w:ascii="Tahoma" w:eastAsia="Times New Roman" w:hAnsi="Tahoma" w:cs="Tahoma"/>
          <w:i/>
          <w:color w:val="000000"/>
          <w:szCs w:val="20"/>
        </w:rPr>
      </w:pPr>
      <w:r w:rsidRPr="00DB625F">
        <w:rPr>
          <w:rFonts w:ascii="Tahoma" w:eastAsia="Times New Roman" w:hAnsi="Tahoma" w:cs="Tahoma"/>
          <w:bCs/>
          <w:color w:val="000000"/>
          <w:szCs w:val="20"/>
        </w:rPr>
        <w:t>Приложение №1</w:t>
      </w:r>
      <w:r w:rsidRPr="00DB625F">
        <w:rPr>
          <w:rFonts w:ascii="Tahoma" w:eastAsia="Times New Roman" w:hAnsi="Tahoma" w:cs="Tahoma"/>
          <w:color w:val="000000"/>
          <w:szCs w:val="20"/>
        </w:rPr>
        <w:t xml:space="preserve">  </w:t>
      </w:r>
    </w:p>
    <w:p w14:paraId="4C3BA0B4" w14:textId="77777777" w:rsidR="0015526A" w:rsidRDefault="0015526A" w:rsidP="0015526A">
      <w:pPr>
        <w:widowControl w:val="0"/>
        <w:shd w:val="clear" w:color="auto" w:fill="FFFFFF"/>
        <w:autoSpaceDE w:val="0"/>
        <w:autoSpaceDN w:val="0"/>
        <w:spacing w:after="0" w:line="240" w:lineRule="auto"/>
        <w:jc w:val="right"/>
        <w:rPr>
          <w:rFonts w:ascii="Tahoma" w:eastAsia="Times New Roman" w:hAnsi="Tahoma" w:cs="Tahoma"/>
          <w:color w:val="000000"/>
          <w:szCs w:val="20"/>
        </w:rPr>
      </w:pPr>
      <w:r w:rsidRPr="00DB625F">
        <w:rPr>
          <w:rFonts w:ascii="Tahoma" w:eastAsia="Times New Roman" w:hAnsi="Tahoma" w:cs="Tahoma"/>
          <w:color w:val="000000"/>
          <w:szCs w:val="20"/>
        </w:rPr>
        <w:t>к Техническому заданию на оказание услуг</w:t>
      </w:r>
      <w:r w:rsidRPr="00DB625F">
        <w:rPr>
          <w:rFonts w:ascii="Tahoma" w:eastAsia="Times New Roman" w:hAnsi="Tahoma" w:cs="Tahoma"/>
          <w:color w:val="000000"/>
          <w:szCs w:val="20"/>
        </w:rPr>
        <w:br/>
        <w:t xml:space="preserve">по доработке функциональности корпоративной </w:t>
      </w:r>
    </w:p>
    <w:p w14:paraId="26910789" w14:textId="77777777" w:rsidR="0015526A" w:rsidRPr="00DB625F" w:rsidRDefault="0015526A" w:rsidP="0015526A">
      <w:pPr>
        <w:widowControl w:val="0"/>
        <w:shd w:val="clear" w:color="auto" w:fill="FFFFFF"/>
        <w:autoSpaceDE w:val="0"/>
        <w:autoSpaceDN w:val="0"/>
        <w:spacing w:after="0" w:line="240" w:lineRule="auto"/>
        <w:jc w:val="right"/>
        <w:rPr>
          <w:rFonts w:ascii="Tahoma" w:eastAsia="Times New Roman" w:hAnsi="Tahoma" w:cs="Tahoma"/>
          <w:i/>
          <w:color w:val="000000"/>
          <w:szCs w:val="20"/>
        </w:rPr>
      </w:pPr>
      <w:r w:rsidRPr="00DB625F">
        <w:rPr>
          <w:rFonts w:ascii="Tahoma" w:eastAsia="Times New Roman" w:hAnsi="Tahoma" w:cs="Tahoma"/>
          <w:color w:val="000000"/>
          <w:szCs w:val="20"/>
        </w:rPr>
        <w:t xml:space="preserve">информационной </w:t>
      </w:r>
      <w:proofErr w:type="spellStart"/>
      <w:r w:rsidRPr="00DB625F">
        <w:rPr>
          <w:rFonts w:ascii="Tahoma" w:eastAsia="Times New Roman" w:hAnsi="Tahoma" w:cs="Tahoma"/>
          <w:color w:val="000000"/>
          <w:szCs w:val="20"/>
        </w:rPr>
        <w:t>биллинговой</w:t>
      </w:r>
      <w:proofErr w:type="spellEnd"/>
      <w:r w:rsidRPr="00DB625F">
        <w:rPr>
          <w:rFonts w:ascii="Tahoma" w:eastAsia="Times New Roman" w:hAnsi="Tahoma" w:cs="Tahoma"/>
          <w:color w:val="000000"/>
          <w:szCs w:val="20"/>
        </w:rPr>
        <w:t xml:space="preserve"> системы</w:t>
      </w:r>
      <w:r>
        <w:rPr>
          <w:rFonts w:ascii="Tahoma" w:eastAsia="Times New Roman" w:hAnsi="Tahoma" w:cs="Tahoma"/>
          <w:color w:val="000000"/>
          <w:szCs w:val="20"/>
        </w:rPr>
        <w:t xml:space="preserve"> </w:t>
      </w:r>
      <w:r w:rsidRPr="00DB625F">
        <w:rPr>
          <w:rFonts w:ascii="Tahoma" w:eastAsia="Times New Roman" w:hAnsi="Tahoma" w:cs="Tahoma"/>
          <w:color w:val="000000"/>
          <w:szCs w:val="20"/>
        </w:rPr>
        <w:t>1</w:t>
      </w:r>
      <w:proofErr w:type="gramStart"/>
      <w:r w:rsidRPr="00DB625F">
        <w:rPr>
          <w:rFonts w:ascii="Tahoma" w:eastAsia="Times New Roman" w:hAnsi="Tahoma" w:cs="Tahoma"/>
          <w:color w:val="000000"/>
          <w:szCs w:val="20"/>
        </w:rPr>
        <w:t>С:Энергобиллинг</w:t>
      </w:r>
      <w:proofErr w:type="gramEnd"/>
    </w:p>
    <w:p w14:paraId="24DAED0F" w14:textId="77777777" w:rsidR="0015526A" w:rsidRPr="00DB625F" w:rsidRDefault="0015526A" w:rsidP="0015526A">
      <w:pPr>
        <w:spacing w:after="0" w:line="240" w:lineRule="auto"/>
        <w:contextualSpacing/>
        <w:jc w:val="center"/>
        <w:rPr>
          <w:rFonts w:ascii="Tahoma" w:eastAsia="Times New Roman" w:hAnsi="Tahoma" w:cs="Tahoma"/>
          <w:szCs w:val="20"/>
        </w:rPr>
      </w:pPr>
    </w:p>
    <w:p w14:paraId="7DC52D90" w14:textId="77777777" w:rsidR="0015526A" w:rsidRPr="00DB625F" w:rsidRDefault="0015526A" w:rsidP="0015526A">
      <w:pPr>
        <w:spacing w:after="0" w:line="240" w:lineRule="auto"/>
        <w:contextualSpacing/>
        <w:jc w:val="center"/>
        <w:rPr>
          <w:rFonts w:ascii="Tahoma" w:eastAsia="Times New Roman" w:hAnsi="Tahoma" w:cs="Tahoma"/>
          <w:szCs w:val="20"/>
          <w:lang w:eastAsia="x-none"/>
        </w:rPr>
      </w:pPr>
      <w:r w:rsidRPr="00DB625F">
        <w:rPr>
          <w:rFonts w:ascii="Tahoma" w:eastAsia="Times New Roman" w:hAnsi="Tahoma" w:cs="Tahoma"/>
          <w:szCs w:val="20"/>
        </w:rPr>
        <w:t xml:space="preserve">Форма Заявки на доработку по Фиксированному перечню </w:t>
      </w:r>
      <w:proofErr w:type="gramStart"/>
      <w:r w:rsidRPr="00DB625F">
        <w:rPr>
          <w:rFonts w:ascii="Tahoma" w:eastAsia="Times New Roman" w:hAnsi="Tahoma" w:cs="Tahoma"/>
          <w:szCs w:val="20"/>
        </w:rPr>
        <w:t>Услуг</w:t>
      </w:r>
      <w:r w:rsidRPr="00DB625F">
        <w:rPr>
          <w:rFonts w:ascii="Tahoma" w:eastAsia="Times New Roman" w:hAnsi="Tahoma" w:cs="Tahoma"/>
          <w:szCs w:val="20"/>
        </w:rPr>
        <w:br/>
        <w:t>(</w:t>
      </w:r>
      <w:proofErr w:type="gramEnd"/>
      <w:r w:rsidRPr="00DB625F">
        <w:rPr>
          <w:rFonts w:ascii="Tahoma" w:eastAsia="Times New Roman" w:hAnsi="Tahoma" w:cs="Tahoma"/>
          <w:szCs w:val="20"/>
        </w:rPr>
        <w:t>в соответствии с п. 3.2.1 настоящего ТЗ)</w:t>
      </w:r>
    </w:p>
    <w:p w14:paraId="1071FAB5" w14:textId="77777777" w:rsidR="0015526A" w:rsidRDefault="0015526A" w:rsidP="0015526A">
      <w:pPr>
        <w:widowControl w:val="0"/>
        <w:autoSpaceDE w:val="0"/>
        <w:autoSpaceDN w:val="0"/>
        <w:spacing w:after="0" w:line="240" w:lineRule="auto"/>
        <w:jc w:val="center"/>
        <w:rPr>
          <w:rFonts w:ascii="Tahoma" w:eastAsia="Times New Roman" w:hAnsi="Tahoma" w:cs="Tahoma"/>
          <w:b/>
          <w:bCs/>
          <w:caps/>
          <w:szCs w:val="20"/>
        </w:rPr>
      </w:pPr>
    </w:p>
    <w:p w14:paraId="7FAB9BEF" w14:textId="77777777" w:rsidR="0015526A" w:rsidRPr="00DB625F" w:rsidRDefault="0015526A" w:rsidP="0015526A">
      <w:pPr>
        <w:widowControl w:val="0"/>
        <w:autoSpaceDE w:val="0"/>
        <w:autoSpaceDN w:val="0"/>
        <w:spacing w:after="0" w:line="240" w:lineRule="auto"/>
        <w:jc w:val="center"/>
        <w:rPr>
          <w:rFonts w:ascii="Tahoma" w:eastAsia="Times New Roman" w:hAnsi="Tahoma" w:cs="Tahoma"/>
          <w:b/>
          <w:bCs/>
          <w:szCs w:val="20"/>
        </w:rPr>
      </w:pPr>
      <w:r w:rsidRPr="00DB625F">
        <w:rPr>
          <w:rFonts w:ascii="Tahoma" w:eastAsia="Times New Roman" w:hAnsi="Tahoma" w:cs="Tahoma"/>
          <w:b/>
          <w:bCs/>
          <w:caps/>
          <w:szCs w:val="20"/>
        </w:rPr>
        <w:t>Заявка</w:t>
      </w:r>
      <w:r w:rsidRPr="00DB625F">
        <w:rPr>
          <w:rFonts w:ascii="Tahoma" w:eastAsia="Times New Roman" w:hAnsi="Tahoma" w:cs="Tahoma"/>
          <w:b/>
          <w:bCs/>
          <w:szCs w:val="20"/>
        </w:rPr>
        <w:t xml:space="preserve"> №_____ от __________</w:t>
      </w:r>
    </w:p>
    <w:p w14:paraId="758A2A24" w14:textId="77777777" w:rsidR="0015526A" w:rsidRPr="00DB625F" w:rsidRDefault="0015526A" w:rsidP="0015526A">
      <w:pPr>
        <w:widowControl w:val="0"/>
        <w:autoSpaceDE w:val="0"/>
        <w:autoSpaceDN w:val="0"/>
        <w:spacing w:after="0" w:line="240" w:lineRule="auto"/>
        <w:jc w:val="center"/>
        <w:rPr>
          <w:rFonts w:ascii="Tahoma" w:eastAsia="Times New Roman" w:hAnsi="Tahoma" w:cs="Tahoma"/>
          <w:bCs/>
          <w:szCs w:val="20"/>
        </w:rPr>
      </w:pPr>
      <w:r w:rsidRPr="00DB625F">
        <w:rPr>
          <w:rFonts w:ascii="Tahoma" w:eastAsia="Times New Roman" w:hAnsi="Tahoma" w:cs="Tahoma"/>
          <w:bCs/>
          <w:szCs w:val="20"/>
        </w:rPr>
        <w:t>к Договору №____________ от «___» ________ 202_ г.</w:t>
      </w:r>
    </w:p>
    <w:p w14:paraId="507F8CE8" w14:textId="77777777" w:rsidR="0015526A" w:rsidRPr="00DB625F" w:rsidRDefault="0015526A" w:rsidP="0015526A">
      <w:pPr>
        <w:autoSpaceDE w:val="0"/>
        <w:autoSpaceDN w:val="0"/>
        <w:adjustRightInd w:val="0"/>
        <w:spacing w:after="0" w:line="240" w:lineRule="auto"/>
        <w:rPr>
          <w:rFonts w:ascii="Tahoma" w:eastAsia="Times New Roman" w:hAnsi="Tahoma" w:cs="Tahoma"/>
          <w:color w:val="000000"/>
          <w:szCs w:val="20"/>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58"/>
        <w:gridCol w:w="2898"/>
        <w:gridCol w:w="1417"/>
        <w:gridCol w:w="2552"/>
        <w:gridCol w:w="2409"/>
      </w:tblGrid>
      <w:tr w:rsidR="0015526A" w:rsidRPr="00DB625F" w14:paraId="147AEAD1" w14:textId="77777777" w:rsidTr="00C01B25">
        <w:tc>
          <w:tcPr>
            <w:tcW w:w="358" w:type="dxa"/>
            <w:shd w:val="clear" w:color="auto" w:fill="D9D9D9"/>
            <w:vAlign w:val="center"/>
          </w:tcPr>
          <w:p w14:paraId="484D746D" w14:textId="77777777" w:rsidR="0015526A" w:rsidRPr="00DB625F" w:rsidRDefault="0015526A" w:rsidP="00C01B25">
            <w:pPr>
              <w:autoSpaceDE w:val="0"/>
              <w:autoSpaceDN w:val="0"/>
              <w:adjustRightInd w:val="0"/>
              <w:spacing w:after="0" w:line="240" w:lineRule="auto"/>
              <w:jc w:val="center"/>
              <w:rPr>
                <w:rFonts w:ascii="Tahoma" w:eastAsia="Times New Roman" w:hAnsi="Tahoma" w:cs="Tahoma"/>
                <w:color w:val="000000"/>
                <w:szCs w:val="20"/>
              </w:rPr>
            </w:pPr>
            <w:r w:rsidRPr="00DB625F">
              <w:rPr>
                <w:rFonts w:ascii="Tahoma" w:eastAsia="Times New Roman" w:hAnsi="Tahoma" w:cs="Tahoma"/>
                <w:color w:val="000000"/>
                <w:szCs w:val="20"/>
              </w:rPr>
              <w:t>№</w:t>
            </w:r>
          </w:p>
        </w:tc>
        <w:tc>
          <w:tcPr>
            <w:tcW w:w="2898" w:type="dxa"/>
            <w:shd w:val="clear" w:color="auto" w:fill="D9D9D9"/>
            <w:vAlign w:val="center"/>
          </w:tcPr>
          <w:p w14:paraId="5E7852C3" w14:textId="77777777" w:rsidR="0015526A" w:rsidRPr="00DB625F" w:rsidRDefault="0015526A" w:rsidP="00C01B25">
            <w:pPr>
              <w:autoSpaceDE w:val="0"/>
              <w:autoSpaceDN w:val="0"/>
              <w:adjustRightInd w:val="0"/>
              <w:spacing w:after="0" w:line="240" w:lineRule="auto"/>
              <w:jc w:val="center"/>
              <w:rPr>
                <w:rFonts w:ascii="Tahoma" w:eastAsia="Times New Roman" w:hAnsi="Tahoma" w:cs="Tahoma"/>
                <w:color w:val="000000"/>
                <w:szCs w:val="20"/>
              </w:rPr>
            </w:pPr>
            <w:r w:rsidRPr="00DB625F">
              <w:rPr>
                <w:rFonts w:ascii="Tahoma" w:eastAsia="Times New Roman" w:hAnsi="Tahoma" w:cs="Tahoma"/>
                <w:color w:val="000000"/>
                <w:szCs w:val="20"/>
              </w:rPr>
              <w:t>Наименование Услуги</w:t>
            </w:r>
          </w:p>
        </w:tc>
        <w:tc>
          <w:tcPr>
            <w:tcW w:w="1417" w:type="dxa"/>
            <w:shd w:val="clear" w:color="auto" w:fill="D9D9D9"/>
            <w:vAlign w:val="center"/>
          </w:tcPr>
          <w:p w14:paraId="490BE286" w14:textId="77777777" w:rsidR="0015526A" w:rsidRPr="00DB625F" w:rsidRDefault="0015526A" w:rsidP="00C01B25">
            <w:pPr>
              <w:autoSpaceDE w:val="0"/>
              <w:autoSpaceDN w:val="0"/>
              <w:adjustRightInd w:val="0"/>
              <w:spacing w:after="0" w:line="240" w:lineRule="auto"/>
              <w:jc w:val="center"/>
              <w:rPr>
                <w:rFonts w:ascii="Tahoma" w:eastAsia="Times New Roman" w:hAnsi="Tahoma" w:cs="Tahoma"/>
                <w:color w:val="000000"/>
                <w:szCs w:val="20"/>
              </w:rPr>
            </w:pPr>
            <w:r w:rsidRPr="00DB625F">
              <w:rPr>
                <w:rFonts w:ascii="Tahoma" w:eastAsia="Times New Roman" w:hAnsi="Tahoma" w:cs="Tahoma"/>
                <w:color w:val="000000"/>
                <w:szCs w:val="20"/>
              </w:rPr>
              <w:t>Сроки оказания Услуг</w:t>
            </w:r>
          </w:p>
        </w:tc>
        <w:tc>
          <w:tcPr>
            <w:tcW w:w="2552" w:type="dxa"/>
            <w:shd w:val="clear" w:color="auto" w:fill="D9D9D9"/>
            <w:vAlign w:val="center"/>
          </w:tcPr>
          <w:p w14:paraId="67FE06CB" w14:textId="77777777" w:rsidR="0015526A" w:rsidRPr="00DB625F" w:rsidRDefault="0015526A" w:rsidP="00C01B25">
            <w:pPr>
              <w:autoSpaceDE w:val="0"/>
              <w:autoSpaceDN w:val="0"/>
              <w:adjustRightInd w:val="0"/>
              <w:spacing w:after="0" w:line="240" w:lineRule="auto"/>
              <w:jc w:val="center"/>
              <w:rPr>
                <w:rFonts w:ascii="Tahoma" w:eastAsia="Times New Roman" w:hAnsi="Tahoma" w:cs="Tahoma"/>
                <w:color w:val="000000"/>
                <w:szCs w:val="20"/>
              </w:rPr>
            </w:pPr>
            <w:r w:rsidRPr="00DB625F">
              <w:rPr>
                <w:rFonts w:ascii="Tahoma" w:eastAsia="Times New Roman" w:hAnsi="Tahoma" w:cs="Tahoma"/>
                <w:color w:val="000000"/>
                <w:szCs w:val="20"/>
              </w:rPr>
              <w:t>Состав оказанных услуг</w:t>
            </w:r>
          </w:p>
        </w:tc>
        <w:tc>
          <w:tcPr>
            <w:tcW w:w="2409" w:type="dxa"/>
            <w:shd w:val="clear" w:color="auto" w:fill="D9D9D9"/>
            <w:vAlign w:val="center"/>
          </w:tcPr>
          <w:p w14:paraId="17578AF7" w14:textId="77777777" w:rsidR="0015526A" w:rsidRPr="00DB625F" w:rsidRDefault="0015526A" w:rsidP="00C01B25">
            <w:pPr>
              <w:autoSpaceDE w:val="0"/>
              <w:autoSpaceDN w:val="0"/>
              <w:adjustRightInd w:val="0"/>
              <w:spacing w:after="0" w:line="240" w:lineRule="auto"/>
              <w:jc w:val="center"/>
              <w:rPr>
                <w:rFonts w:ascii="Tahoma" w:eastAsia="Times New Roman" w:hAnsi="Tahoma" w:cs="Tahoma"/>
                <w:color w:val="000000"/>
                <w:szCs w:val="20"/>
              </w:rPr>
            </w:pPr>
            <w:r w:rsidRPr="00DB625F">
              <w:rPr>
                <w:rFonts w:ascii="Tahoma" w:eastAsia="Times New Roman" w:hAnsi="Tahoma" w:cs="Tahoma"/>
                <w:color w:val="000000"/>
                <w:szCs w:val="20"/>
              </w:rPr>
              <w:t>Стоимость Услуг, руб.</w:t>
            </w:r>
            <w:r w:rsidRPr="00DB625F">
              <w:rPr>
                <w:rFonts w:ascii="Tahoma" w:eastAsia="Times New Roman" w:hAnsi="Tahoma" w:cs="Tahoma"/>
                <w:color w:val="000000"/>
                <w:szCs w:val="20"/>
              </w:rPr>
              <w:br/>
              <w:t>с НДС</w:t>
            </w:r>
          </w:p>
        </w:tc>
      </w:tr>
      <w:tr w:rsidR="0015526A" w:rsidRPr="00DB625F" w14:paraId="7B291C9B" w14:textId="77777777" w:rsidTr="00C01B25">
        <w:trPr>
          <w:trHeight w:val="423"/>
        </w:trPr>
        <w:tc>
          <w:tcPr>
            <w:tcW w:w="358" w:type="dxa"/>
            <w:vAlign w:val="center"/>
          </w:tcPr>
          <w:p w14:paraId="4A8F1989" w14:textId="77777777" w:rsidR="0015526A" w:rsidRPr="00DB625F" w:rsidRDefault="0015526A" w:rsidP="00C01B25">
            <w:pPr>
              <w:autoSpaceDE w:val="0"/>
              <w:autoSpaceDN w:val="0"/>
              <w:adjustRightInd w:val="0"/>
              <w:spacing w:after="0" w:line="240" w:lineRule="auto"/>
              <w:rPr>
                <w:rFonts w:ascii="Tahoma" w:eastAsia="Times New Roman" w:hAnsi="Tahoma" w:cs="Tahoma"/>
                <w:color w:val="000000"/>
                <w:szCs w:val="20"/>
              </w:rPr>
            </w:pPr>
          </w:p>
        </w:tc>
        <w:tc>
          <w:tcPr>
            <w:tcW w:w="2898" w:type="dxa"/>
            <w:vAlign w:val="center"/>
          </w:tcPr>
          <w:p w14:paraId="6ED36CCA" w14:textId="77777777" w:rsidR="0015526A" w:rsidRPr="00DB625F" w:rsidRDefault="0015526A" w:rsidP="00C01B25">
            <w:pPr>
              <w:autoSpaceDE w:val="0"/>
              <w:autoSpaceDN w:val="0"/>
              <w:adjustRightInd w:val="0"/>
              <w:spacing w:after="0" w:line="240" w:lineRule="auto"/>
              <w:rPr>
                <w:rFonts w:ascii="Tahoma" w:eastAsia="Times New Roman" w:hAnsi="Tahoma" w:cs="Tahoma"/>
                <w:color w:val="000000"/>
                <w:szCs w:val="20"/>
              </w:rPr>
            </w:pPr>
          </w:p>
        </w:tc>
        <w:tc>
          <w:tcPr>
            <w:tcW w:w="1417" w:type="dxa"/>
            <w:vAlign w:val="center"/>
          </w:tcPr>
          <w:p w14:paraId="40018149" w14:textId="77777777" w:rsidR="0015526A" w:rsidRPr="00DB625F" w:rsidRDefault="0015526A" w:rsidP="00C01B25">
            <w:pPr>
              <w:autoSpaceDE w:val="0"/>
              <w:autoSpaceDN w:val="0"/>
              <w:adjustRightInd w:val="0"/>
              <w:spacing w:after="0" w:line="240" w:lineRule="auto"/>
              <w:rPr>
                <w:rFonts w:ascii="Tahoma" w:eastAsia="Times New Roman" w:hAnsi="Tahoma" w:cs="Tahoma"/>
                <w:color w:val="000000"/>
                <w:szCs w:val="20"/>
              </w:rPr>
            </w:pPr>
            <w:r w:rsidRPr="00DB625F">
              <w:rPr>
                <w:rFonts w:ascii="Tahoma" w:eastAsia="Times New Roman" w:hAnsi="Tahoma" w:cs="Tahoma"/>
                <w:color w:val="000000"/>
                <w:szCs w:val="20"/>
                <w:shd w:val="clear" w:color="auto" w:fill="FFFFFF"/>
              </w:rPr>
              <w:t>с __ по__</w:t>
            </w:r>
          </w:p>
        </w:tc>
        <w:tc>
          <w:tcPr>
            <w:tcW w:w="2552" w:type="dxa"/>
            <w:vAlign w:val="center"/>
          </w:tcPr>
          <w:p w14:paraId="14C9A9C2" w14:textId="77777777" w:rsidR="0015526A" w:rsidRPr="00DB625F" w:rsidRDefault="0015526A" w:rsidP="00C01B25">
            <w:pPr>
              <w:autoSpaceDE w:val="0"/>
              <w:autoSpaceDN w:val="0"/>
              <w:adjustRightInd w:val="0"/>
              <w:spacing w:after="0" w:line="240" w:lineRule="auto"/>
              <w:rPr>
                <w:rFonts w:ascii="Tahoma" w:eastAsia="Times New Roman" w:hAnsi="Tahoma" w:cs="Tahoma"/>
                <w:color w:val="000000"/>
                <w:szCs w:val="20"/>
              </w:rPr>
            </w:pPr>
          </w:p>
        </w:tc>
        <w:tc>
          <w:tcPr>
            <w:tcW w:w="2409" w:type="dxa"/>
            <w:vAlign w:val="center"/>
          </w:tcPr>
          <w:p w14:paraId="178241F5" w14:textId="77777777" w:rsidR="0015526A" w:rsidRPr="00DB625F" w:rsidRDefault="0015526A" w:rsidP="00C01B25">
            <w:pPr>
              <w:autoSpaceDE w:val="0"/>
              <w:autoSpaceDN w:val="0"/>
              <w:adjustRightInd w:val="0"/>
              <w:spacing w:after="0" w:line="240" w:lineRule="auto"/>
              <w:rPr>
                <w:rFonts w:ascii="Tahoma" w:eastAsia="Times New Roman" w:hAnsi="Tahoma" w:cs="Tahoma"/>
                <w:color w:val="000000"/>
                <w:szCs w:val="20"/>
              </w:rPr>
            </w:pPr>
          </w:p>
        </w:tc>
      </w:tr>
      <w:tr w:rsidR="0015526A" w:rsidRPr="00DB625F" w14:paraId="5C43D242" w14:textId="77777777" w:rsidTr="00C01B25">
        <w:trPr>
          <w:trHeight w:val="340"/>
        </w:trPr>
        <w:tc>
          <w:tcPr>
            <w:tcW w:w="7225" w:type="dxa"/>
            <w:gridSpan w:val="4"/>
            <w:vAlign w:val="center"/>
          </w:tcPr>
          <w:p w14:paraId="733B66E2" w14:textId="77777777" w:rsidR="0015526A" w:rsidRPr="00DB625F" w:rsidRDefault="0015526A" w:rsidP="00C01B25">
            <w:pPr>
              <w:autoSpaceDE w:val="0"/>
              <w:autoSpaceDN w:val="0"/>
              <w:adjustRightInd w:val="0"/>
              <w:spacing w:after="0" w:line="240" w:lineRule="auto"/>
              <w:jc w:val="right"/>
              <w:rPr>
                <w:rFonts w:ascii="Tahoma" w:eastAsia="Times New Roman" w:hAnsi="Tahoma" w:cs="Tahoma"/>
                <w:b/>
                <w:color w:val="000000"/>
                <w:szCs w:val="20"/>
              </w:rPr>
            </w:pPr>
            <w:r w:rsidRPr="00DB625F">
              <w:rPr>
                <w:rFonts w:ascii="Tahoma" w:eastAsia="Times New Roman" w:hAnsi="Tahoma" w:cs="Tahoma"/>
                <w:b/>
                <w:color w:val="000000"/>
                <w:szCs w:val="20"/>
              </w:rPr>
              <w:t>Итого без НДС:</w:t>
            </w:r>
          </w:p>
        </w:tc>
        <w:tc>
          <w:tcPr>
            <w:tcW w:w="2409" w:type="dxa"/>
            <w:vAlign w:val="center"/>
          </w:tcPr>
          <w:p w14:paraId="48E6E09D" w14:textId="77777777" w:rsidR="0015526A" w:rsidRPr="00DB625F" w:rsidRDefault="0015526A" w:rsidP="00C01B25">
            <w:pPr>
              <w:autoSpaceDE w:val="0"/>
              <w:autoSpaceDN w:val="0"/>
              <w:adjustRightInd w:val="0"/>
              <w:spacing w:after="0" w:line="240" w:lineRule="auto"/>
              <w:rPr>
                <w:rFonts w:ascii="Tahoma" w:eastAsia="Times New Roman" w:hAnsi="Tahoma" w:cs="Tahoma"/>
                <w:color w:val="000000"/>
                <w:szCs w:val="20"/>
              </w:rPr>
            </w:pPr>
          </w:p>
        </w:tc>
      </w:tr>
      <w:tr w:rsidR="0015526A" w:rsidRPr="00DB625F" w14:paraId="07F7AF05" w14:textId="77777777" w:rsidTr="00C01B25">
        <w:trPr>
          <w:trHeight w:val="340"/>
        </w:trPr>
        <w:tc>
          <w:tcPr>
            <w:tcW w:w="7225" w:type="dxa"/>
            <w:gridSpan w:val="4"/>
            <w:vAlign w:val="center"/>
          </w:tcPr>
          <w:p w14:paraId="30E6050B" w14:textId="77777777" w:rsidR="0015526A" w:rsidRPr="00DB625F" w:rsidRDefault="0015526A" w:rsidP="00C01B25">
            <w:pPr>
              <w:autoSpaceDE w:val="0"/>
              <w:autoSpaceDN w:val="0"/>
              <w:adjustRightInd w:val="0"/>
              <w:spacing w:after="0" w:line="240" w:lineRule="auto"/>
              <w:jc w:val="right"/>
              <w:rPr>
                <w:rFonts w:ascii="Tahoma" w:eastAsia="Times New Roman" w:hAnsi="Tahoma" w:cs="Tahoma"/>
                <w:color w:val="000000"/>
                <w:szCs w:val="20"/>
              </w:rPr>
            </w:pPr>
            <w:r w:rsidRPr="00DB625F">
              <w:rPr>
                <w:rFonts w:ascii="Tahoma" w:eastAsia="Times New Roman" w:hAnsi="Tahoma" w:cs="Tahoma"/>
                <w:color w:val="000000"/>
                <w:szCs w:val="20"/>
              </w:rPr>
              <w:t>НДС (20%):</w:t>
            </w:r>
          </w:p>
        </w:tc>
        <w:tc>
          <w:tcPr>
            <w:tcW w:w="2409" w:type="dxa"/>
            <w:vAlign w:val="center"/>
          </w:tcPr>
          <w:p w14:paraId="035C5363" w14:textId="77777777" w:rsidR="0015526A" w:rsidRPr="00DB625F" w:rsidRDefault="0015526A" w:rsidP="00C01B25">
            <w:pPr>
              <w:autoSpaceDE w:val="0"/>
              <w:autoSpaceDN w:val="0"/>
              <w:adjustRightInd w:val="0"/>
              <w:spacing w:after="0" w:line="240" w:lineRule="auto"/>
              <w:rPr>
                <w:rFonts w:ascii="Tahoma" w:eastAsia="Times New Roman" w:hAnsi="Tahoma" w:cs="Tahoma"/>
                <w:color w:val="000000"/>
                <w:szCs w:val="20"/>
              </w:rPr>
            </w:pPr>
          </w:p>
        </w:tc>
      </w:tr>
      <w:tr w:rsidR="0015526A" w:rsidRPr="00DB625F" w14:paraId="7A5501F4" w14:textId="77777777" w:rsidTr="00C01B25">
        <w:trPr>
          <w:trHeight w:val="340"/>
        </w:trPr>
        <w:tc>
          <w:tcPr>
            <w:tcW w:w="7225" w:type="dxa"/>
            <w:gridSpan w:val="4"/>
            <w:vAlign w:val="center"/>
          </w:tcPr>
          <w:p w14:paraId="4402132E" w14:textId="77777777" w:rsidR="0015526A" w:rsidRPr="00DB625F" w:rsidRDefault="0015526A" w:rsidP="00C01B25">
            <w:pPr>
              <w:autoSpaceDE w:val="0"/>
              <w:autoSpaceDN w:val="0"/>
              <w:adjustRightInd w:val="0"/>
              <w:spacing w:after="0" w:line="240" w:lineRule="auto"/>
              <w:jc w:val="right"/>
              <w:rPr>
                <w:rFonts w:ascii="Tahoma" w:eastAsia="Times New Roman" w:hAnsi="Tahoma" w:cs="Tahoma"/>
                <w:b/>
                <w:color w:val="000000"/>
                <w:szCs w:val="20"/>
              </w:rPr>
            </w:pPr>
            <w:r w:rsidRPr="00DB625F">
              <w:rPr>
                <w:rFonts w:ascii="Tahoma" w:eastAsia="Times New Roman" w:hAnsi="Tahoma" w:cs="Tahoma"/>
                <w:b/>
                <w:color w:val="000000"/>
                <w:szCs w:val="20"/>
              </w:rPr>
              <w:t>Всего:</w:t>
            </w:r>
          </w:p>
        </w:tc>
        <w:tc>
          <w:tcPr>
            <w:tcW w:w="2409" w:type="dxa"/>
            <w:vAlign w:val="center"/>
          </w:tcPr>
          <w:p w14:paraId="1EA6A6AD" w14:textId="77777777" w:rsidR="0015526A" w:rsidRPr="00DB625F" w:rsidRDefault="0015526A" w:rsidP="00C01B25">
            <w:pPr>
              <w:autoSpaceDE w:val="0"/>
              <w:autoSpaceDN w:val="0"/>
              <w:adjustRightInd w:val="0"/>
              <w:spacing w:after="0" w:line="240" w:lineRule="auto"/>
              <w:rPr>
                <w:rFonts w:ascii="Tahoma" w:eastAsia="Times New Roman" w:hAnsi="Tahoma" w:cs="Tahoma"/>
                <w:b/>
                <w:color w:val="000000"/>
                <w:szCs w:val="20"/>
              </w:rPr>
            </w:pPr>
          </w:p>
        </w:tc>
      </w:tr>
    </w:tbl>
    <w:p w14:paraId="2A38D5F1" w14:textId="77777777" w:rsidR="0015526A" w:rsidRDefault="0015526A" w:rsidP="0015526A">
      <w:pPr>
        <w:autoSpaceDE w:val="0"/>
        <w:autoSpaceDN w:val="0"/>
        <w:spacing w:after="0" w:line="240" w:lineRule="auto"/>
        <w:jc w:val="both"/>
        <w:rPr>
          <w:rFonts w:ascii="Tahoma" w:eastAsia="Times New Roman" w:hAnsi="Tahoma" w:cs="Tahoma"/>
          <w:color w:val="000000"/>
          <w:szCs w:val="20"/>
        </w:rPr>
      </w:pPr>
    </w:p>
    <w:p w14:paraId="61745265" w14:textId="77777777" w:rsidR="0015526A" w:rsidRPr="00DB625F" w:rsidRDefault="0015526A" w:rsidP="0015526A">
      <w:pPr>
        <w:autoSpaceDE w:val="0"/>
        <w:autoSpaceDN w:val="0"/>
        <w:spacing w:after="0" w:line="240" w:lineRule="auto"/>
        <w:jc w:val="both"/>
        <w:rPr>
          <w:rFonts w:ascii="Tahoma" w:eastAsia="Times New Roman" w:hAnsi="Tahoma" w:cs="Tahoma"/>
          <w:color w:val="000000"/>
          <w:szCs w:val="20"/>
        </w:rPr>
      </w:pPr>
      <w:r w:rsidRPr="00DB625F">
        <w:rPr>
          <w:rFonts w:ascii="Tahoma" w:eastAsia="Times New Roman" w:hAnsi="Tahoma" w:cs="Tahoma"/>
          <w:color w:val="000000"/>
          <w:szCs w:val="20"/>
        </w:rPr>
        <w:t xml:space="preserve">1. Цена </w:t>
      </w:r>
      <w:r w:rsidRPr="00DB625F">
        <w:rPr>
          <w:rFonts w:ascii="Tahoma" w:eastAsia="Times New Roman" w:hAnsi="Tahoma" w:cs="Tahoma"/>
          <w:caps/>
          <w:color w:val="000000"/>
          <w:szCs w:val="20"/>
        </w:rPr>
        <w:t>У</w:t>
      </w:r>
      <w:r w:rsidRPr="00DB625F">
        <w:rPr>
          <w:rFonts w:ascii="Tahoma" w:eastAsia="Times New Roman" w:hAnsi="Tahoma" w:cs="Tahoma"/>
          <w:color w:val="000000"/>
          <w:szCs w:val="20"/>
        </w:rPr>
        <w:t>слуг:</w:t>
      </w:r>
    </w:p>
    <w:p w14:paraId="4689D059" w14:textId="77777777" w:rsidR="0015526A" w:rsidRPr="00DB625F" w:rsidRDefault="0015526A" w:rsidP="0015526A">
      <w:pPr>
        <w:shd w:val="clear" w:color="auto" w:fill="FFFFFF"/>
        <w:spacing w:after="0" w:line="240" w:lineRule="auto"/>
        <w:jc w:val="both"/>
        <w:rPr>
          <w:rFonts w:ascii="Tahoma" w:eastAsia="Times New Roman" w:hAnsi="Tahoma" w:cs="Tahoma"/>
          <w:color w:val="000000"/>
          <w:szCs w:val="20"/>
        </w:rPr>
      </w:pPr>
      <w:r w:rsidRPr="00DB625F">
        <w:rPr>
          <w:rFonts w:ascii="Tahoma" w:eastAsia="Times New Roman" w:hAnsi="Tahoma" w:cs="Tahoma"/>
          <w:color w:val="000000"/>
          <w:szCs w:val="20"/>
        </w:rPr>
        <w:t xml:space="preserve">1.1. Общая цена Услуг по настоящей Заявке составляет ___________ (___________) рублей _____копеек, в </w:t>
      </w:r>
      <w:proofErr w:type="spellStart"/>
      <w:r w:rsidRPr="00DB625F">
        <w:rPr>
          <w:rFonts w:ascii="Tahoma" w:eastAsia="Times New Roman" w:hAnsi="Tahoma" w:cs="Tahoma"/>
          <w:color w:val="000000"/>
          <w:szCs w:val="20"/>
        </w:rPr>
        <w:t>т.ч</w:t>
      </w:r>
      <w:proofErr w:type="spellEnd"/>
      <w:r w:rsidRPr="00DB625F">
        <w:rPr>
          <w:rFonts w:ascii="Tahoma" w:eastAsia="Times New Roman" w:hAnsi="Tahoma" w:cs="Tahoma"/>
          <w:color w:val="000000"/>
          <w:szCs w:val="20"/>
        </w:rPr>
        <w:t>. НДС 20% _____ (_________) рублей ___ копеек.</w:t>
      </w:r>
    </w:p>
    <w:p w14:paraId="300AB023" w14:textId="77777777" w:rsidR="0015526A" w:rsidRPr="00DB625F" w:rsidRDefault="0015526A" w:rsidP="0015526A">
      <w:pPr>
        <w:shd w:val="clear" w:color="auto" w:fill="FFFFFF"/>
        <w:spacing w:after="0" w:line="240" w:lineRule="auto"/>
        <w:jc w:val="both"/>
        <w:rPr>
          <w:rFonts w:ascii="Tahoma" w:eastAsia="Times New Roman" w:hAnsi="Tahoma" w:cs="Tahoma"/>
          <w:color w:val="000000"/>
          <w:szCs w:val="20"/>
        </w:rPr>
      </w:pPr>
      <w:r w:rsidRPr="00DB625F">
        <w:rPr>
          <w:rFonts w:ascii="Tahoma" w:eastAsia="Times New Roman" w:hAnsi="Tahoma" w:cs="Tahoma"/>
          <w:color w:val="000000"/>
          <w:szCs w:val="20"/>
        </w:rPr>
        <w:t>2. Состав Услуг и требования к оказанию: __________________.</w:t>
      </w:r>
    </w:p>
    <w:p w14:paraId="25140555" w14:textId="77777777" w:rsidR="0015526A" w:rsidRPr="00DB625F" w:rsidRDefault="0015526A" w:rsidP="0015526A">
      <w:pPr>
        <w:shd w:val="clear" w:color="auto" w:fill="FFFFFF"/>
        <w:spacing w:after="0" w:line="240" w:lineRule="auto"/>
        <w:jc w:val="both"/>
        <w:rPr>
          <w:rFonts w:ascii="Tahoma" w:eastAsia="Times New Roman" w:hAnsi="Tahoma" w:cs="Tahoma"/>
          <w:color w:val="000000"/>
          <w:szCs w:val="20"/>
        </w:rPr>
      </w:pPr>
      <w:r w:rsidRPr="00DB625F">
        <w:rPr>
          <w:rFonts w:ascii="Tahoma" w:eastAsia="Times New Roman" w:hAnsi="Tahoma" w:cs="Tahoma"/>
          <w:color w:val="000000"/>
          <w:szCs w:val="20"/>
        </w:rPr>
        <w:t>3. Критерии приемки Услуг: ____________________________.</w:t>
      </w:r>
    </w:p>
    <w:p w14:paraId="0C1D66D3" w14:textId="77777777" w:rsidR="0015526A" w:rsidRPr="00DB625F" w:rsidRDefault="0015526A" w:rsidP="0015526A">
      <w:pPr>
        <w:shd w:val="clear" w:color="auto" w:fill="FFFFFF"/>
        <w:spacing w:after="0" w:line="240" w:lineRule="auto"/>
        <w:jc w:val="both"/>
        <w:rPr>
          <w:rFonts w:ascii="Tahoma" w:eastAsia="Times New Roman" w:hAnsi="Tahoma" w:cs="Tahoma"/>
          <w:color w:val="000000"/>
          <w:szCs w:val="20"/>
        </w:rPr>
      </w:pPr>
      <w:r w:rsidRPr="00DB625F">
        <w:rPr>
          <w:rFonts w:ascii="Tahoma" w:eastAsia="Times New Roman" w:hAnsi="Tahoma" w:cs="Tahoma"/>
          <w:color w:val="000000"/>
          <w:szCs w:val="20"/>
        </w:rPr>
        <w:t>4. Результаты Услуг: ________________________________.</w:t>
      </w:r>
    </w:p>
    <w:p w14:paraId="5EFE5111" w14:textId="77777777" w:rsidR="0015526A" w:rsidRPr="00DB625F" w:rsidRDefault="0015526A" w:rsidP="0015526A">
      <w:pPr>
        <w:shd w:val="clear" w:color="auto" w:fill="FFFFFF"/>
        <w:spacing w:after="0" w:line="240" w:lineRule="auto"/>
        <w:jc w:val="both"/>
        <w:rPr>
          <w:rFonts w:ascii="Tahoma" w:eastAsia="Times New Roman" w:hAnsi="Tahoma" w:cs="Tahoma"/>
          <w:i/>
          <w:color w:val="000000"/>
          <w:szCs w:val="20"/>
        </w:rPr>
      </w:pPr>
      <w:r w:rsidRPr="00DB625F">
        <w:rPr>
          <w:rFonts w:ascii="Tahoma" w:eastAsia="Times New Roman" w:hAnsi="Tahoma" w:cs="Tahoma"/>
          <w:color w:val="000000"/>
          <w:szCs w:val="20"/>
        </w:rPr>
        <w:t>5. Приложения к Заявке</w:t>
      </w:r>
      <w:r w:rsidRPr="00DB625F">
        <w:rPr>
          <w:rFonts w:ascii="Tahoma" w:eastAsia="Times New Roman" w:hAnsi="Tahoma" w:cs="Tahoma"/>
          <w:caps/>
          <w:color w:val="000000"/>
          <w:szCs w:val="20"/>
        </w:rPr>
        <w:t xml:space="preserve">: </w:t>
      </w:r>
      <w:r w:rsidRPr="00DB625F">
        <w:rPr>
          <w:rFonts w:ascii="Tahoma" w:eastAsia="Times New Roman" w:hAnsi="Tahoma" w:cs="Tahoma"/>
          <w:i/>
          <w:caps/>
          <w:color w:val="000000"/>
          <w:szCs w:val="20"/>
        </w:rPr>
        <w:t>(ТП, иное) указывается по необходимости</w:t>
      </w:r>
    </w:p>
    <w:p w14:paraId="5D78DDA7" w14:textId="77777777" w:rsidR="0015526A" w:rsidRPr="00DB625F" w:rsidRDefault="0015526A" w:rsidP="0015526A">
      <w:pPr>
        <w:shd w:val="clear" w:color="auto" w:fill="FFFFFF"/>
        <w:spacing w:after="0" w:line="240" w:lineRule="auto"/>
        <w:jc w:val="both"/>
        <w:rPr>
          <w:rFonts w:ascii="Tahoma" w:eastAsia="Times New Roman" w:hAnsi="Tahoma" w:cs="Tahoma"/>
          <w:color w:val="000000"/>
          <w:szCs w:val="20"/>
        </w:rPr>
      </w:pPr>
      <w:r w:rsidRPr="00DB625F">
        <w:rPr>
          <w:rFonts w:ascii="Tahoma" w:eastAsia="Times New Roman" w:hAnsi="Tahoma" w:cs="Tahoma"/>
          <w:color w:val="000000"/>
          <w:szCs w:val="20"/>
        </w:rPr>
        <w:t>6. Срок действия Заявки - Заявка вступает в силу с момента ее подписания и действует до полного исполнения Сторонами своих обязательств.</w:t>
      </w:r>
    </w:p>
    <w:p w14:paraId="00DC3FC4" w14:textId="77777777" w:rsidR="0015526A" w:rsidRPr="00DB625F" w:rsidRDefault="0015526A" w:rsidP="0015526A">
      <w:pPr>
        <w:shd w:val="clear" w:color="auto" w:fill="FFFFFF"/>
        <w:spacing w:after="0" w:line="240" w:lineRule="auto"/>
        <w:jc w:val="both"/>
        <w:rPr>
          <w:rFonts w:ascii="Tahoma" w:eastAsia="Times New Roman" w:hAnsi="Tahoma" w:cs="Tahoma"/>
          <w:color w:val="000000"/>
          <w:szCs w:val="20"/>
        </w:rPr>
      </w:pPr>
      <w:r w:rsidRPr="00DB625F">
        <w:rPr>
          <w:rFonts w:ascii="Tahoma" w:eastAsia="Times New Roman" w:hAnsi="Tahoma" w:cs="Tahoma"/>
          <w:color w:val="000000"/>
          <w:szCs w:val="20"/>
        </w:rPr>
        <w:t>7. Руководители работ по Заявке:</w:t>
      </w:r>
    </w:p>
    <w:p w14:paraId="1C86EB7E" w14:textId="77777777" w:rsidR="0015526A" w:rsidRPr="00DB625F" w:rsidRDefault="0015526A" w:rsidP="0015526A">
      <w:pPr>
        <w:numPr>
          <w:ilvl w:val="0"/>
          <w:numId w:val="12"/>
        </w:numPr>
        <w:shd w:val="clear" w:color="auto" w:fill="FFFFFF"/>
        <w:spacing w:after="0" w:line="240" w:lineRule="auto"/>
        <w:ind w:left="0" w:firstLine="0"/>
        <w:jc w:val="both"/>
        <w:rPr>
          <w:rFonts w:ascii="Tahoma" w:eastAsia="Times New Roman" w:hAnsi="Tahoma" w:cs="Tahoma"/>
          <w:i/>
          <w:color w:val="000000"/>
          <w:szCs w:val="20"/>
        </w:rPr>
      </w:pPr>
      <w:r w:rsidRPr="00DB625F">
        <w:rPr>
          <w:rFonts w:ascii="Tahoma" w:eastAsia="Times New Roman" w:hAnsi="Tahoma" w:cs="Tahoma"/>
          <w:color w:val="000000"/>
          <w:szCs w:val="20"/>
        </w:rPr>
        <w:t xml:space="preserve">со </w:t>
      </w:r>
      <w:r w:rsidRPr="00DB625F">
        <w:rPr>
          <w:rFonts w:ascii="Tahoma" w:eastAsia="Times New Roman" w:hAnsi="Tahoma" w:cs="Tahoma"/>
          <w:caps/>
          <w:color w:val="000000"/>
          <w:szCs w:val="20"/>
        </w:rPr>
        <w:t>стороны</w:t>
      </w:r>
      <w:r w:rsidRPr="00DB625F">
        <w:rPr>
          <w:rFonts w:ascii="Tahoma" w:eastAsia="Times New Roman" w:hAnsi="Tahoma" w:cs="Tahoma"/>
          <w:color w:val="000000"/>
          <w:szCs w:val="20"/>
        </w:rPr>
        <w:t xml:space="preserve"> ЗАКАЗЧИКА – </w:t>
      </w:r>
      <w:r w:rsidRPr="00DB625F">
        <w:rPr>
          <w:rFonts w:ascii="Tahoma" w:eastAsia="Times New Roman" w:hAnsi="Tahoma" w:cs="Tahoma"/>
          <w:i/>
          <w:color w:val="000000"/>
          <w:szCs w:val="20"/>
        </w:rPr>
        <w:t>ФИО, должность, адрес эл. почты</w:t>
      </w:r>
    </w:p>
    <w:p w14:paraId="7F04F778" w14:textId="77777777" w:rsidR="0015526A" w:rsidRPr="00DB625F" w:rsidRDefault="0015526A" w:rsidP="0015526A">
      <w:pPr>
        <w:numPr>
          <w:ilvl w:val="0"/>
          <w:numId w:val="12"/>
        </w:numPr>
        <w:shd w:val="clear" w:color="auto" w:fill="FFFFFF"/>
        <w:spacing w:after="0" w:line="240" w:lineRule="auto"/>
        <w:ind w:left="0" w:firstLine="0"/>
        <w:jc w:val="both"/>
        <w:rPr>
          <w:rFonts w:ascii="Tahoma" w:eastAsia="Times New Roman" w:hAnsi="Tahoma" w:cs="Tahoma"/>
          <w:color w:val="000000"/>
          <w:szCs w:val="20"/>
        </w:rPr>
      </w:pPr>
      <w:r w:rsidRPr="00DB625F">
        <w:rPr>
          <w:rFonts w:ascii="Tahoma" w:eastAsia="Times New Roman" w:hAnsi="Tahoma" w:cs="Tahoma"/>
          <w:color w:val="000000"/>
          <w:szCs w:val="20"/>
        </w:rPr>
        <w:t xml:space="preserve">со </w:t>
      </w:r>
      <w:r w:rsidRPr="00DB625F">
        <w:rPr>
          <w:rFonts w:ascii="Tahoma" w:eastAsia="Times New Roman" w:hAnsi="Tahoma" w:cs="Tahoma"/>
          <w:caps/>
          <w:color w:val="000000"/>
          <w:szCs w:val="20"/>
        </w:rPr>
        <w:t>стороны</w:t>
      </w:r>
      <w:r w:rsidRPr="00DB625F">
        <w:rPr>
          <w:rFonts w:ascii="Tahoma" w:eastAsia="Times New Roman" w:hAnsi="Tahoma" w:cs="Tahoma"/>
          <w:color w:val="000000"/>
          <w:szCs w:val="20"/>
        </w:rPr>
        <w:t xml:space="preserve"> ИСПОЛНИТЕЛЯ – </w:t>
      </w:r>
      <w:r w:rsidRPr="00DB625F">
        <w:rPr>
          <w:rFonts w:ascii="Tahoma" w:eastAsia="Times New Roman" w:hAnsi="Tahoma" w:cs="Tahoma"/>
          <w:i/>
          <w:color w:val="000000"/>
          <w:szCs w:val="20"/>
        </w:rPr>
        <w:t>ФИО, должность, адрес эл. почты.</w:t>
      </w:r>
    </w:p>
    <w:p w14:paraId="7C96B2DC" w14:textId="77777777" w:rsidR="0015526A" w:rsidRPr="00DB625F" w:rsidRDefault="0015526A" w:rsidP="0015526A">
      <w:pPr>
        <w:shd w:val="clear" w:color="auto" w:fill="FFFFFF"/>
        <w:spacing w:after="0" w:line="240" w:lineRule="auto"/>
        <w:jc w:val="both"/>
        <w:rPr>
          <w:rFonts w:ascii="Tahoma" w:eastAsia="Times New Roman" w:hAnsi="Tahoma" w:cs="Tahoma"/>
          <w:vanish/>
          <w:szCs w:val="20"/>
        </w:rPr>
      </w:pPr>
      <w:r w:rsidRPr="00DB625F">
        <w:rPr>
          <w:rFonts w:ascii="Tahoma" w:eastAsia="Times New Roman" w:hAnsi="Tahoma" w:cs="Tahoma"/>
          <w:color w:val="000000"/>
          <w:szCs w:val="20"/>
        </w:rPr>
        <w:t xml:space="preserve">8. </w:t>
      </w:r>
      <w:r w:rsidRPr="00DB625F">
        <w:rPr>
          <w:rFonts w:ascii="Tahoma" w:eastAsia="Times New Roman" w:hAnsi="Tahoma" w:cs="Tahoma"/>
          <w:szCs w:val="20"/>
        </w:rPr>
        <w:t xml:space="preserve">Подписи </w:t>
      </w:r>
      <w:r w:rsidRPr="00DB625F">
        <w:rPr>
          <w:rFonts w:ascii="Tahoma" w:eastAsia="Times New Roman" w:hAnsi="Tahoma" w:cs="Tahoma"/>
          <w:caps/>
          <w:szCs w:val="20"/>
        </w:rPr>
        <w:t>Сторон</w:t>
      </w:r>
      <w:r w:rsidRPr="00DB625F">
        <w:rPr>
          <w:rFonts w:ascii="Tahoma" w:eastAsia="Times New Roman" w:hAnsi="Tahoma" w:cs="Tahoma"/>
          <w:szCs w:val="20"/>
        </w:rPr>
        <w:t>.</w:t>
      </w:r>
    </w:p>
    <w:p w14:paraId="3C5898AF" w14:textId="77777777" w:rsidR="0015526A" w:rsidRPr="00DB625F" w:rsidRDefault="0015526A" w:rsidP="0015526A">
      <w:pPr>
        <w:autoSpaceDE w:val="0"/>
        <w:autoSpaceDN w:val="0"/>
        <w:adjustRightInd w:val="0"/>
        <w:spacing w:after="0" w:line="240" w:lineRule="auto"/>
        <w:rPr>
          <w:rFonts w:ascii="Tahoma" w:eastAsia="Times New Roman" w:hAnsi="Tahoma" w:cs="Tahoma"/>
          <w:color w:val="000000"/>
          <w:szCs w:val="20"/>
        </w:rPr>
      </w:pPr>
    </w:p>
    <w:p w14:paraId="2DE647AB" w14:textId="77777777" w:rsidR="0015526A" w:rsidRDefault="0015526A" w:rsidP="0015526A">
      <w:pPr>
        <w:widowControl w:val="0"/>
        <w:autoSpaceDE w:val="0"/>
        <w:autoSpaceDN w:val="0"/>
        <w:spacing w:after="0" w:line="240" w:lineRule="auto"/>
        <w:jc w:val="center"/>
        <w:rPr>
          <w:rFonts w:ascii="Tahoma" w:eastAsia="Times New Roman" w:hAnsi="Tahoma" w:cs="Tahoma"/>
          <w:b/>
          <w:bCs/>
          <w:caps/>
          <w:szCs w:val="20"/>
        </w:rPr>
      </w:pPr>
    </w:p>
    <w:p w14:paraId="765839A5" w14:textId="77777777" w:rsidR="0015526A" w:rsidRDefault="0015526A" w:rsidP="0015526A">
      <w:pPr>
        <w:widowControl w:val="0"/>
        <w:shd w:val="clear" w:color="auto" w:fill="FFFFFF"/>
        <w:autoSpaceDE w:val="0"/>
        <w:autoSpaceDN w:val="0"/>
        <w:spacing w:after="0" w:line="240" w:lineRule="auto"/>
        <w:jc w:val="center"/>
        <w:rPr>
          <w:rFonts w:ascii="Tahoma" w:eastAsia="Times New Roman" w:hAnsi="Tahoma" w:cs="Tahoma"/>
          <w:color w:val="000000"/>
          <w:szCs w:val="20"/>
        </w:rPr>
      </w:pPr>
    </w:p>
    <w:p w14:paraId="31A85692" w14:textId="77777777" w:rsidR="0015526A" w:rsidRDefault="0015526A" w:rsidP="0015526A">
      <w:pPr>
        <w:rPr>
          <w:rFonts w:ascii="Tahoma" w:eastAsia="Times New Roman" w:hAnsi="Tahoma" w:cs="Tahoma"/>
          <w:color w:val="000000"/>
          <w:szCs w:val="20"/>
        </w:rPr>
      </w:pPr>
      <w:r>
        <w:rPr>
          <w:rFonts w:ascii="Tahoma" w:eastAsia="Times New Roman" w:hAnsi="Tahoma" w:cs="Tahoma"/>
          <w:color w:val="000000"/>
          <w:szCs w:val="20"/>
        </w:rPr>
        <w:br w:type="page"/>
      </w:r>
    </w:p>
    <w:p w14:paraId="220DDA9C" w14:textId="77777777" w:rsidR="0015526A" w:rsidRDefault="0015526A" w:rsidP="0015526A">
      <w:pPr>
        <w:widowControl w:val="0"/>
        <w:shd w:val="clear" w:color="auto" w:fill="FFFFFF"/>
        <w:autoSpaceDE w:val="0"/>
        <w:autoSpaceDN w:val="0"/>
        <w:spacing w:after="0" w:line="240" w:lineRule="auto"/>
        <w:jc w:val="center"/>
        <w:rPr>
          <w:rFonts w:ascii="Tahoma" w:eastAsia="Times New Roman" w:hAnsi="Tahoma" w:cs="Tahoma"/>
          <w:color w:val="000000"/>
          <w:szCs w:val="20"/>
        </w:rPr>
      </w:pPr>
      <w:r w:rsidRPr="00DB625F">
        <w:rPr>
          <w:rFonts w:ascii="Tahoma" w:eastAsia="Times New Roman" w:hAnsi="Tahoma" w:cs="Tahoma"/>
          <w:color w:val="000000"/>
          <w:szCs w:val="20"/>
        </w:rPr>
        <w:t>Форма Заявки на доработку функционала корпоративной</w:t>
      </w:r>
      <w:r>
        <w:rPr>
          <w:rFonts w:ascii="Tahoma" w:eastAsia="Times New Roman" w:hAnsi="Tahoma" w:cs="Tahoma"/>
          <w:color w:val="000000"/>
          <w:szCs w:val="20"/>
        </w:rPr>
        <w:t xml:space="preserve"> информационной системы 1</w:t>
      </w:r>
      <w:proofErr w:type="gramStart"/>
      <w:r>
        <w:rPr>
          <w:rFonts w:ascii="Tahoma" w:eastAsia="Times New Roman" w:hAnsi="Tahoma" w:cs="Tahoma"/>
          <w:color w:val="000000"/>
          <w:szCs w:val="20"/>
        </w:rPr>
        <w:t>С:Энергобиллинг</w:t>
      </w:r>
      <w:proofErr w:type="gramEnd"/>
      <w:r>
        <w:rPr>
          <w:rFonts w:ascii="Tahoma" w:eastAsia="Times New Roman" w:hAnsi="Tahoma" w:cs="Tahoma"/>
          <w:color w:val="000000"/>
          <w:szCs w:val="20"/>
        </w:rPr>
        <w:t xml:space="preserve"> сверх Фиксированного перечня Услуг</w:t>
      </w:r>
    </w:p>
    <w:p w14:paraId="088855A9" w14:textId="77777777" w:rsidR="0015526A" w:rsidRDefault="0015526A" w:rsidP="0015526A">
      <w:pPr>
        <w:widowControl w:val="0"/>
        <w:shd w:val="clear" w:color="auto" w:fill="FFFFFF"/>
        <w:autoSpaceDE w:val="0"/>
        <w:autoSpaceDN w:val="0"/>
        <w:spacing w:after="0" w:line="240" w:lineRule="auto"/>
        <w:jc w:val="center"/>
        <w:rPr>
          <w:rFonts w:ascii="Tahoma" w:eastAsia="Times New Roman" w:hAnsi="Tahoma" w:cs="Tahoma"/>
          <w:color w:val="000000"/>
          <w:szCs w:val="20"/>
        </w:rPr>
      </w:pPr>
      <w:r>
        <w:rPr>
          <w:rFonts w:ascii="Tahoma" w:eastAsia="Times New Roman" w:hAnsi="Tahoma" w:cs="Tahoma"/>
          <w:color w:val="000000"/>
          <w:szCs w:val="20"/>
        </w:rPr>
        <w:t>(в соответствии с п. 3.2.2 настоящего ТЗ)</w:t>
      </w:r>
    </w:p>
    <w:p w14:paraId="714AF6B4" w14:textId="77777777" w:rsidR="0015526A" w:rsidRPr="00DB625F" w:rsidRDefault="0015526A" w:rsidP="0015526A">
      <w:pPr>
        <w:widowControl w:val="0"/>
        <w:shd w:val="clear" w:color="auto" w:fill="FFFFFF"/>
        <w:autoSpaceDE w:val="0"/>
        <w:autoSpaceDN w:val="0"/>
        <w:spacing w:after="0" w:line="240" w:lineRule="auto"/>
        <w:jc w:val="center"/>
        <w:rPr>
          <w:rFonts w:ascii="Tahoma" w:eastAsia="Times New Roman" w:hAnsi="Tahoma" w:cs="Tahoma"/>
          <w:color w:val="000000"/>
          <w:szCs w:val="20"/>
        </w:rPr>
      </w:pPr>
    </w:p>
    <w:p w14:paraId="63E74E13" w14:textId="77777777" w:rsidR="0015526A" w:rsidRPr="00DB625F" w:rsidRDefault="0015526A" w:rsidP="0015526A">
      <w:pPr>
        <w:widowControl w:val="0"/>
        <w:autoSpaceDE w:val="0"/>
        <w:autoSpaceDN w:val="0"/>
        <w:spacing w:after="0" w:line="240" w:lineRule="auto"/>
        <w:jc w:val="center"/>
        <w:rPr>
          <w:rFonts w:ascii="Tahoma" w:eastAsia="Times New Roman" w:hAnsi="Tahoma" w:cs="Tahoma"/>
          <w:b/>
          <w:bCs/>
          <w:szCs w:val="20"/>
        </w:rPr>
      </w:pPr>
      <w:r w:rsidRPr="00DB625F">
        <w:rPr>
          <w:rFonts w:ascii="Tahoma" w:eastAsia="Times New Roman" w:hAnsi="Tahoma" w:cs="Tahoma"/>
          <w:b/>
          <w:bCs/>
          <w:caps/>
          <w:szCs w:val="20"/>
        </w:rPr>
        <w:t>Заявка</w:t>
      </w:r>
      <w:r w:rsidRPr="00DB625F">
        <w:rPr>
          <w:rFonts w:ascii="Tahoma" w:eastAsia="Times New Roman" w:hAnsi="Tahoma" w:cs="Tahoma"/>
          <w:b/>
          <w:bCs/>
          <w:szCs w:val="20"/>
        </w:rPr>
        <w:t xml:space="preserve"> №_____ от __________</w:t>
      </w:r>
    </w:p>
    <w:p w14:paraId="3BAB2451" w14:textId="77777777" w:rsidR="0015526A" w:rsidRPr="00DB625F" w:rsidRDefault="0015526A" w:rsidP="0015526A">
      <w:pPr>
        <w:widowControl w:val="0"/>
        <w:autoSpaceDE w:val="0"/>
        <w:autoSpaceDN w:val="0"/>
        <w:spacing w:after="0" w:line="240" w:lineRule="auto"/>
        <w:jc w:val="center"/>
        <w:rPr>
          <w:rFonts w:ascii="Tahoma" w:eastAsia="Times New Roman" w:hAnsi="Tahoma" w:cs="Tahoma"/>
          <w:bCs/>
          <w:szCs w:val="20"/>
        </w:rPr>
      </w:pPr>
      <w:r w:rsidRPr="00DB625F">
        <w:rPr>
          <w:rFonts w:ascii="Tahoma" w:eastAsia="Times New Roman" w:hAnsi="Tahoma" w:cs="Tahoma"/>
          <w:bCs/>
          <w:szCs w:val="20"/>
        </w:rPr>
        <w:t>к Договору №____________ от «___» ________ 202_ г.</w:t>
      </w:r>
    </w:p>
    <w:p w14:paraId="2F9D031B" w14:textId="77777777" w:rsidR="0015526A" w:rsidRPr="00DB625F" w:rsidRDefault="0015526A" w:rsidP="0015526A">
      <w:pPr>
        <w:autoSpaceDE w:val="0"/>
        <w:autoSpaceDN w:val="0"/>
        <w:adjustRightInd w:val="0"/>
        <w:spacing w:after="0" w:line="240" w:lineRule="auto"/>
        <w:rPr>
          <w:rFonts w:ascii="Tahoma" w:eastAsia="Times New Roman" w:hAnsi="Tahoma" w:cs="Tahoma"/>
          <w:color w:val="000000"/>
          <w:szCs w:val="20"/>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58"/>
        <w:gridCol w:w="2544"/>
        <w:gridCol w:w="1372"/>
        <w:gridCol w:w="1958"/>
        <w:gridCol w:w="993"/>
        <w:gridCol w:w="1131"/>
        <w:gridCol w:w="1283"/>
      </w:tblGrid>
      <w:tr w:rsidR="0015526A" w:rsidRPr="00DB625F" w14:paraId="1EA5E9DD" w14:textId="77777777" w:rsidTr="00C01B25">
        <w:tc>
          <w:tcPr>
            <w:tcW w:w="358" w:type="dxa"/>
            <w:shd w:val="clear" w:color="auto" w:fill="D9D9D9"/>
            <w:vAlign w:val="center"/>
          </w:tcPr>
          <w:p w14:paraId="358CE7D2" w14:textId="77777777" w:rsidR="0015526A" w:rsidRPr="00DB625F" w:rsidRDefault="0015526A" w:rsidP="00C01B25">
            <w:pPr>
              <w:autoSpaceDE w:val="0"/>
              <w:autoSpaceDN w:val="0"/>
              <w:adjustRightInd w:val="0"/>
              <w:spacing w:after="0" w:line="240" w:lineRule="auto"/>
              <w:jc w:val="center"/>
              <w:rPr>
                <w:rFonts w:ascii="Tahoma" w:eastAsia="Times New Roman" w:hAnsi="Tahoma" w:cs="Tahoma"/>
                <w:color w:val="000000"/>
                <w:szCs w:val="20"/>
              </w:rPr>
            </w:pPr>
            <w:r w:rsidRPr="00DB625F">
              <w:rPr>
                <w:rFonts w:ascii="Tahoma" w:eastAsia="Times New Roman" w:hAnsi="Tahoma" w:cs="Tahoma"/>
                <w:color w:val="000000"/>
                <w:szCs w:val="20"/>
              </w:rPr>
              <w:t>№</w:t>
            </w:r>
          </w:p>
        </w:tc>
        <w:tc>
          <w:tcPr>
            <w:tcW w:w="2544" w:type="dxa"/>
            <w:shd w:val="clear" w:color="auto" w:fill="D9D9D9"/>
            <w:vAlign w:val="center"/>
          </w:tcPr>
          <w:p w14:paraId="79A621ED" w14:textId="77777777" w:rsidR="0015526A" w:rsidRPr="00DB625F" w:rsidRDefault="0015526A" w:rsidP="00C01B25">
            <w:pPr>
              <w:autoSpaceDE w:val="0"/>
              <w:autoSpaceDN w:val="0"/>
              <w:adjustRightInd w:val="0"/>
              <w:spacing w:after="0" w:line="240" w:lineRule="auto"/>
              <w:jc w:val="center"/>
              <w:rPr>
                <w:rFonts w:ascii="Tahoma" w:eastAsia="Times New Roman" w:hAnsi="Tahoma" w:cs="Tahoma"/>
                <w:color w:val="000000"/>
                <w:szCs w:val="20"/>
              </w:rPr>
            </w:pPr>
            <w:r w:rsidRPr="00DB625F">
              <w:rPr>
                <w:rFonts w:ascii="Tahoma" w:eastAsia="Times New Roman" w:hAnsi="Tahoma" w:cs="Tahoma"/>
                <w:color w:val="000000"/>
                <w:szCs w:val="20"/>
              </w:rPr>
              <w:t>Наименование Услуги</w:t>
            </w:r>
          </w:p>
        </w:tc>
        <w:tc>
          <w:tcPr>
            <w:tcW w:w="1372" w:type="dxa"/>
            <w:shd w:val="clear" w:color="auto" w:fill="D9D9D9"/>
            <w:vAlign w:val="center"/>
          </w:tcPr>
          <w:p w14:paraId="75707B9A" w14:textId="77777777" w:rsidR="0015526A" w:rsidRPr="00DB625F" w:rsidRDefault="0015526A" w:rsidP="00C01B25">
            <w:pPr>
              <w:autoSpaceDE w:val="0"/>
              <w:autoSpaceDN w:val="0"/>
              <w:adjustRightInd w:val="0"/>
              <w:spacing w:after="0" w:line="240" w:lineRule="auto"/>
              <w:jc w:val="center"/>
              <w:rPr>
                <w:rFonts w:ascii="Tahoma" w:eastAsia="Times New Roman" w:hAnsi="Tahoma" w:cs="Tahoma"/>
                <w:color w:val="000000"/>
                <w:szCs w:val="20"/>
              </w:rPr>
            </w:pPr>
            <w:r w:rsidRPr="00DB625F">
              <w:rPr>
                <w:rFonts w:ascii="Tahoma" w:eastAsia="Times New Roman" w:hAnsi="Tahoma" w:cs="Tahoma"/>
                <w:color w:val="000000"/>
                <w:szCs w:val="20"/>
              </w:rPr>
              <w:t>Сроки оказания Услуг</w:t>
            </w:r>
          </w:p>
        </w:tc>
        <w:tc>
          <w:tcPr>
            <w:tcW w:w="1958" w:type="dxa"/>
            <w:shd w:val="clear" w:color="auto" w:fill="D9D9D9"/>
            <w:vAlign w:val="center"/>
          </w:tcPr>
          <w:p w14:paraId="7742C28C" w14:textId="77777777" w:rsidR="0015526A" w:rsidRPr="00DB625F" w:rsidRDefault="0015526A" w:rsidP="00C01B25">
            <w:pPr>
              <w:autoSpaceDE w:val="0"/>
              <w:autoSpaceDN w:val="0"/>
              <w:adjustRightInd w:val="0"/>
              <w:spacing w:after="0" w:line="240" w:lineRule="auto"/>
              <w:jc w:val="center"/>
              <w:rPr>
                <w:rFonts w:ascii="Tahoma" w:eastAsia="Times New Roman" w:hAnsi="Tahoma" w:cs="Tahoma"/>
                <w:color w:val="000000"/>
                <w:szCs w:val="20"/>
              </w:rPr>
            </w:pPr>
            <w:r w:rsidRPr="00DB625F">
              <w:rPr>
                <w:rFonts w:ascii="Tahoma" w:eastAsia="Times New Roman" w:hAnsi="Tahoma" w:cs="Tahoma"/>
                <w:color w:val="000000"/>
                <w:szCs w:val="20"/>
              </w:rPr>
              <w:t>Тип Услуг</w:t>
            </w:r>
          </w:p>
        </w:tc>
        <w:tc>
          <w:tcPr>
            <w:tcW w:w="993" w:type="dxa"/>
            <w:shd w:val="clear" w:color="auto" w:fill="D9D9D9"/>
            <w:vAlign w:val="center"/>
          </w:tcPr>
          <w:p w14:paraId="572E5B96" w14:textId="77777777" w:rsidR="0015526A" w:rsidRPr="00DB625F" w:rsidRDefault="0015526A" w:rsidP="00C01B25">
            <w:pPr>
              <w:autoSpaceDE w:val="0"/>
              <w:autoSpaceDN w:val="0"/>
              <w:adjustRightInd w:val="0"/>
              <w:spacing w:after="0" w:line="240" w:lineRule="auto"/>
              <w:jc w:val="center"/>
              <w:rPr>
                <w:rFonts w:ascii="Tahoma" w:eastAsia="Times New Roman" w:hAnsi="Tahoma" w:cs="Tahoma"/>
                <w:color w:val="000000"/>
                <w:szCs w:val="20"/>
              </w:rPr>
            </w:pPr>
            <w:r w:rsidRPr="00DB625F">
              <w:rPr>
                <w:rFonts w:ascii="Tahoma" w:eastAsia="Times New Roman" w:hAnsi="Tahoma" w:cs="Tahoma"/>
                <w:color w:val="000000"/>
                <w:szCs w:val="20"/>
              </w:rPr>
              <w:t xml:space="preserve">Ставка, </w:t>
            </w:r>
            <w:proofErr w:type="spellStart"/>
            <w:r w:rsidRPr="00DB625F">
              <w:rPr>
                <w:rFonts w:ascii="Tahoma" w:eastAsia="Times New Roman" w:hAnsi="Tahoma" w:cs="Tahoma"/>
                <w:color w:val="000000"/>
                <w:szCs w:val="20"/>
              </w:rPr>
              <w:t>руб</w:t>
            </w:r>
            <w:proofErr w:type="spellEnd"/>
            <w:r w:rsidRPr="00DB625F">
              <w:rPr>
                <w:rFonts w:ascii="Tahoma" w:eastAsia="Times New Roman" w:hAnsi="Tahoma" w:cs="Tahoma"/>
                <w:color w:val="000000"/>
                <w:szCs w:val="20"/>
              </w:rPr>
              <w:t xml:space="preserve">/час, с НДС </w:t>
            </w:r>
          </w:p>
        </w:tc>
        <w:tc>
          <w:tcPr>
            <w:tcW w:w="1131" w:type="dxa"/>
            <w:shd w:val="clear" w:color="auto" w:fill="D9D9D9"/>
            <w:vAlign w:val="center"/>
          </w:tcPr>
          <w:p w14:paraId="287C6488" w14:textId="77777777" w:rsidR="0015526A" w:rsidRPr="00DB625F" w:rsidRDefault="0015526A" w:rsidP="00C01B25">
            <w:pPr>
              <w:autoSpaceDE w:val="0"/>
              <w:autoSpaceDN w:val="0"/>
              <w:adjustRightInd w:val="0"/>
              <w:spacing w:after="0" w:line="240" w:lineRule="auto"/>
              <w:jc w:val="center"/>
              <w:rPr>
                <w:rFonts w:ascii="Tahoma" w:eastAsia="Times New Roman" w:hAnsi="Tahoma" w:cs="Tahoma"/>
                <w:color w:val="000000"/>
                <w:szCs w:val="20"/>
              </w:rPr>
            </w:pPr>
            <w:r w:rsidRPr="00DB625F">
              <w:rPr>
                <w:rFonts w:ascii="Tahoma" w:eastAsia="Times New Roman" w:hAnsi="Tahoma" w:cs="Tahoma"/>
                <w:color w:val="000000"/>
                <w:szCs w:val="20"/>
              </w:rPr>
              <w:t xml:space="preserve">Объем Услуг, чел./часов </w:t>
            </w:r>
          </w:p>
        </w:tc>
        <w:tc>
          <w:tcPr>
            <w:tcW w:w="1283" w:type="dxa"/>
            <w:shd w:val="clear" w:color="auto" w:fill="D9D9D9"/>
            <w:vAlign w:val="center"/>
          </w:tcPr>
          <w:p w14:paraId="4729837B" w14:textId="77777777" w:rsidR="0015526A" w:rsidRPr="00DB625F" w:rsidRDefault="0015526A" w:rsidP="00C01B25">
            <w:pPr>
              <w:autoSpaceDE w:val="0"/>
              <w:autoSpaceDN w:val="0"/>
              <w:adjustRightInd w:val="0"/>
              <w:spacing w:after="0" w:line="240" w:lineRule="auto"/>
              <w:jc w:val="center"/>
              <w:rPr>
                <w:rFonts w:ascii="Tahoma" w:eastAsia="Times New Roman" w:hAnsi="Tahoma" w:cs="Tahoma"/>
                <w:color w:val="000000"/>
                <w:szCs w:val="20"/>
              </w:rPr>
            </w:pPr>
            <w:r w:rsidRPr="00DB625F">
              <w:rPr>
                <w:rFonts w:ascii="Tahoma" w:eastAsia="Times New Roman" w:hAnsi="Tahoma" w:cs="Tahoma"/>
                <w:color w:val="000000"/>
                <w:szCs w:val="20"/>
              </w:rPr>
              <w:t>Стоимость Услуг, руб.</w:t>
            </w:r>
            <w:r w:rsidRPr="00DB625F">
              <w:rPr>
                <w:rFonts w:ascii="Tahoma" w:eastAsia="Times New Roman" w:hAnsi="Tahoma" w:cs="Tahoma"/>
                <w:color w:val="000000"/>
                <w:szCs w:val="20"/>
              </w:rPr>
              <w:br/>
              <w:t>с НДС</w:t>
            </w:r>
          </w:p>
        </w:tc>
      </w:tr>
      <w:tr w:rsidR="0015526A" w:rsidRPr="00DB625F" w14:paraId="3A9F47CC" w14:textId="77777777" w:rsidTr="00C01B25">
        <w:tc>
          <w:tcPr>
            <w:tcW w:w="358" w:type="dxa"/>
            <w:vAlign w:val="center"/>
          </w:tcPr>
          <w:p w14:paraId="5E099781" w14:textId="77777777" w:rsidR="0015526A" w:rsidRPr="00DB625F" w:rsidRDefault="0015526A" w:rsidP="00C01B25">
            <w:pPr>
              <w:autoSpaceDE w:val="0"/>
              <w:autoSpaceDN w:val="0"/>
              <w:adjustRightInd w:val="0"/>
              <w:spacing w:after="0" w:line="240" w:lineRule="auto"/>
              <w:rPr>
                <w:rFonts w:ascii="Tahoma" w:eastAsia="Times New Roman" w:hAnsi="Tahoma" w:cs="Tahoma"/>
                <w:color w:val="000000"/>
                <w:szCs w:val="20"/>
              </w:rPr>
            </w:pPr>
          </w:p>
        </w:tc>
        <w:tc>
          <w:tcPr>
            <w:tcW w:w="2544" w:type="dxa"/>
            <w:vAlign w:val="center"/>
          </w:tcPr>
          <w:p w14:paraId="31060FFF" w14:textId="77777777" w:rsidR="0015526A" w:rsidRPr="00DB625F" w:rsidRDefault="0015526A" w:rsidP="00C01B25">
            <w:pPr>
              <w:autoSpaceDE w:val="0"/>
              <w:autoSpaceDN w:val="0"/>
              <w:adjustRightInd w:val="0"/>
              <w:spacing w:after="0" w:line="240" w:lineRule="auto"/>
              <w:rPr>
                <w:rFonts w:ascii="Tahoma" w:eastAsia="Times New Roman" w:hAnsi="Tahoma" w:cs="Tahoma"/>
                <w:color w:val="000000"/>
                <w:szCs w:val="20"/>
              </w:rPr>
            </w:pPr>
          </w:p>
        </w:tc>
        <w:tc>
          <w:tcPr>
            <w:tcW w:w="1372" w:type="dxa"/>
            <w:vAlign w:val="center"/>
          </w:tcPr>
          <w:p w14:paraId="50A08533" w14:textId="77777777" w:rsidR="0015526A" w:rsidRPr="00DB625F" w:rsidRDefault="0015526A" w:rsidP="00C01B25">
            <w:pPr>
              <w:autoSpaceDE w:val="0"/>
              <w:autoSpaceDN w:val="0"/>
              <w:adjustRightInd w:val="0"/>
              <w:spacing w:after="0" w:line="240" w:lineRule="auto"/>
              <w:rPr>
                <w:rFonts w:ascii="Tahoma" w:eastAsia="Times New Roman" w:hAnsi="Tahoma" w:cs="Tahoma"/>
                <w:color w:val="000000"/>
                <w:szCs w:val="20"/>
                <w:shd w:val="clear" w:color="auto" w:fill="FFFFFF"/>
              </w:rPr>
            </w:pPr>
          </w:p>
        </w:tc>
        <w:tc>
          <w:tcPr>
            <w:tcW w:w="1958" w:type="dxa"/>
            <w:vAlign w:val="center"/>
          </w:tcPr>
          <w:p w14:paraId="3922CE05" w14:textId="77777777" w:rsidR="0015526A" w:rsidRPr="00DB625F" w:rsidRDefault="0015526A" w:rsidP="00C01B25">
            <w:pPr>
              <w:autoSpaceDE w:val="0"/>
              <w:autoSpaceDN w:val="0"/>
              <w:adjustRightInd w:val="0"/>
              <w:spacing w:after="0" w:line="240" w:lineRule="auto"/>
              <w:rPr>
                <w:rFonts w:ascii="Tahoma" w:eastAsia="Times New Roman" w:hAnsi="Tahoma" w:cs="Tahoma"/>
                <w:color w:val="000000"/>
                <w:szCs w:val="20"/>
              </w:rPr>
            </w:pPr>
            <w:r w:rsidRPr="00DB625F">
              <w:rPr>
                <w:rFonts w:ascii="Tahoma" w:eastAsia="Times New Roman" w:hAnsi="Tahoma" w:cs="Tahoma"/>
                <w:color w:val="000000"/>
                <w:szCs w:val="20"/>
              </w:rPr>
              <w:t>Услуги разработчика</w:t>
            </w:r>
          </w:p>
        </w:tc>
        <w:tc>
          <w:tcPr>
            <w:tcW w:w="993" w:type="dxa"/>
            <w:vAlign w:val="center"/>
          </w:tcPr>
          <w:p w14:paraId="07465D27" w14:textId="77777777" w:rsidR="0015526A" w:rsidRPr="00DB625F" w:rsidRDefault="0015526A" w:rsidP="00C01B25">
            <w:pPr>
              <w:autoSpaceDE w:val="0"/>
              <w:autoSpaceDN w:val="0"/>
              <w:adjustRightInd w:val="0"/>
              <w:spacing w:after="0" w:line="240" w:lineRule="auto"/>
              <w:rPr>
                <w:rFonts w:ascii="Tahoma" w:eastAsia="Times New Roman" w:hAnsi="Tahoma" w:cs="Tahoma"/>
                <w:color w:val="000000"/>
                <w:szCs w:val="20"/>
              </w:rPr>
            </w:pPr>
          </w:p>
        </w:tc>
        <w:tc>
          <w:tcPr>
            <w:tcW w:w="1131" w:type="dxa"/>
            <w:vAlign w:val="center"/>
          </w:tcPr>
          <w:p w14:paraId="317051A6" w14:textId="77777777" w:rsidR="0015526A" w:rsidRPr="00DB625F" w:rsidRDefault="0015526A" w:rsidP="00C01B25">
            <w:pPr>
              <w:autoSpaceDE w:val="0"/>
              <w:autoSpaceDN w:val="0"/>
              <w:adjustRightInd w:val="0"/>
              <w:spacing w:after="0" w:line="240" w:lineRule="auto"/>
              <w:rPr>
                <w:rFonts w:ascii="Tahoma" w:eastAsia="Times New Roman" w:hAnsi="Tahoma" w:cs="Tahoma"/>
                <w:color w:val="000000"/>
                <w:szCs w:val="20"/>
              </w:rPr>
            </w:pPr>
          </w:p>
        </w:tc>
        <w:tc>
          <w:tcPr>
            <w:tcW w:w="1283" w:type="dxa"/>
            <w:vAlign w:val="center"/>
          </w:tcPr>
          <w:p w14:paraId="3CF914C9" w14:textId="77777777" w:rsidR="0015526A" w:rsidRPr="00DB625F" w:rsidRDefault="0015526A" w:rsidP="00C01B25">
            <w:pPr>
              <w:autoSpaceDE w:val="0"/>
              <w:autoSpaceDN w:val="0"/>
              <w:adjustRightInd w:val="0"/>
              <w:spacing w:after="0" w:line="240" w:lineRule="auto"/>
              <w:rPr>
                <w:rFonts w:ascii="Tahoma" w:eastAsia="Times New Roman" w:hAnsi="Tahoma" w:cs="Tahoma"/>
                <w:color w:val="000000"/>
                <w:szCs w:val="20"/>
              </w:rPr>
            </w:pPr>
          </w:p>
        </w:tc>
      </w:tr>
      <w:tr w:rsidR="0015526A" w:rsidRPr="00DB625F" w14:paraId="7F0C562D" w14:textId="77777777" w:rsidTr="00C01B25">
        <w:trPr>
          <w:trHeight w:val="340"/>
        </w:trPr>
        <w:tc>
          <w:tcPr>
            <w:tcW w:w="7225" w:type="dxa"/>
            <w:gridSpan w:val="5"/>
            <w:vAlign w:val="center"/>
          </w:tcPr>
          <w:p w14:paraId="0B9242B7" w14:textId="77777777" w:rsidR="0015526A" w:rsidRPr="00DB625F" w:rsidRDefault="0015526A" w:rsidP="00C01B25">
            <w:pPr>
              <w:autoSpaceDE w:val="0"/>
              <w:autoSpaceDN w:val="0"/>
              <w:adjustRightInd w:val="0"/>
              <w:spacing w:after="0" w:line="240" w:lineRule="auto"/>
              <w:jc w:val="right"/>
              <w:rPr>
                <w:rFonts w:ascii="Tahoma" w:eastAsia="Times New Roman" w:hAnsi="Tahoma" w:cs="Tahoma"/>
                <w:b/>
                <w:color w:val="000000"/>
                <w:szCs w:val="20"/>
              </w:rPr>
            </w:pPr>
            <w:r w:rsidRPr="00DB625F">
              <w:rPr>
                <w:rFonts w:ascii="Tahoma" w:eastAsia="Times New Roman" w:hAnsi="Tahoma" w:cs="Tahoma"/>
                <w:b/>
                <w:color w:val="000000"/>
                <w:szCs w:val="20"/>
              </w:rPr>
              <w:t>Итого без НДС:</w:t>
            </w:r>
          </w:p>
        </w:tc>
        <w:tc>
          <w:tcPr>
            <w:tcW w:w="1131" w:type="dxa"/>
            <w:vAlign w:val="center"/>
          </w:tcPr>
          <w:p w14:paraId="051625A6" w14:textId="77777777" w:rsidR="0015526A" w:rsidRPr="00DB625F" w:rsidRDefault="0015526A" w:rsidP="00C01B25">
            <w:pPr>
              <w:autoSpaceDE w:val="0"/>
              <w:autoSpaceDN w:val="0"/>
              <w:adjustRightInd w:val="0"/>
              <w:spacing w:after="0" w:line="240" w:lineRule="auto"/>
              <w:rPr>
                <w:rFonts w:ascii="Tahoma" w:eastAsia="Times New Roman" w:hAnsi="Tahoma" w:cs="Tahoma"/>
                <w:color w:val="000000"/>
                <w:szCs w:val="20"/>
              </w:rPr>
            </w:pPr>
          </w:p>
        </w:tc>
        <w:tc>
          <w:tcPr>
            <w:tcW w:w="1283" w:type="dxa"/>
            <w:vAlign w:val="center"/>
          </w:tcPr>
          <w:p w14:paraId="3DAF0980" w14:textId="77777777" w:rsidR="0015526A" w:rsidRPr="00DB625F" w:rsidRDefault="0015526A" w:rsidP="00C01B25">
            <w:pPr>
              <w:autoSpaceDE w:val="0"/>
              <w:autoSpaceDN w:val="0"/>
              <w:adjustRightInd w:val="0"/>
              <w:spacing w:after="0" w:line="240" w:lineRule="auto"/>
              <w:rPr>
                <w:rFonts w:ascii="Tahoma" w:eastAsia="Times New Roman" w:hAnsi="Tahoma" w:cs="Tahoma"/>
                <w:color w:val="000000"/>
                <w:szCs w:val="20"/>
              </w:rPr>
            </w:pPr>
          </w:p>
        </w:tc>
      </w:tr>
      <w:tr w:rsidR="0015526A" w:rsidRPr="00DB625F" w14:paraId="5900B944" w14:textId="77777777" w:rsidTr="00C01B25">
        <w:trPr>
          <w:trHeight w:val="340"/>
        </w:trPr>
        <w:tc>
          <w:tcPr>
            <w:tcW w:w="7225" w:type="dxa"/>
            <w:gridSpan w:val="5"/>
            <w:vAlign w:val="center"/>
          </w:tcPr>
          <w:p w14:paraId="17530505" w14:textId="77777777" w:rsidR="0015526A" w:rsidRPr="00DB625F" w:rsidRDefault="0015526A" w:rsidP="00C01B25">
            <w:pPr>
              <w:autoSpaceDE w:val="0"/>
              <w:autoSpaceDN w:val="0"/>
              <w:adjustRightInd w:val="0"/>
              <w:spacing w:after="0" w:line="240" w:lineRule="auto"/>
              <w:jc w:val="right"/>
              <w:rPr>
                <w:rFonts w:ascii="Tahoma" w:eastAsia="Times New Roman" w:hAnsi="Tahoma" w:cs="Tahoma"/>
                <w:color w:val="000000"/>
                <w:szCs w:val="20"/>
              </w:rPr>
            </w:pPr>
            <w:r w:rsidRPr="00DB625F">
              <w:rPr>
                <w:rFonts w:ascii="Tahoma" w:eastAsia="Times New Roman" w:hAnsi="Tahoma" w:cs="Tahoma"/>
                <w:color w:val="000000"/>
                <w:szCs w:val="20"/>
              </w:rPr>
              <w:t>НДС (20%):</w:t>
            </w:r>
          </w:p>
        </w:tc>
        <w:tc>
          <w:tcPr>
            <w:tcW w:w="1131" w:type="dxa"/>
            <w:vAlign w:val="center"/>
          </w:tcPr>
          <w:p w14:paraId="66F45047" w14:textId="77777777" w:rsidR="0015526A" w:rsidRPr="00DB625F" w:rsidRDefault="0015526A" w:rsidP="00C01B25">
            <w:pPr>
              <w:autoSpaceDE w:val="0"/>
              <w:autoSpaceDN w:val="0"/>
              <w:adjustRightInd w:val="0"/>
              <w:spacing w:after="0" w:line="240" w:lineRule="auto"/>
              <w:rPr>
                <w:rFonts w:ascii="Tahoma" w:eastAsia="Times New Roman" w:hAnsi="Tahoma" w:cs="Tahoma"/>
                <w:color w:val="000000"/>
                <w:szCs w:val="20"/>
              </w:rPr>
            </w:pPr>
          </w:p>
        </w:tc>
        <w:tc>
          <w:tcPr>
            <w:tcW w:w="1283" w:type="dxa"/>
            <w:vAlign w:val="center"/>
          </w:tcPr>
          <w:p w14:paraId="45B8AE3A" w14:textId="77777777" w:rsidR="0015526A" w:rsidRPr="00DB625F" w:rsidRDefault="0015526A" w:rsidP="00C01B25">
            <w:pPr>
              <w:autoSpaceDE w:val="0"/>
              <w:autoSpaceDN w:val="0"/>
              <w:adjustRightInd w:val="0"/>
              <w:spacing w:after="0" w:line="240" w:lineRule="auto"/>
              <w:rPr>
                <w:rFonts w:ascii="Tahoma" w:eastAsia="Times New Roman" w:hAnsi="Tahoma" w:cs="Tahoma"/>
                <w:color w:val="000000"/>
                <w:szCs w:val="20"/>
              </w:rPr>
            </w:pPr>
          </w:p>
        </w:tc>
      </w:tr>
      <w:tr w:rsidR="0015526A" w:rsidRPr="00DB625F" w14:paraId="5D19BC48" w14:textId="77777777" w:rsidTr="00C01B25">
        <w:trPr>
          <w:trHeight w:val="340"/>
        </w:trPr>
        <w:tc>
          <w:tcPr>
            <w:tcW w:w="7225" w:type="dxa"/>
            <w:gridSpan w:val="5"/>
            <w:vAlign w:val="center"/>
          </w:tcPr>
          <w:p w14:paraId="0BD04983" w14:textId="77777777" w:rsidR="0015526A" w:rsidRPr="00DB625F" w:rsidRDefault="0015526A" w:rsidP="00C01B25">
            <w:pPr>
              <w:autoSpaceDE w:val="0"/>
              <w:autoSpaceDN w:val="0"/>
              <w:adjustRightInd w:val="0"/>
              <w:spacing w:after="0" w:line="240" w:lineRule="auto"/>
              <w:jc w:val="right"/>
              <w:rPr>
                <w:rFonts w:ascii="Tahoma" w:eastAsia="Times New Roman" w:hAnsi="Tahoma" w:cs="Tahoma"/>
                <w:b/>
                <w:color w:val="000000"/>
                <w:szCs w:val="20"/>
              </w:rPr>
            </w:pPr>
            <w:r w:rsidRPr="00DB625F">
              <w:rPr>
                <w:rFonts w:ascii="Tahoma" w:eastAsia="Times New Roman" w:hAnsi="Tahoma" w:cs="Tahoma"/>
                <w:b/>
                <w:color w:val="000000"/>
                <w:szCs w:val="20"/>
              </w:rPr>
              <w:t>Всего:</w:t>
            </w:r>
          </w:p>
        </w:tc>
        <w:tc>
          <w:tcPr>
            <w:tcW w:w="1131" w:type="dxa"/>
            <w:vAlign w:val="center"/>
          </w:tcPr>
          <w:p w14:paraId="50A0D7F8" w14:textId="77777777" w:rsidR="0015526A" w:rsidRPr="00DB625F" w:rsidRDefault="0015526A" w:rsidP="00C01B25">
            <w:pPr>
              <w:autoSpaceDE w:val="0"/>
              <w:autoSpaceDN w:val="0"/>
              <w:adjustRightInd w:val="0"/>
              <w:spacing w:after="0" w:line="240" w:lineRule="auto"/>
              <w:rPr>
                <w:rFonts w:ascii="Tahoma" w:eastAsia="Times New Roman" w:hAnsi="Tahoma" w:cs="Tahoma"/>
                <w:b/>
                <w:color w:val="000000"/>
                <w:szCs w:val="20"/>
              </w:rPr>
            </w:pPr>
          </w:p>
        </w:tc>
        <w:tc>
          <w:tcPr>
            <w:tcW w:w="1283" w:type="dxa"/>
            <w:vAlign w:val="center"/>
          </w:tcPr>
          <w:p w14:paraId="458A1378" w14:textId="77777777" w:rsidR="0015526A" w:rsidRPr="00DB625F" w:rsidRDefault="0015526A" w:rsidP="00C01B25">
            <w:pPr>
              <w:autoSpaceDE w:val="0"/>
              <w:autoSpaceDN w:val="0"/>
              <w:adjustRightInd w:val="0"/>
              <w:spacing w:after="0" w:line="240" w:lineRule="auto"/>
              <w:rPr>
                <w:rFonts w:ascii="Tahoma" w:eastAsia="Times New Roman" w:hAnsi="Tahoma" w:cs="Tahoma"/>
                <w:color w:val="000000"/>
                <w:szCs w:val="20"/>
              </w:rPr>
            </w:pPr>
          </w:p>
        </w:tc>
      </w:tr>
    </w:tbl>
    <w:p w14:paraId="3F590041" w14:textId="77777777" w:rsidR="0015526A" w:rsidRDefault="0015526A" w:rsidP="0015526A">
      <w:pPr>
        <w:autoSpaceDE w:val="0"/>
        <w:autoSpaceDN w:val="0"/>
        <w:spacing w:after="0" w:line="240" w:lineRule="auto"/>
        <w:jc w:val="both"/>
        <w:rPr>
          <w:rFonts w:ascii="Tahoma" w:eastAsia="Times New Roman" w:hAnsi="Tahoma" w:cs="Tahoma"/>
          <w:color w:val="000000"/>
          <w:szCs w:val="20"/>
        </w:rPr>
      </w:pPr>
    </w:p>
    <w:p w14:paraId="546B9F3E" w14:textId="77777777" w:rsidR="0015526A" w:rsidRPr="00DB625F" w:rsidRDefault="0015526A" w:rsidP="0015526A">
      <w:pPr>
        <w:autoSpaceDE w:val="0"/>
        <w:autoSpaceDN w:val="0"/>
        <w:spacing w:after="0" w:line="240" w:lineRule="auto"/>
        <w:jc w:val="both"/>
        <w:rPr>
          <w:rFonts w:ascii="Tahoma" w:eastAsia="Times New Roman" w:hAnsi="Tahoma" w:cs="Tahoma"/>
          <w:color w:val="000000"/>
          <w:szCs w:val="20"/>
        </w:rPr>
      </w:pPr>
      <w:r w:rsidRPr="00DB625F">
        <w:rPr>
          <w:rFonts w:ascii="Tahoma" w:eastAsia="Times New Roman" w:hAnsi="Tahoma" w:cs="Tahoma"/>
          <w:color w:val="000000"/>
          <w:szCs w:val="20"/>
        </w:rPr>
        <w:t xml:space="preserve">1. Цена </w:t>
      </w:r>
      <w:r w:rsidRPr="00DB625F">
        <w:rPr>
          <w:rFonts w:ascii="Tahoma" w:eastAsia="Times New Roman" w:hAnsi="Tahoma" w:cs="Tahoma"/>
          <w:caps/>
          <w:color w:val="000000"/>
          <w:szCs w:val="20"/>
        </w:rPr>
        <w:t>У</w:t>
      </w:r>
      <w:r w:rsidRPr="00DB625F">
        <w:rPr>
          <w:rFonts w:ascii="Tahoma" w:eastAsia="Times New Roman" w:hAnsi="Tahoma" w:cs="Tahoma"/>
          <w:color w:val="000000"/>
          <w:szCs w:val="20"/>
        </w:rPr>
        <w:t>слуг:</w:t>
      </w:r>
    </w:p>
    <w:p w14:paraId="3FC9015D" w14:textId="77777777" w:rsidR="0015526A" w:rsidRPr="00DB625F" w:rsidRDefault="0015526A" w:rsidP="0015526A">
      <w:pPr>
        <w:shd w:val="clear" w:color="auto" w:fill="FFFFFF"/>
        <w:spacing w:after="0" w:line="240" w:lineRule="auto"/>
        <w:jc w:val="both"/>
        <w:rPr>
          <w:rFonts w:ascii="Tahoma" w:eastAsia="Times New Roman" w:hAnsi="Tahoma" w:cs="Tahoma"/>
          <w:color w:val="000000"/>
          <w:szCs w:val="20"/>
        </w:rPr>
      </w:pPr>
      <w:r w:rsidRPr="00DB625F">
        <w:rPr>
          <w:rFonts w:ascii="Tahoma" w:eastAsia="Times New Roman" w:hAnsi="Tahoma" w:cs="Tahoma"/>
          <w:color w:val="000000"/>
          <w:szCs w:val="20"/>
        </w:rPr>
        <w:t xml:space="preserve">1.1. Общая цена Услуг по настоящей Заявке составляет ___________ (___________) рублей _____копеек, в </w:t>
      </w:r>
      <w:proofErr w:type="spellStart"/>
      <w:r w:rsidRPr="00DB625F">
        <w:rPr>
          <w:rFonts w:ascii="Tahoma" w:eastAsia="Times New Roman" w:hAnsi="Tahoma" w:cs="Tahoma"/>
          <w:color w:val="000000"/>
          <w:szCs w:val="20"/>
        </w:rPr>
        <w:t>т.ч</w:t>
      </w:r>
      <w:proofErr w:type="spellEnd"/>
      <w:r w:rsidRPr="00DB625F">
        <w:rPr>
          <w:rFonts w:ascii="Tahoma" w:eastAsia="Times New Roman" w:hAnsi="Tahoma" w:cs="Tahoma"/>
          <w:color w:val="000000"/>
          <w:szCs w:val="20"/>
        </w:rPr>
        <w:t>. НДС 20% _____ (_________) рублей ___ копеек.</w:t>
      </w:r>
    </w:p>
    <w:p w14:paraId="1D461F95" w14:textId="77777777" w:rsidR="0015526A" w:rsidRPr="00DB625F" w:rsidRDefault="0015526A" w:rsidP="0015526A">
      <w:pPr>
        <w:shd w:val="clear" w:color="auto" w:fill="FFFFFF"/>
        <w:spacing w:after="0" w:line="240" w:lineRule="auto"/>
        <w:jc w:val="both"/>
        <w:rPr>
          <w:rFonts w:ascii="Tahoma" w:eastAsia="Times New Roman" w:hAnsi="Tahoma" w:cs="Tahoma"/>
          <w:color w:val="000000"/>
          <w:szCs w:val="20"/>
        </w:rPr>
      </w:pPr>
      <w:r w:rsidRPr="00DB625F">
        <w:rPr>
          <w:rFonts w:ascii="Tahoma" w:eastAsia="Times New Roman" w:hAnsi="Tahoma" w:cs="Tahoma"/>
          <w:color w:val="000000"/>
          <w:szCs w:val="20"/>
        </w:rPr>
        <w:t>2. Состав Услуг и требования к оказанию: __________________.</w:t>
      </w:r>
    </w:p>
    <w:p w14:paraId="263665F5" w14:textId="77777777" w:rsidR="0015526A" w:rsidRPr="00DB625F" w:rsidRDefault="0015526A" w:rsidP="0015526A">
      <w:pPr>
        <w:shd w:val="clear" w:color="auto" w:fill="FFFFFF"/>
        <w:spacing w:after="0" w:line="240" w:lineRule="auto"/>
        <w:jc w:val="both"/>
        <w:rPr>
          <w:rFonts w:ascii="Tahoma" w:eastAsia="Times New Roman" w:hAnsi="Tahoma" w:cs="Tahoma"/>
          <w:color w:val="000000"/>
          <w:szCs w:val="20"/>
        </w:rPr>
      </w:pPr>
      <w:r w:rsidRPr="00DB625F">
        <w:rPr>
          <w:rFonts w:ascii="Tahoma" w:eastAsia="Times New Roman" w:hAnsi="Tahoma" w:cs="Tahoma"/>
          <w:color w:val="000000"/>
          <w:szCs w:val="20"/>
        </w:rPr>
        <w:t>3. Критерии приемки Услуг: ____________________________.</w:t>
      </w:r>
    </w:p>
    <w:p w14:paraId="0FF21EC8" w14:textId="77777777" w:rsidR="0015526A" w:rsidRPr="00DB625F" w:rsidRDefault="0015526A" w:rsidP="0015526A">
      <w:pPr>
        <w:shd w:val="clear" w:color="auto" w:fill="FFFFFF"/>
        <w:spacing w:after="0" w:line="240" w:lineRule="auto"/>
        <w:jc w:val="both"/>
        <w:rPr>
          <w:rFonts w:ascii="Tahoma" w:eastAsia="Times New Roman" w:hAnsi="Tahoma" w:cs="Tahoma"/>
          <w:color w:val="000000"/>
          <w:szCs w:val="20"/>
        </w:rPr>
      </w:pPr>
      <w:r w:rsidRPr="00DB625F">
        <w:rPr>
          <w:rFonts w:ascii="Tahoma" w:eastAsia="Times New Roman" w:hAnsi="Tahoma" w:cs="Tahoma"/>
          <w:color w:val="000000"/>
          <w:szCs w:val="20"/>
        </w:rPr>
        <w:t>4. Результаты Услуг: ________________________________.</w:t>
      </w:r>
    </w:p>
    <w:p w14:paraId="569389AA" w14:textId="77777777" w:rsidR="0015526A" w:rsidRPr="00DB625F" w:rsidRDefault="0015526A" w:rsidP="0015526A">
      <w:pPr>
        <w:shd w:val="clear" w:color="auto" w:fill="FFFFFF"/>
        <w:spacing w:after="0" w:line="240" w:lineRule="auto"/>
        <w:jc w:val="both"/>
        <w:rPr>
          <w:rFonts w:ascii="Tahoma" w:eastAsia="Times New Roman" w:hAnsi="Tahoma" w:cs="Tahoma"/>
          <w:i/>
          <w:color w:val="000000"/>
          <w:szCs w:val="20"/>
        </w:rPr>
      </w:pPr>
      <w:r w:rsidRPr="00DB625F">
        <w:rPr>
          <w:rFonts w:ascii="Tahoma" w:eastAsia="Times New Roman" w:hAnsi="Tahoma" w:cs="Tahoma"/>
          <w:color w:val="000000"/>
          <w:szCs w:val="20"/>
        </w:rPr>
        <w:t>5. Приложения к Заявке</w:t>
      </w:r>
      <w:r w:rsidRPr="00DB625F">
        <w:rPr>
          <w:rFonts w:ascii="Tahoma" w:eastAsia="Times New Roman" w:hAnsi="Tahoma" w:cs="Tahoma"/>
          <w:caps/>
          <w:color w:val="000000"/>
          <w:szCs w:val="20"/>
        </w:rPr>
        <w:t xml:space="preserve">: </w:t>
      </w:r>
      <w:r w:rsidRPr="00DB625F">
        <w:rPr>
          <w:rFonts w:ascii="Tahoma" w:eastAsia="Times New Roman" w:hAnsi="Tahoma" w:cs="Tahoma"/>
          <w:i/>
          <w:caps/>
          <w:color w:val="000000"/>
          <w:szCs w:val="20"/>
        </w:rPr>
        <w:t>(ТП, иное) указывается по необходимости</w:t>
      </w:r>
    </w:p>
    <w:p w14:paraId="751522A2" w14:textId="77777777" w:rsidR="0015526A" w:rsidRPr="00DB625F" w:rsidRDefault="0015526A" w:rsidP="0015526A">
      <w:pPr>
        <w:shd w:val="clear" w:color="auto" w:fill="FFFFFF"/>
        <w:spacing w:after="0" w:line="240" w:lineRule="auto"/>
        <w:jc w:val="both"/>
        <w:rPr>
          <w:rFonts w:ascii="Tahoma" w:eastAsia="Times New Roman" w:hAnsi="Tahoma" w:cs="Tahoma"/>
          <w:color w:val="000000"/>
          <w:szCs w:val="20"/>
        </w:rPr>
      </w:pPr>
      <w:r w:rsidRPr="00DB625F">
        <w:rPr>
          <w:rFonts w:ascii="Tahoma" w:eastAsia="Times New Roman" w:hAnsi="Tahoma" w:cs="Tahoma"/>
          <w:color w:val="000000"/>
          <w:szCs w:val="20"/>
        </w:rPr>
        <w:t>6. Срок действия Заявки - Заявка вступает в силу с момента ее подписания и действует до полного исполнения Сторонами своих обязательств.</w:t>
      </w:r>
    </w:p>
    <w:p w14:paraId="46DEA5ED" w14:textId="77777777" w:rsidR="0015526A" w:rsidRPr="00DB625F" w:rsidRDefault="0015526A" w:rsidP="0015526A">
      <w:pPr>
        <w:shd w:val="clear" w:color="auto" w:fill="FFFFFF"/>
        <w:spacing w:after="0" w:line="240" w:lineRule="auto"/>
        <w:jc w:val="both"/>
        <w:rPr>
          <w:rFonts w:ascii="Tahoma" w:eastAsia="Times New Roman" w:hAnsi="Tahoma" w:cs="Tahoma"/>
          <w:color w:val="000000"/>
          <w:szCs w:val="20"/>
        </w:rPr>
      </w:pPr>
      <w:r w:rsidRPr="00DB625F">
        <w:rPr>
          <w:rFonts w:ascii="Tahoma" w:eastAsia="Times New Roman" w:hAnsi="Tahoma" w:cs="Tahoma"/>
          <w:color w:val="000000"/>
          <w:szCs w:val="20"/>
        </w:rPr>
        <w:t>7. Руководители работ по Заявке:</w:t>
      </w:r>
    </w:p>
    <w:p w14:paraId="66903F59" w14:textId="77777777" w:rsidR="0015526A" w:rsidRPr="00DB625F" w:rsidRDefault="0015526A" w:rsidP="0015526A">
      <w:pPr>
        <w:numPr>
          <w:ilvl w:val="0"/>
          <w:numId w:val="12"/>
        </w:numPr>
        <w:shd w:val="clear" w:color="auto" w:fill="FFFFFF"/>
        <w:spacing w:after="0" w:line="240" w:lineRule="auto"/>
        <w:ind w:left="0" w:firstLine="0"/>
        <w:jc w:val="both"/>
        <w:rPr>
          <w:rFonts w:ascii="Tahoma" w:eastAsia="Times New Roman" w:hAnsi="Tahoma" w:cs="Tahoma"/>
          <w:i/>
          <w:color w:val="000000"/>
          <w:szCs w:val="20"/>
        </w:rPr>
      </w:pPr>
      <w:r w:rsidRPr="00DB625F">
        <w:rPr>
          <w:rFonts w:ascii="Tahoma" w:eastAsia="Times New Roman" w:hAnsi="Tahoma" w:cs="Tahoma"/>
          <w:color w:val="000000"/>
          <w:szCs w:val="20"/>
        </w:rPr>
        <w:t xml:space="preserve">со </w:t>
      </w:r>
      <w:r w:rsidRPr="00DB625F">
        <w:rPr>
          <w:rFonts w:ascii="Tahoma" w:eastAsia="Times New Roman" w:hAnsi="Tahoma" w:cs="Tahoma"/>
          <w:caps/>
          <w:color w:val="000000"/>
          <w:szCs w:val="20"/>
        </w:rPr>
        <w:t>стороны</w:t>
      </w:r>
      <w:r w:rsidRPr="00DB625F">
        <w:rPr>
          <w:rFonts w:ascii="Tahoma" w:eastAsia="Times New Roman" w:hAnsi="Tahoma" w:cs="Tahoma"/>
          <w:color w:val="000000"/>
          <w:szCs w:val="20"/>
        </w:rPr>
        <w:t xml:space="preserve"> ЗАКАЗЧИКА – </w:t>
      </w:r>
      <w:r w:rsidRPr="00DB625F">
        <w:rPr>
          <w:rFonts w:ascii="Tahoma" w:eastAsia="Times New Roman" w:hAnsi="Tahoma" w:cs="Tahoma"/>
          <w:i/>
          <w:color w:val="000000"/>
          <w:szCs w:val="20"/>
        </w:rPr>
        <w:t>ФИО, должность, адрес эл. почты</w:t>
      </w:r>
    </w:p>
    <w:p w14:paraId="46DB39C2" w14:textId="77777777" w:rsidR="0015526A" w:rsidRPr="00DB625F" w:rsidRDefault="0015526A" w:rsidP="0015526A">
      <w:pPr>
        <w:numPr>
          <w:ilvl w:val="0"/>
          <w:numId w:val="12"/>
        </w:numPr>
        <w:shd w:val="clear" w:color="auto" w:fill="FFFFFF"/>
        <w:spacing w:after="0" w:line="240" w:lineRule="auto"/>
        <w:ind w:left="0" w:firstLine="0"/>
        <w:jc w:val="both"/>
        <w:rPr>
          <w:rFonts w:ascii="Tahoma" w:eastAsia="Times New Roman" w:hAnsi="Tahoma" w:cs="Tahoma"/>
          <w:color w:val="000000"/>
          <w:szCs w:val="20"/>
        </w:rPr>
      </w:pPr>
      <w:r w:rsidRPr="00DB625F">
        <w:rPr>
          <w:rFonts w:ascii="Tahoma" w:eastAsia="Times New Roman" w:hAnsi="Tahoma" w:cs="Tahoma"/>
          <w:color w:val="000000"/>
          <w:szCs w:val="20"/>
        </w:rPr>
        <w:t xml:space="preserve">со </w:t>
      </w:r>
      <w:r w:rsidRPr="00DB625F">
        <w:rPr>
          <w:rFonts w:ascii="Tahoma" w:eastAsia="Times New Roman" w:hAnsi="Tahoma" w:cs="Tahoma"/>
          <w:caps/>
          <w:color w:val="000000"/>
          <w:szCs w:val="20"/>
        </w:rPr>
        <w:t>стороны</w:t>
      </w:r>
      <w:r w:rsidRPr="00DB625F">
        <w:rPr>
          <w:rFonts w:ascii="Tahoma" w:eastAsia="Times New Roman" w:hAnsi="Tahoma" w:cs="Tahoma"/>
          <w:color w:val="000000"/>
          <w:szCs w:val="20"/>
        </w:rPr>
        <w:t xml:space="preserve"> ИСПОЛНИТЕЛЯ – </w:t>
      </w:r>
      <w:r w:rsidRPr="00DB625F">
        <w:rPr>
          <w:rFonts w:ascii="Tahoma" w:eastAsia="Times New Roman" w:hAnsi="Tahoma" w:cs="Tahoma"/>
          <w:i/>
          <w:color w:val="000000"/>
          <w:szCs w:val="20"/>
        </w:rPr>
        <w:t>ФИО, должность, адрес эл. почты.</w:t>
      </w:r>
    </w:p>
    <w:p w14:paraId="6343AE0D" w14:textId="77777777" w:rsidR="0015526A" w:rsidRPr="00DB625F" w:rsidRDefault="0015526A" w:rsidP="0015526A">
      <w:pPr>
        <w:shd w:val="clear" w:color="auto" w:fill="FFFFFF"/>
        <w:spacing w:after="0" w:line="240" w:lineRule="auto"/>
        <w:jc w:val="both"/>
        <w:rPr>
          <w:rFonts w:ascii="Tahoma" w:eastAsia="Times New Roman" w:hAnsi="Tahoma" w:cs="Tahoma"/>
          <w:szCs w:val="20"/>
        </w:rPr>
      </w:pPr>
      <w:r w:rsidRPr="00DB625F">
        <w:rPr>
          <w:rFonts w:ascii="Tahoma" w:eastAsia="Times New Roman" w:hAnsi="Tahoma" w:cs="Tahoma"/>
          <w:color w:val="000000"/>
          <w:szCs w:val="20"/>
        </w:rPr>
        <w:t xml:space="preserve">8. </w:t>
      </w:r>
      <w:r w:rsidRPr="00DB625F">
        <w:rPr>
          <w:rFonts w:ascii="Tahoma" w:eastAsia="Times New Roman" w:hAnsi="Tahoma" w:cs="Tahoma"/>
          <w:szCs w:val="20"/>
        </w:rPr>
        <w:t xml:space="preserve">Подписи </w:t>
      </w:r>
      <w:r w:rsidRPr="00DB625F">
        <w:rPr>
          <w:rFonts w:ascii="Tahoma" w:eastAsia="Times New Roman" w:hAnsi="Tahoma" w:cs="Tahoma"/>
          <w:caps/>
          <w:szCs w:val="20"/>
        </w:rPr>
        <w:t>Сторон</w:t>
      </w:r>
      <w:r w:rsidRPr="00DB625F">
        <w:rPr>
          <w:rFonts w:ascii="Tahoma" w:eastAsia="Times New Roman" w:hAnsi="Tahoma" w:cs="Tahoma"/>
          <w:szCs w:val="20"/>
        </w:rPr>
        <w:t xml:space="preserve">.   </w:t>
      </w:r>
    </w:p>
    <w:p w14:paraId="36791C1D" w14:textId="77777777" w:rsidR="0015526A" w:rsidRDefault="0015526A" w:rsidP="0015526A">
      <w:pPr>
        <w:autoSpaceDE w:val="0"/>
        <w:autoSpaceDN w:val="0"/>
        <w:adjustRightInd w:val="0"/>
        <w:spacing w:after="0" w:line="240" w:lineRule="auto"/>
        <w:jc w:val="center"/>
        <w:rPr>
          <w:rFonts w:ascii="Tahoma" w:eastAsia="Times New Roman" w:hAnsi="Tahoma" w:cs="Tahoma"/>
          <w:color w:val="000000"/>
          <w:szCs w:val="20"/>
        </w:rPr>
      </w:pPr>
    </w:p>
    <w:p w14:paraId="5F3853E2" w14:textId="77777777" w:rsidR="0015526A" w:rsidRDefault="0015526A" w:rsidP="0015526A">
      <w:pPr>
        <w:rPr>
          <w:rFonts w:ascii="Tahoma" w:eastAsia="Times New Roman" w:hAnsi="Tahoma" w:cs="Tahoma"/>
          <w:color w:val="000000"/>
          <w:szCs w:val="20"/>
        </w:rPr>
      </w:pPr>
      <w:r>
        <w:rPr>
          <w:rFonts w:ascii="Tahoma" w:eastAsia="Times New Roman" w:hAnsi="Tahoma" w:cs="Tahoma"/>
          <w:color w:val="000000"/>
          <w:szCs w:val="20"/>
        </w:rPr>
        <w:br w:type="page"/>
      </w:r>
    </w:p>
    <w:p w14:paraId="0EF6ECA8" w14:textId="77777777" w:rsidR="0015526A" w:rsidRDefault="0015526A" w:rsidP="0015526A">
      <w:pPr>
        <w:autoSpaceDE w:val="0"/>
        <w:autoSpaceDN w:val="0"/>
        <w:adjustRightInd w:val="0"/>
        <w:spacing w:after="0" w:line="240" w:lineRule="auto"/>
        <w:jc w:val="center"/>
        <w:rPr>
          <w:rFonts w:ascii="Tahoma" w:eastAsia="Times New Roman" w:hAnsi="Tahoma" w:cs="Tahoma"/>
          <w:color w:val="000000"/>
          <w:szCs w:val="20"/>
        </w:rPr>
      </w:pPr>
      <w:r>
        <w:rPr>
          <w:rFonts w:ascii="Tahoma" w:eastAsia="Times New Roman" w:hAnsi="Tahoma" w:cs="Tahoma"/>
          <w:color w:val="000000"/>
          <w:szCs w:val="20"/>
        </w:rPr>
        <w:t xml:space="preserve">Форма Протокола оказанных Услуг по Заявке </w:t>
      </w:r>
      <w:r>
        <w:rPr>
          <w:rFonts w:ascii="Tahoma" w:eastAsia="Times New Roman" w:hAnsi="Tahoma" w:cs="Tahoma"/>
          <w:color w:val="000000"/>
          <w:szCs w:val="20"/>
        </w:rPr>
        <w:br/>
        <w:t xml:space="preserve">на доработку по Фиксированному перечню Услуг </w:t>
      </w:r>
    </w:p>
    <w:p w14:paraId="31E19D8F" w14:textId="77777777" w:rsidR="0015526A" w:rsidRDefault="0015526A" w:rsidP="0015526A">
      <w:pPr>
        <w:autoSpaceDE w:val="0"/>
        <w:autoSpaceDN w:val="0"/>
        <w:adjustRightInd w:val="0"/>
        <w:spacing w:after="0" w:line="240" w:lineRule="auto"/>
        <w:jc w:val="center"/>
        <w:rPr>
          <w:rFonts w:ascii="Tahoma" w:eastAsia="Times New Roman" w:hAnsi="Tahoma" w:cs="Tahoma"/>
          <w:color w:val="000000"/>
          <w:szCs w:val="20"/>
        </w:rPr>
      </w:pPr>
      <w:r>
        <w:rPr>
          <w:rFonts w:ascii="Tahoma" w:eastAsia="Times New Roman" w:hAnsi="Tahoma" w:cs="Tahoma"/>
          <w:color w:val="000000"/>
          <w:szCs w:val="20"/>
        </w:rPr>
        <w:t>(в соответствии с п. 3.2.1. настоящего ТЗ)</w:t>
      </w:r>
    </w:p>
    <w:p w14:paraId="37663717" w14:textId="77777777" w:rsidR="0015526A" w:rsidRPr="00DB625F" w:rsidRDefault="0015526A" w:rsidP="0015526A">
      <w:pPr>
        <w:autoSpaceDE w:val="0"/>
        <w:autoSpaceDN w:val="0"/>
        <w:adjustRightInd w:val="0"/>
        <w:spacing w:after="0" w:line="240" w:lineRule="auto"/>
        <w:jc w:val="center"/>
        <w:rPr>
          <w:rFonts w:ascii="Tahoma" w:eastAsia="Times New Roman" w:hAnsi="Tahoma" w:cs="Tahoma"/>
          <w:color w:val="000000"/>
          <w:szCs w:val="20"/>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58"/>
        <w:gridCol w:w="2898"/>
        <w:gridCol w:w="1417"/>
        <w:gridCol w:w="2552"/>
        <w:gridCol w:w="2409"/>
      </w:tblGrid>
      <w:tr w:rsidR="0015526A" w:rsidRPr="00DB625F" w14:paraId="3E9996FE" w14:textId="77777777" w:rsidTr="00C01B25">
        <w:tc>
          <w:tcPr>
            <w:tcW w:w="358" w:type="dxa"/>
            <w:shd w:val="clear" w:color="auto" w:fill="D9D9D9"/>
            <w:vAlign w:val="center"/>
          </w:tcPr>
          <w:p w14:paraId="675C3369" w14:textId="77777777" w:rsidR="0015526A" w:rsidRPr="00DB625F" w:rsidRDefault="0015526A" w:rsidP="00C01B25">
            <w:pPr>
              <w:autoSpaceDE w:val="0"/>
              <w:autoSpaceDN w:val="0"/>
              <w:adjustRightInd w:val="0"/>
              <w:spacing w:after="0" w:line="240" w:lineRule="auto"/>
              <w:jc w:val="center"/>
              <w:rPr>
                <w:rFonts w:ascii="Tahoma" w:eastAsia="Times New Roman" w:hAnsi="Tahoma" w:cs="Tahoma"/>
                <w:color w:val="000000"/>
                <w:szCs w:val="20"/>
              </w:rPr>
            </w:pPr>
            <w:r w:rsidRPr="00DB625F">
              <w:rPr>
                <w:rFonts w:ascii="Tahoma" w:eastAsia="Times New Roman" w:hAnsi="Tahoma" w:cs="Tahoma"/>
                <w:color w:val="000000"/>
                <w:szCs w:val="20"/>
              </w:rPr>
              <w:t>№</w:t>
            </w:r>
          </w:p>
        </w:tc>
        <w:tc>
          <w:tcPr>
            <w:tcW w:w="2898" w:type="dxa"/>
            <w:shd w:val="clear" w:color="auto" w:fill="D9D9D9"/>
            <w:vAlign w:val="center"/>
          </w:tcPr>
          <w:p w14:paraId="572D3CFA" w14:textId="77777777" w:rsidR="0015526A" w:rsidRPr="00DB625F" w:rsidRDefault="0015526A" w:rsidP="00C01B25">
            <w:pPr>
              <w:autoSpaceDE w:val="0"/>
              <w:autoSpaceDN w:val="0"/>
              <w:adjustRightInd w:val="0"/>
              <w:spacing w:after="0" w:line="240" w:lineRule="auto"/>
              <w:jc w:val="center"/>
              <w:rPr>
                <w:rFonts w:ascii="Tahoma" w:eastAsia="Times New Roman" w:hAnsi="Tahoma" w:cs="Tahoma"/>
                <w:color w:val="000000"/>
                <w:szCs w:val="20"/>
              </w:rPr>
            </w:pPr>
            <w:r w:rsidRPr="00DB625F">
              <w:rPr>
                <w:rFonts w:ascii="Tahoma" w:eastAsia="Times New Roman" w:hAnsi="Tahoma" w:cs="Tahoma"/>
                <w:color w:val="000000"/>
                <w:szCs w:val="20"/>
              </w:rPr>
              <w:t>Наименование Услуги</w:t>
            </w:r>
          </w:p>
        </w:tc>
        <w:tc>
          <w:tcPr>
            <w:tcW w:w="1417" w:type="dxa"/>
            <w:shd w:val="clear" w:color="auto" w:fill="D9D9D9"/>
            <w:vAlign w:val="center"/>
          </w:tcPr>
          <w:p w14:paraId="7D8929FE" w14:textId="77777777" w:rsidR="0015526A" w:rsidRPr="00DB625F" w:rsidRDefault="0015526A" w:rsidP="00C01B25">
            <w:pPr>
              <w:autoSpaceDE w:val="0"/>
              <w:autoSpaceDN w:val="0"/>
              <w:adjustRightInd w:val="0"/>
              <w:spacing w:after="0" w:line="240" w:lineRule="auto"/>
              <w:jc w:val="center"/>
              <w:rPr>
                <w:rFonts w:ascii="Tahoma" w:eastAsia="Times New Roman" w:hAnsi="Tahoma" w:cs="Tahoma"/>
                <w:color w:val="000000"/>
                <w:szCs w:val="20"/>
              </w:rPr>
            </w:pPr>
            <w:r w:rsidRPr="00DB625F">
              <w:rPr>
                <w:rFonts w:ascii="Tahoma" w:eastAsia="Times New Roman" w:hAnsi="Tahoma" w:cs="Tahoma"/>
                <w:color w:val="000000"/>
                <w:szCs w:val="20"/>
              </w:rPr>
              <w:t>Сроки оказания Услуг</w:t>
            </w:r>
          </w:p>
        </w:tc>
        <w:tc>
          <w:tcPr>
            <w:tcW w:w="2552" w:type="dxa"/>
            <w:shd w:val="clear" w:color="auto" w:fill="D9D9D9"/>
            <w:vAlign w:val="center"/>
          </w:tcPr>
          <w:p w14:paraId="121CFA0D" w14:textId="77777777" w:rsidR="0015526A" w:rsidRPr="00DB625F" w:rsidRDefault="0015526A" w:rsidP="00C01B25">
            <w:pPr>
              <w:autoSpaceDE w:val="0"/>
              <w:autoSpaceDN w:val="0"/>
              <w:adjustRightInd w:val="0"/>
              <w:spacing w:after="0" w:line="240" w:lineRule="auto"/>
              <w:jc w:val="center"/>
              <w:rPr>
                <w:rFonts w:ascii="Tahoma" w:eastAsia="Times New Roman" w:hAnsi="Tahoma" w:cs="Tahoma"/>
                <w:color w:val="000000"/>
                <w:szCs w:val="20"/>
              </w:rPr>
            </w:pPr>
            <w:r w:rsidRPr="00DB625F">
              <w:rPr>
                <w:rFonts w:ascii="Tahoma" w:eastAsia="Times New Roman" w:hAnsi="Tahoma" w:cs="Tahoma"/>
                <w:color w:val="000000"/>
                <w:szCs w:val="20"/>
              </w:rPr>
              <w:t>Состав оказанных Услуг</w:t>
            </w:r>
          </w:p>
        </w:tc>
        <w:tc>
          <w:tcPr>
            <w:tcW w:w="2409" w:type="dxa"/>
            <w:shd w:val="clear" w:color="auto" w:fill="D9D9D9"/>
            <w:vAlign w:val="center"/>
          </w:tcPr>
          <w:p w14:paraId="7CB1731A" w14:textId="77777777" w:rsidR="0015526A" w:rsidRPr="00DB625F" w:rsidRDefault="0015526A" w:rsidP="00C01B25">
            <w:pPr>
              <w:autoSpaceDE w:val="0"/>
              <w:autoSpaceDN w:val="0"/>
              <w:adjustRightInd w:val="0"/>
              <w:spacing w:after="0" w:line="240" w:lineRule="auto"/>
              <w:jc w:val="center"/>
              <w:rPr>
                <w:rFonts w:ascii="Tahoma" w:eastAsia="Times New Roman" w:hAnsi="Tahoma" w:cs="Tahoma"/>
                <w:color w:val="000000"/>
                <w:szCs w:val="20"/>
              </w:rPr>
            </w:pPr>
            <w:r w:rsidRPr="00DB625F">
              <w:rPr>
                <w:rFonts w:ascii="Tahoma" w:eastAsia="Times New Roman" w:hAnsi="Tahoma" w:cs="Tahoma"/>
                <w:color w:val="000000"/>
                <w:szCs w:val="20"/>
              </w:rPr>
              <w:t>Стоимость Услуг, руб.</w:t>
            </w:r>
            <w:r w:rsidRPr="00DB625F">
              <w:rPr>
                <w:rFonts w:ascii="Tahoma" w:eastAsia="Times New Roman" w:hAnsi="Tahoma" w:cs="Tahoma"/>
                <w:color w:val="000000"/>
                <w:szCs w:val="20"/>
              </w:rPr>
              <w:br/>
              <w:t>с НДС</w:t>
            </w:r>
          </w:p>
        </w:tc>
      </w:tr>
      <w:tr w:rsidR="0015526A" w:rsidRPr="00DB625F" w14:paraId="3F7129D8" w14:textId="77777777" w:rsidTr="00C01B25">
        <w:trPr>
          <w:trHeight w:val="528"/>
        </w:trPr>
        <w:tc>
          <w:tcPr>
            <w:tcW w:w="358" w:type="dxa"/>
            <w:vAlign w:val="center"/>
          </w:tcPr>
          <w:p w14:paraId="25427381" w14:textId="77777777" w:rsidR="0015526A" w:rsidRPr="00DB625F" w:rsidRDefault="0015526A" w:rsidP="00C01B25">
            <w:pPr>
              <w:autoSpaceDE w:val="0"/>
              <w:autoSpaceDN w:val="0"/>
              <w:adjustRightInd w:val="0"/>
              <w:spacing w:after="0" w:line="240" w:lineRule="auto"/>
              <w:rPr>
                <w:rFonts w:ascii="Tahoma" w:eastAsia="Times New Roman" w:hAnsi="Tahoma" w:cs="Tahoma"/>
                <w:color w:val="000000"/>
                <w:szCs w:val="20"/>
              </w:rPr>
            </w:pPr>
          </w:p>
        </w:tc>
        <w:tc>
          <w:tcPr>
            <w:tcW w:w="2898" w:type="dxa"/>
            <w:vAlign w:val="center"/>
          </w:tcPr>
          <w:p w14:paraId="0155DE8E" w14:textId="77777777" w:rsidR="0015526A" w:rsidRPr="00DB625F" w:rsidRDefault="0015526A" w:rsidP="00C01B25">
            <w:pPr>
              <w:autoSpaceDE w:val="0"/>
              <w:autoSpaceDN w:val="0"/>
              <w:adjustRightInd w:val="0"/>
              <w:spacing w:after="0" w:line="240" w:lineRule="auto"/>
              <w:rPr>
                <w:rFonts w:ascii="Tahoma" w:eastAsia="Times New Roman" w:hAnsi="Tahoma" w:cs="Tahoma"/>
                <w:color w:val="000000"/>
                <w:szCs w:val="20"/>
              </w:rPr>
            </w:pPr>
          </w:p>
        </w:tc>
        <w:tc>
          <w:tcPr>
            <w:tcW w:w="1417" w:type="dxa"/>
            <w:vAlign w:val="center"/>
          </w:tcPr>
          <w:p w14:paraId="56479406" w14:textId="77777777" w:rsidR="0015526A" w:rsidRPr="00DB625F" w:rsidRDefault="0015526A" w:rsidP="00C01B25">
            <w:pPr>
              <w:autoSpaceDE w:val="0"/>
              <w:autoSpaceDN w:val="0"/>
              <w:adjustRightInd w:val="0"/>
              <w:spacing w:after="0" w:line="240" w:lineRule="auto"/>
              <w:rPr>
                <w:rFonts w:ascii="Tahoma" w:eastAsia="Times New Roman" w:hAnsi="Tahoma" w:cs="Tahoma"/>
                <w:color w:val="000000"/>
                <w:szCs w:val="20"/>
              </w:rPr>
            </w:pPr>
            <w:r w:rsidRPr="00DB625F">
              <w:rPr>
                <w:rFonts w:ascii="Tahoma" w:eastAsia="Times New Roman" w:hAnsi="Tahoma" w:cs="Tahoma"/>
                <w:color w:val="000000"/>
                <w:szCs w:val="20"/>
                <w:shd w:val="clear" w:color="auto" w:fill="FFFFFF"/>
              </w:rPr>
              <w:t>с __ по__</w:t>
            </w:r>
          </w:p>
        </w:tc>
        <w:tc>
          <w:tcPr>
            <w:tcW w:w="2552" w:type="dxa"/>
            <w:vAlign w:val="center"/>
          </w:tcPr>
          <w:p w14:paraId="13068AFE" w14:textId="77777777" w:rsidR="0015526A" w:rsidRPr="00DB625F" w:rsidRDefault="0015526A" w:rsidP="00C01B25">
            <w:pPr>
              <w:autoSpaceDE w:val="0"/>
              <w:autoSpaceDN w:val="0"/>
              <w:adjustRightInd w:val="0"/>
              <w:spacing w:after="0" w:line="240" w:lineRule="auto"/>
              <w:rPr>
                <w:rFonts w:ascii="Tahoma" w:eastAsia="Times New Roman" w:hAnsi="Tahoma" w:cs="Tahoma"/>
                <w:color w:val="000000"/>
                <w:szCs w:val="20"/>
              </w:rPr>
            </w:pPr>
          </w:p>
        </w:tc>
        <w:tc>
          <w:tcPr>
            <w:tcW w:w="2409" w:type="dxa"/>
            <w:vAlign w:val="center"/>
          </w:tcPr>
          <w:p w14:paraId="7D0EE4EC" w14:textId="77777777" w:rsidR="0015526A" w:rsidRPr="00DB625F" w:rsidRDefault="0015526A" w:rsidP="00C01B25">
            <w:pPr>
              <w:autoSpaceDE w:val="0"/>
              <w:autoSpaceDN w:val="0"/>
              <w:adjustRightInd w:val="0"/>
              <w:spacing w:after="0" w:line="240" w:lineRule="auto"/>
              <w:rPr>
                <w:rFonts w:ascii="Tahoma" w:eastAsia="Times New Roman" w:hAnsi="Tahoma" w:cs="Tahoma"/>
                <w:color w:val="000000"/>
                <w:szCs w:val="20"/>
              </w:rPr>
            </w:pPr>
          </w:p>
        </w:tc>
      </w:tr>
      <w:tr w:rsidR="0015526A" w:rsidRPr="00DB625F" w14:paraId="754B496D" w14:textId="77777777" w:rsidTr="00C01B25">
        <w:trPr>
          <w:trHeight w:val="340"/>
        </w:trPr>
        <w:tc>
          <w:tcPr>
            <w:tcW w:w="7225" w:type="dxa"/>
            <w:gridSpan w:val="4"/>
            <w:vAlign w:val="center"/>
          </w:tcPr>
          <w:p w14:paraId="735F23E6" w14:textId="77777777" w:rsidR="0015526A" w:rsidRPr="00DB625F" w:rsidRDefault="0015526A" w:rsidP="00C01B25">
            <w:pPr>
              <w:autoSpaceDE w:val="0"/>
              <w:autoSpaceDN w:val="0"/>
              <w:adjustRightInd w:val="0"/>
              <w:spacing w:after="0" w:line="240" w:lineRule="auto"/>
              <w:jc w:val="right"/>
              <w:rPr>
                <w:rFonts w:ascii="Tahoma" w:eastAsia="Times New Roman" w:hAnsi="Tahoma" w:cs="Tahoma"/>
                <w:b/>
                <w:color w:val="000000"/>
                <w:szCs w:val="20"/>
              </w:rPr>
            </w:pPr>
            <w:r w:rsidRPr="00DB625F">
              <w:rPr>
                <w:rFonts w:ascii="Tahoma" w:eastAsia="Times New Roman" w:hAnsi="Tahoma" w:cs="Tahoma"/>
                <w:b/>
                <w:color w:val="000000"/>
                <w:szCs w:val="20"/>
              </w:rPr>
              <w:t>Итого без НДС:</w:t>
            </w:r>
          </w:p>
        </w:tc>
        <w:tc>
          <w:tcPr>
            <w:tcW w:w="2409" w:type="dxa"/>
            <w:vAlign w:val="center"/>
          </w:tcPr>
          <w:p w14:paraId="23F125FE" w14:textId="77777777" w:rsidR="0015526A" w:rsidRPr="00DB625F" w:rsidRDefault="0015526A" w:rsidP="00C01B25">
            <w:pPr>
              <w:autoSpaceDE w:val="0"/>
              <w:autoSpaceDN w:val="0"/>
              <w:adjustRightInd w:val="0"/>
              <w:spacing w:after="0" w:line="240" w:lineRule="auto"/>
              <w:rPr>
                <w:rFonts w:ascii="Tahoma" w:eastAsia="Times New Roman" w:hAnsi="Tahoma" w:cs="Tahoma"/>
                <w:color w:val="000000"/>
                <w:szCs w:val="20"/>
              </w:rPr>
            </w:pPr>
          </w:p>
        </w:tc>
      </w:tr>
      <w:tr w:rsidR="0015526A" w:rsidRPr="00DB625F" w14:paraId="6A677B0E" w14:textId="77777777" w:rsidTr="00C01B25">
        <w:trPr>
          <w:trHeight w:val="340"/>
        </w:trPr>
        <w:tc>
          <w:tcPr>
            <w:tcW w:w="7225" w:type="dxa"/>
            <w:gridSpan w:val="4"/>
            <w:vAlign w:val="center"/>
          </w:tcPr>
          <w:p w14:paraId="644CD7BA" w14:textId="77777777" w:rsidR="0015526A" w:rsidRPr="00DB625F" w:rsidRDefault="0015526A" w:rsidP="00C01B25">
            <w:pPr>
              <w:autoSpaceDE w:val="0"/>
              <w:autoSpaceDN w:val="0"/>
              <w:adjustRightInd w:val="0"/>
              <w:spacing w:after="0" w:line="240" w:lineRule="auto"/>
              <w:jc w:val="right"/>
              <w:rPr>
                <w:rFonts w:ascii="Tahoma" w:eastAsia="Times New Roman" w:hAnsi="Tahoma" w:cs="Tahoma"/>
                <w:color w:val="000000"/>
                <w:szCs w:val="20"/>
              </w:rPr>
            </w:pPr>
            <w:r w:rsidRPr="00DB625F">
              <w:rPr>
                <w:rFonts w:ascii="Tahoma" w:eastAsia="Times New Roman" w:hAnsi="Tahoma" w:cs="Tahoma"/>
                <w:color w:val="000000"/>
                <w:szCs w:val="20"/>
              </w:rPr>
              <w:t>НДС (20%):</w:t>
            </w:r>
          </w:p>
        </w:tc>
        <w:tc>
          <w:tcPr>
            <w:tcW w:w="2409" w:type="dxa"/>
            <w:vAlign w:val="center"/>
          </w:tcPr>
          <w:p w14:paraId="72FCE198" w14:textId="77777777" w:rsidR="0015526A" w:rsidRPr="00DB625F" w:rsidRDefault="0015526A" w:rsidP="00C01B25">
            <w:pPr>
              <w:autoSpaceDE w:val="0"/>
              <w:autoSpaceDN w:val="0"/>
              <w:adjustRightInd w:val="0"/>
              <w:spacing w:after="0" w:line="240" w:lineRule="auto"/>
              <w:rPr>
                <w:rFonts w:ascii="Tahoma" w:eastAsia="Times New Roman" w:hAnsi="Tahoma" w:cs="Tahoma"/>
                <w:color w:val="000000"/>
                <w:szCs w:val="20"/>
              </w:rPr>
            </w:pPr>
          </w:p>
        </w:tc>
      </w:tr>
      <w:tr w:rsidR="0015526A" w:rsidRPr="00DB625F" w14:paraId="3EF4DC25" w14:textId="77777777" w:rsidTr="00C01B25">
        <w:trPr>
          <w:trHeight w:val="340"/>
        </w:trPr>
        <w:tc>
          <w:tcPr>
            <w:tcW w:w="7225" w:type="dxa"/>
            <w:gridSpan w:val="4"/>
            <w:vAlign w:val="center"/>
          </w:tcPr>
          <w:p w14:paraId="1EE8A539" w14:textId="77777777" w:rsidR="0015526A" w:rsidRPr="00DB625F" w:rsidRDefault="0015526A" w:rsidP="00C01B25">
            <w:pPr>
              <w:autoSpaceDE w:val="0"/>
              <w:autoSpaceDN w:val="0"/>
              <w:adjustRightInd w:val="0"/>
              <w:spacing w:after="0" w:line="240" w:lineRule="auto"/>
              <w:jc w:val="right"/>
              <w:rPr>
                <w:rFonts w:ascii="Tahoma" w:eastAsia="Times New Roman" w:hAnsi="Tahoma" w:cs="Tahoma"/>
                <w:b/>
                <w:color w:val="000000"/>
                <w:szCs w:val="20"/>
              </w:rPr>
            </w:pPr>
            <w:r w:rsidRPr="00DB625F">
              <w:rPr>
                <w:rFonts w:ascii="Tahoma" w:eastAsia="Times New Roman" w:hAnsi="Tahoma" w:cs="Tahoma"/>
                <w:b/>
                <w:color w:val="000000"/>
                <w:szCs w:val="20"/>
              </w:rPr>
              <w:t>Всего:</w:t>
            </w:r>
          </w:p>
        </w:tc>
        <w:tc>
          <w:tcPr>
            <w:tcW w:w="2409" w:type="dxa"/>
            <w:vAlign w:val="center"/>
          </w:tcPr>
          <w:p w14:paraId="5E174D14" w14:textId="77777777" w:rsidR="0015526A" w:rsidRPr="00DB625F" w:rsidRDefault="0015526A" w:rsidP="00C01B25">
            <w:pPr>
              <w:autoSpaceDE w:val="0"/>
              <w:autoSpaceDN w:val="0"/>
              <w:adjustRightInd w:val="0"/>
              <w:spacing w:after="0" w:line="240" w:lineRule="auto"/>
              <w:rPr>
                <w:rFonts w:ascii="Tahoma" w:eastAsia="Times New Roman" w:hAnsi="Tahoma" w:cs="Tahoma"/>
                <w:b/>
                <w:color w:val="000000"/>
                <w:szCs w:val="20"/>
              </w:rPr>
            </w:pPr>
          </w:p>
        </w:tc>
      </w:tr>
    </w:tbl>
    <w:p w14:paraId="52AE5626" w14:textId="77777777" w:rsidR="0015526A" w:rsidRPr="00DB625F" w:rsidRDefault="0015526A" w:rsidP="0015526A">
      <w:pPr>
        <w:widowControl w:val="0"/>
        <w:shd w:val="clear" w:color="auto" w:fill="FFFFFF"/>
        <w:spacing w:after="0" w:line="240" w:lineRule="auto"/>
        <w:rPr>
          <w:rFonts w:ascii="Tahoma" w:eastAsia="Times New Roman" w:hAnsi="Tahoma" w:cs="Tahoma"/>
          <w:szCs w:val="20"/>
        </w:rPr>
      </w:pPr>
    </w:p>
    <w:p w14:paraId="052BE06D" w14:textId="77777777" w:rsidR="0015526A" w:rsidRPr="00DB625F" w:rsidRDefault="0015526A" w:rsidP="0015526A">
      <w:pPr>
        <w:widowControl w:val="0"/>
        <w:shd w:val="clear" w:color="auto" w:fill="FFFFFF"/>
        <w:spacing w:after="0" w:line="240" w:lineRule="auto"/>
        <w:rPr>
          <w:rFonts w:ascii="Tahoma" w:eastAsia="Times New Roman" w:hAnsi="Tahoma" w:cs="Tahoma"/>
          <w:szCs w:val="20"/>
        </w:rPr>
      </w:pPr>
      <w:r w:rsidRPr="00DB625F">
        <w:rPr>
          <w:rFonts w:ascii="Tahoma" w:eastAsia="Times New Roman" w:hAnsi="Tahoma" w:cs="Tahoma"/>
          <w:szCs w:val="20"/>
        </w:rPr>
        <w:t xml:space="preserve">Услуги оказаны в соответствии с требованиями к Заявке в полном объеме и должном качестве. Претензии к оказанию Услуг не имеются. </w:t>
      </w:r>
    </w:p>
    <w:p w14:paraId="7F4D694B" w14:textId="77777777" w:rsidR="0015526A" w:rsidRPr="00DB625F" w:rsidRDefault="0015526A" w:rsidP="0015526A">
      <w:pPr>
        <w:spacing w:after="0" w:line="240" w:lineRule="auto"/>
        <w:rPr>
          <w:rFonts w:ascii="Tahoma" w:eastAsia="Times New Roman" w:hAnsi="Tahoma" w:cs="Tahoma"/>
          <w:szCs w:val="20"/>
        </w:rPr>
      </w:pPr>
    </w:p>
    <w:p w14:paraId="57CD6F2F" w14:textId="77777777" w:rsidR="0015526A" w:rsidRPr="00DB625F" w:rsidRDefault="0015526A" w:rsidP="0015526A">
      <w:pPr>
        <w:pageBreakBefore/>
        <w:spacing w:after="0" w:line="240" w:lineRule="auto"/>
        <w:contextualSpacing/>
        <w:jc w:val="center"/>
        <w:rPr>
          <w:rFonts w:ascii="Tahoma" w:eastAsia="Times New Roman" w:hAnsi="Tahoma" w:cs="Tahoma"/>
          <w:szCs w:val="20"/>
        </w:rPr>
      </w:pPr>
      <w:r w:rsidRPr="00DB625F">
        <w:rPr>
          <w:rFonts w:ascii="Tahoma" w:eastAsia="Times New Roman" w:hAnsi="Tahoma" w:cs="Tahoma"/>
          <w:szCs w:val="20"/>
        </w:rPr>
        <w:t xml:space="preserve">Форма Протокола оказанных Услуг на доработку </w:t>
      </w:r>
      <w:r w:rsidRPr="00DB625F">
        <w:rPr>
          <w:rFonts w:ascii="Tahoma" w:eastAsia="Times New Roman" w:hAnsi="Tahoma" w:cs="Tahoma"/>
          <w:bCs/>
          <w:szCs w:val="20"/>
        </w:rPr>
        <w:t xml:space="preserve">функционала корпоративной информационной системы </w:t>
      </w:r>
      <w:r w:rsidRPr="00DB625F">
        <w:rPr>
          <w:rFonts w:ascii="Tahoma" w:eastAsia="Times New Roman" w:hAnsi="Tahoma" w:cs="Tahoma"/>
          <w:color w:val="000000"/>
          <w:szCs w:val="20"/>
        </w:rPr>
        <w:t>1</w:t>
      </w:r>
      <w:proofErr w:type="gramStart"/>
      <w:r w:rsidRPr="00DB625F">
        <w:rPr>
          <w:rFonts w:ascii="Tahoma" w:eastAsia="Times New Roman" w:hAnsi="Tahoma" w:cs="Tahoma"/>
          <w:color w:val="000000"/>
          <w:szCs w:val="20"/>
        </w:rPr>
        <w:t>С:Энергобиллинг</w:t>
      </w:r>
      <w:proofErr w:type="gramEnd"/>
      <w:r w:rsidRPr="00DB625F">
        <w:rPr>
          <w:rFonts w:ascii="Tahoma" w:eastAsia="Times New Roman" w:hAnsi="Tahoma" w:cs="Tahoma"/>
          <w:bCs/>
          <w:szCs w:val="20"/>
        </w:rPr>
        <w:t xml:space="preserve"> сверх Фиксированного перечня Услуг</w:t>
      </w:r>
      <w:r w:rsidRPr="00DB625F">
        <w:rPr>
          <w:rFonts w:ascii="Tahoma" w:eastAsia="Times New Roman" w:hAnsi="Tahoma" w:cs="Tahoma"/>
          <w:szCs w:val="20"/>
        </w:rPr>
        <w:br/>
        <w:t xml:space="preserve"> (в соответствии с п. 3.2.2 настоящего ТЗ)</w:t>
      </w:r>
    </w:p>
    <w:p w14:paraId="7F2F5189" w14:textId="77777777" w:rsidR="0015526A" w:rsidRPr="00DB625F" w:rsidRDefault="0015526A" w:rsidP="0015526A">
      <w:pPr>
        <w:widowControl w:val="0"/>
        <w:shd w:val="clear" w:color="auto" w:fill="FFFFFF"/>
        <w:autoSpaceDE w:val="0"/>
        <w:autoSpaceDN w:val="0"/>
        <w:spacing w:after="0" w:line="240" w:lineRule="auto"/>
        <w:jc w:val="both"/>
        <w:rPr>
          <w:rFonts w:ascii="Tahoma" w:eastAsia="Times New Roman" w:hAnsi="Tahoma" w:cs="Tahoma"/>
          <w:b/>
          <w:bCs/>
          <w:i/>
          <w:color w:val="000000"/>
          <w:szCs w:val="20"/>
        </w:rPr>
      </w:pPr>
    </w:p>
    <w:tbl>
      <w:tblPr>
        <w:tblW w:w="10054" w:type="dxa"/>
        <w:jc w:val="center"/>
        <w:tblLook w:val="04A0" w:firstRow="1" w:lastRow="0" w:firstColumn="1" w:lastColumn="0" w:noHBand="0" w:noVBand="1"/>
      </w:tblPr>
      <w:tblGrid>
        <w:gridCol w:w="620"/>
        <w:gridCol w:w="1564"/>
        <w:gridCol w:w="2346"/>
        <w:gridCol w:w="1842"/>
        <w:gridCol w:w="1841"/>
        <w:gridCol w:w="1841"/>
      </w:tblGrid>
      <w:tr w:rsidR="0015526A" w:rsidRPr="00DB625F" w14:paraId="7F2196F3" w14:textId="77777777" w:rsidTr="00C01B25">
        <w:trPr>
          <w:trHeight w:val="984"/>
          <w:jc w:val="center"/>
        </w:trPr>
        <w:tc>
          <w:tcPr>
            <w:tcW w:w="620" w:type="dxa"/>
            <w:tcBorders>
              <w:top w:val="single" w:sz="4" w:space="0" w:color="auto"/>
              <w:left w:val="single" w:sz="4" w:space="0" w:color="auto"/>
              <w:bottom w:val="single" w:sz="4" w:space="0" w:color="auto"/>
              <w:right w:val="single" w:sz="4" w:space="0" w:color="auto"/>
            </w:tcBorders>
            <w:shd w:val="clear" w:color="auto" w:fill="D9D9D9"/>
            <w:vAlign w:val="center"/>
          </w:tcPr>
          <w:p w14:paraId="5557F173" w14:textId="77777777" w:rsidR="0015526A" w:rsidRPr="00DB625F" w:rsidRDefault="0015526A" w:rsidP="00C01B25">
            <w:pPr>
              <w:spacing w:after="0" w:line="240" w:lineRule="auto"/>
              <w:jc w:val="center"/>
              <w:rPr>
                <w:rFonts w:ascii="Tahoma" w:eastAsia="Times New Roman" w:hAnsi="Tahoma" w:cs="Tahoma"/>
                <w:color w:val="000000"/>
                <w:szCs w:val="20"/>
              </w:rPr>
            </w:pPr>
            <w:r w:rsidRPr="00DB625F">
              <w:rPr>
                <w:rFonts w:ascii="Tahoma" w:eastAsia="Times New Roman" w:hAnsi="Tahoma" w:cs="Tahoma"/>
                <w:color w:val="000000"/>
                <w:szCs w:val="20"/>
              </w:rPr>
              <w:t>№ п/п</w:t>
            </w:r>
          </w:p>
        </w:tc>
        <w:tc>
          <w:tcPr>
            <w:tcW w:w="1564" w:type="dxa"/>
            <w:tcBorders>
              <w:top w:val="single" w:sz="4" w:space="0" w:color="auto"/>
              <w:left w:val="single" w:sz="4" w:space="0" w:color="auto"/>
              <w:bottom w:val="single" w:sz="4" w:space="0" w:color="auto"/>
              <w:right w:val="single" w:sz="4" w:space="0" w:color="auto"/>
            </w:tcBorders>
            <w:shd w:val="clear" w:color="auto" w:fill="D9D9D9"/>
            <w:vAlign w:val="center"/>
          </w:tcPr>
          <w:p w14:paraId="29D6AC35" w14:textId="77777777" w:rsidR="0015526A" w:rsidRPr="00DB625F" w:rsidDel="009B57B8" w:rsidRDefault="0015526A" w:rsidP="00C01B25">
            <w:pPr>
              <w:spacing w:after="0" w:line="240" w:lineRule="auto"/>
              <w:jc w:val="center"/>
              <w:rPr>
                <w:rFonts w:ascii="Tahoma" w:eastAsia="Times New Roman" w:hAnsi="Tahoma" w:cs="Tahoma"/>
                <w:color w:val="000000"/>
                <w:szCs w:val="20"/>
              </w:rPr>
            </w:pPr>
            <w:r w:rsidRPr="00DB625F">
              <w:rPr>
                <w:rFonts w:ascii="Tahoma" w:eastAsia="Times New Roman" w:hAnsi="Tahoma" w:cs="Tahoma"/>
                <w:color w:val="000000"/>
                <w:szCs w:val="20"/>
              </w:rPr>
              <w:t>Наименование Услуги</w:t>
            </w:r>
          </w:p>
        </w:tc>
        <w:tc>
          <w:tcPr>
            <w:tcW w:w="2346" w:type="dxa"/>
            <w:tcBorders>
              <w:top w:val="single" w:sz="4" w:space="0" w:color="auto"/>
              <w:left w:val="single" w:sz="4" w:space="0" w:color="auto"/>
              <w:bottom w:val="single" w:sz="4" w:space="0" w:color="auto"/>
              <w:right w:val="single" w:sz="4" w:space="0" w:color="auto"/>
            </w:tcBorders>
            <w:shd w:val="clear" w:color="auto" w:fill="D9D9D9"/>
            <w:vAlign w:val="center"/>
          </w:tcPr>
          <w:p w14:paraId="2B994885" w14:textId="77777777" w:rsidR="0015526A" w:rsidRPr="00DB625F" w:rsidRDefault="0015526A" w:rsidP="00C01B25">
            <w:pPr>
              <w:spacing w:after="0" w:line="240" w:lineRule="auto"/>
              <w:jc w:val="center"/>
              <w:rPr>
                <w:rFonts w:ascii="Tahoma" w:eastAsia="Times New Roman" w:hAnsi="Tahoma" w:cs="Tahoma"/>
                <w:color w:val="000000"/>
                <w:szCs w:val="20"/>
              </w:rPr>
            </w:pPr>
            <w:r w:rsidRPr="00DB625F">
              <w:rPr>
                <w:rFonts w:ascii="Tahoma" w:eastAsia="Times New Roman" w:hAnsi="Tahoma" w:cs="Tahoma"/>
                <w:color w:val="000000"/>
                <w:szCs w:val="20"/>
              </w:rPr>
              <w:t>Тип Услуг</w:t>
            </w:r>
          </w:p>
        </w:tc>
        <w:tc>
          <w:tcPr>
            <w:tcW w:w="1842" w:type="dxa"/>
            <w:tcBorders>
              <w:top w:val="single" w:sz="4" w:space="0" w:color="auto"/>
              <w:left w:val="single" w:sz="4" w:space="0" w:color="auto"/>
              <w:bottom w:val="single" w:sz="4" w:space="0" w:color="auto"/>
              <w:right w:val="single" w:sz="4" w:space="0" w:color="auto"/>
            </w:tcBorders>
            <w:shd w:val="clear" w:color="auto" w:fill="D9D9D9"/>
            <w:vAlign w:val="center"/>
          </w:tcPr>
          <w:p w14:paraId="327FD2EF" w14:textId="77777777" w:rsidR="0015526A" w:rsidRPr="00DB625F" w:rsidRDefault="0015526A" w:rsidP="00C01B25">
            <w:pPr>
              <w:spacing w:after="0" w:line="240" w:lineRule="auto"/>
              <w:jc w:val="center"/>
              <w:rPr>
                <w:rFonts w:ascii="Tahoma" w:eastAsia="Times New Roman" w:hAnsi="Tahoma" w:cs="Tahoma"/>
                <w:color w:val="000000"/>
                <w:szCs w:val="20"/>
              </w:rPr>
            </w:pPr>
            <w:r w:rsidRPr="00DB625F">
              <w:rPr>
                <w:rFonts w:ascii="Tahoma" w:eastAsia="Times New Roman" w:hAnsi="Tahoma" w:cs="Tahoma"/>
                <w:color w:val="000000"/>
                <w:szCs w:val="20"/>
              </w:rPr>
              <w:t xml:space="preserve">Объем </w:t>
            </w:r>
          </w:p>
          <w:p w14:paraId="6CCBF2A3" w14:textId="77777777" w:rsidR="0015526A" w:rsidRPr="00DB625F" w:rsidRDefault="0015526A" w:rsidP="00C01B25">
            <w:pPr>
              <w:spacing w:after="0" w:line="240" w:lineRule="auto"/>
              <w:jc w:val="center"/>
              <w:rPr>
                <w:rFonts w:ascii="Tahoma" w:eastAsia="Times New Roman" w:hAnsi="Tahoma" w:cs="Tahoma"/>
                <w:color w:val="000000"/>
                <w:szCs w:val="20"/>
              </w:rPr>
            </w:pPr>
            <w:r w:rsidRPr="00DB625F">
              <w:rPr>
                <w:rFonts w:ascii="Tahoma" w:eastAsia="Times New Roman" w:hAnsi="Tahoma" w:cs="Tahoma"/>
                <w:color w:val="000000"/>
                <w:szCs w:val="20"/>
              </w:rPr>
              <w:t>оказанных Услуг,</w:t>
            </w:r>
          </w:p>
          <w:p w14:paraId="672852EB" w14:textId="77777777" w:rsidR="0015526A" w:rsidRPr="00DB625F" w:rsidRDefault="0015526A" w:rsidP="00C01B25">
            <w:pPr>
              <w:spacing w:after="0" w:line="240" w:lineRule="auto"/>
              <w:jc w:val="center"/>
              <w:rPr>
                <w:rFonts w:ascii="Tahoma" w:eastAsia="Times New Roman" w:hAnsi="Tahoma" w:cs="Tahoma"/>
                <w:color w:val="000000"/>
                <w:szCs w:val="20"/>
              </w:rPr>
            </w:pPr>
            <w:r w:rsidRPr="00DB625F">
              <w:rPr>
                <w:rFonts w:ascii="Tahoma" w:eastAsia="Times New Roman" w:hAnsi="Tahoma" w:cs="Tahoma"/>
                <w:color w:val="000000"/>
                <w:szCs w:val="20"/>
              </w:rPr>
              <w:t xml:space="preserve"> часов</w:t>
            </w:r>
          </w:p>
        </w:tc>
        <w:tc>
          <w:tcPr>
            <w:tcW w:w="1841" w:type="dxa"/>
            <w:tcBorders>
              <w:top w:val="single" w:sz="4" w:space="0" w:color="auto"/>
              <w:left w:val="single" w:sz="4" w:space="0" w:color="auto"/>
              <w:bottom w:val="single" w:sz="4" w:space="0" w:color="auto"/>
              <w:right w:val="single" w:sz="4" w:space="0" w:color="auto"/>
            </w:tcBorders>
            <w:shd w:val="clear" w:color="auto" w:fill="D9D9D9"/>
            <w:vAlign w:val="center"/>
          </w:tcPr>
          <w:p w14:paraId="1101FD61" w14:textId="77777777" w:rsidR="0015526A" w:rsidRPr="00DB625F" w:rsidRDefault="0015526A" w:rsidP="00C01B25">
            <w:pPr>
              <w:spacing w:after="0" w:line="240" w:lineRule="auto"/>
              <w:jc w:val="center"/>
              <w:rPr>
                <w:rFonts w:ascii="Tahoma" w:eastAsia="Times New Roman" w:hAnsi="Tahoma" w:cs="Tahoma"/>
                <w:color w:val="000000"/>
                <w:szCs w:val="20"/>
              </w:rPr>
            </w:pPr>
            <w:r w:rsidRPr="00DB625F">
              <w:rPr>
                <w:rFonts w:ascii="Tahoma" w:eastAsia="Times New Roman" w:hAnsi="Tahoma" w:cs="Tahoma"/>
                <w:color w:val="000000"/>
                <w:szCs w:val="20"/>
              </w:rPr>
              <w:t>Стоимость</w:t>
            </w:r>
          </w:p>
          <w:p w14:paraId="14623D52" w14:textId="77777777" w:rsidR="0015526A" w:rsidRPr="00DB625F" w:rsidRDefault="0015526A" w:rsidP="00C01B25">
            <w:pPr>
              <w:spacing w:after="0" w:line="240" w:lineRule="auto"/>
              <w:jc w:val="center"/>
              <w:rPr>
                <w:rFonts w:ascii="Tahoma" w:eastAsia="Times New Roman" w:hAnsi="Tahoma" w:cs="Tahoma"/>
                <w:color w:val="000000"/>
                <w:szCs w:val="20"/>
              </w:rPr>
            </w:pPr>
            <w:r w:rsidRPr="00DB625F">
              <w:rPr>
                <w:rFonts w:ascii="Tahoma" w:eastAsia="Times New Roman" w:hAnsi="Tahoma" w:cs="Tahoma"/>
                <w:color w:val="000000"/>
                <w:szCs w:val="20"/>
              </w:rPr>
              <w:t>чел./часа,</w:t>
            </w:r>
          </w:p>
          <w:p w14:paraId="17D7266B" w14:textId="77777777" w:rsidR="0015526A" w:rsidRPr="00DB625F" w:rsidRDefault="0015526A" w:rsidP="00C01B25">
            <w:pPr>
              <w:spacing w:after="0" w:line="240" w:lineRule="auto"/>
              <w:jc w:val="center"/>
              <w:rPr>
                <w:rFonts w:ascii="Tahoma" w:eastAsia="Times New Roman" w:hAnsi="Tahoma" w:cs="Tahoma"/>
                <w:color w:val="000000"/>
                <w:szCs w:val="20"/>
              </w:rPr>
            </w:pPr>
            <w:r w:rsidRPr="00DB625F">
              <w:rPr>
                <w:rFonts w:ascii="Tahoma" w:eastAsia="Times New Roman" w:hAnsi="Tahoma" w:cs="Tahoma"/>
                <w:color w:val="000000"/>
                <w:szCs w:val="20"/>
              </w:rPr>
              <w:t xml:space="preserve"> руб. с НДС</w:t>
            </w:r>
          </w:p>
        </w:tc>
        <w:tc>
          <w:tcPr>
            <w:tcW w:w="1841" w:type="dxa"/>
            <w:tcBorders>
              <w:top w:val="single" w:sz="4" w:space="0" w:color="auto"/>
              <w:left w:val="single" w:sz="4" w:space="0" w:color="auto"/>
              <w:bottom w:val="single" w:sz="4" w:space="0" w:color="auto"/>
              <w:right w:val="single" w:sz="4" w:space="0" w:color="auto"/>
            </w:tcBorders>
            <w:shd w:val="clear" w:color="auto" w:fill="D9D9D9"/>
            <w:vAlign w:val="center"/>
          </w:tcPr>
          <w:p w14:paraId="33E9901E" w14:textId="77777777" w:rsidR="0015526A" w:rsidRPr="00DB625F" w:rsidRDefault="0015526A" w:rsidP="00C01B25">
            <w:pPr>
              <w:spacing w:after="0" w:line="240" w:lineRule="auto"/>
              <w:jc w:val="center"/>
              <w:rPr>
                <w:rFonts w:ascii="Tahoma" w:eastAsia="Times New Roman" w:hAnsi="Tahoma" w:cs="Tahoma"/>
                <w:color w:val="000000"/>
                <w:szCs w:val="20"/>
              </w:rPr>
            </w:pPr>
            <w:r w:rsidRPr="00DB625F">
              <w:rPr>
                <w:rFonts w:ascii="Tahoma" w:eastAsia="Times New Roman" w:hAnsi="Tahoma" w:cs="Tahoma"/>
                <w:color w:val="000000"/>
                <w:szCs w:val="20"/>
              </w:rPr>
              <w:t>Стоимость</w:t>
            </w:r>
          </w:p>
          <w:p w14:paraId="224AA00C" w14:textId="77777777" w:rsidR="0015526A" w:rsidRPr="00DB625F" w:rsidRDefault="0015526A" w:rsidP="00C01B25">
            <w:pPr>
              <w:spacing w:after="0" w:line="240" w:lineRule="auto"/>
              <w:jc w:val="center"/>
              <w:rPr>
                <w:rFonts w:ascii="Tahoma" w:eastAsia="Times New Roman" w:hAnsi="Tahoma" w:cs="Tahoma"/>
                <w:color w:val="000000"/>
                <w:szCs w:val="20"/>
              </w:rPr>
            </w:pPr>
            <w:r w:rsidRPr="00DB625F">
              <w:rPr>
                <w:rFonts w:ascii="Tahoma" w:eastAsia="Times New Roman" w:hAnsi="Tahoma" w:cs="Tahoma"/>
                <w:color w:val="000000"/>
                <w:szCs w:val="20"/>
              </w:rPr>
              <w:t>оказанных Услуг,</w:t>
            </w:r>
          </w:p>
          <w:p w14:paraId="23EABB56" w14:textId="77777777" w:rsidR="0015526A" w:rsidRPr="00DB625F" w:rsidRDefault="0015526A" w:rsidP="00C01B25">
            <w:pPr>
              <w:spacing w:after="0" w:line="240" w:lineRule="auto"/>
              <w:jc w:val="center"/>
              <w:rPr>
                <w:rFonts w:ascii="Tahoma" w:eastAsia="Times New Roman" w:hAnsi="Tahoma" w:cs="Tahoma"/>
                <w:color w:val="000000"/>
                <w:szCs w:val="20"/>
              </w:rPr>
            </w:pPr>
            <w:r w:rsidRPr="00DB625F">
              <w:rPr>
                <w:rFonts w:ascii="Tahoma" w:eastAsia="Times New Roman" w:hAnsi="Tahoma" w:cs="Tahoma"/>
                <w:color w:val="000000"/>
                <w:szCs w:val="20"/>
              </w:rPr>
              <w:t xml:space="preserve"> руб. с НДС</w:t>
            </w:r>
          </w:p>
        </w:tc>
      </w:tr>
      <w:tr w:rsidR="0015526A" w:rsidRPr="00DB625F" w14:paraId="536192CB" w14:textId="77777777" w:rsidTr="00C01B25">
        <w:trPr>
          <w:trHeight w:val="330"/>
          <w:jc w:val="center"/>
        </w:trPr>
        <w:tc>
          <w:tcPr>
            <w:tcW w:w="620" w:type="dxa"/>
            <w:tcBorders>
              <w:left w:val="single" w:sz="4" w:space="0" w:color="auto"/>
              <w:right w:val="single" w:sz="4" w:space="0" w:color="auto"/>
            </w:tcBorders>
          </w:tcPr>
          <w:p w14:paraId="46A8D7C5" w14:textId="77777777" w:rsidR="0015526A" w:rsidRPr="00DB625F" w:rsidRDefault="0015526A" w:rsidP="00C01B25">
            <w:pPr>
              <w:spacing w:after="0" w:line="240" w:lineRule="auto"/>
              <w:rPr>
                <w:rFonts w:ascii="Tahoma" w:eastAsia="Times New Roman" w:hAnsi="Tahoma" w:cs="Tahoma"/>
                <w:szCs w:val="20"/>
              </w:rPr>
            </w:pPr>
          </w:p>
        </w:tc>
        <w:tc>
          <w:tcPr>
            <w:tcW w:w="1564" w:type="dxa"/>
            <w:tcBorders>
              <w:left w:val="single" w:sz="4" w:space="0" w:color="auto"/>
              <w:right w:val="single" w:sz="4" w:space="0" w:color="auto"/>
            </w:tcBorders>
            <w:vAlign w:val="center"/>
          </w:tcPr>
          <w:p w14:paraId="566A8532" w14:textId="77777777" w:rsidR="0015526A" w:rsidRPr="00DB625F" w:rsidRDefault="0015526A" w:rsidP="00C01B25">
            <w:pPr>
              <w:spacing w:after="0" w:line="240" w:lineRule="auto"/>
              <w:rPr>
                <w:rFonts w:ascii="Tahoma" w:eastAsia="Times New Roman" w:hAnsi="Tahoma" w:cs="Tahoma"/>
                <w:szCs w:val="20"/>
              </w:rPr>
            </w:pPr>
          </w:p>
        </w:tc>
        <w:tc>
          <w:tcPr>
            <w:tcW w:w="2346" w:type="dxa"/>
            <w:tcBorders>
              <w:top w:val="single" w:sz="4" w:space="0" w:color="auto"/>
              <w:left w:val="single" w:sz="4" w:space="0" w:color="auto"/>
              <w:bottom w:val="single" w:sz="4" w:space="0" w:color="auto"/>
              <w:right w:val="single" w:sz="4" w:space="0" w:color="auto"/>
            </w:tcBorders>
          </w:tcPr>
          <w:p w14:paraId="4F84A6D4" w14:textId="77777777" w:rsidR="0015526A" w:rsidRPr="00DB625F" w:rsidRDefault="0015526A" w:rsidP="00C01B25">
            <w:pPr>
              <w:spacing w:after="0" w:line="240" w:lineRule="auto"/>
              <w:rPr>
                <w:rFonts w:ascii="Tahoma" w:eastAsia="Times New Roman" w:hAnsi="Tahoma" w:cs="Tahoma"/>
                <w:szCs w:val="20"/>
              </w:rPr>
            </w:pPr>
            <w:r w:rsidRPr="00DB625F">
              <w:rPr>
                <w:rFonts w:ascii="Tahoma" w:eastAsia="Times New Roman" w:hAnsi="Tahoma" w:cs="Tahoma"/>
                <w:szCs w:val="20"/>
              </w:rPr>
              <w:t xml:space="preserve">Услуги </w:t>
            </w:r>
          </w:p>
          <w:p w14:paraId="2F0100C9" w14:textId="77777777" w:rsidR="0015526A" w:rsidRPr="00DB625F" w:rsidRDefault="0015526A" w:rsidP="00C01B25">
            <w:pPr>
              <w:spacing w:after="0" w:line="240" w:lineRule="auto"/>
              <w:rPr>
                <w:rFonts w:ascii="Tahoma" w:eastAsia="Times New Roman" w:hAnsi="Tahoma" w:cs="Tahoma"/>
                <w:szCs w:val="20"/>
              </w:rPr>
            </w:pPr>
            <w:r w:rsidRPr="00DB625F">
              <w:rPr>
                <w:rFonts w:ascii="Tahoma" w:eastAsia="Times New Roman" w:hAnsi="Tahoma" w:cs="Tahoma"/>
                <w:szCs w:val="20"/>
              </w:rPr>
              <w:t>разработчика</w:t>
            </w:r>
          </w:p>
        </w:tc>
        <w:tc>
          <w:tcPr>
            <w:tcW w:w="1842" w:type="dxa"/>
            <w:tcBorders>
              <w:top w:val="single" w:sz="4" w:space="0" w:color="auto"/>
              <w:left w:val="single" w:sz="4" w:space="0" w:color="auto"/>
              <w:bottom w:val="single" w:sz="4" w:space="0" w:color="auto"/>
              <w:right w:val="single" w:sz="4" w:space="0" w:color="auto"/>
            </w:tcBorders>
          </w:tcPr>
          <w:p w14:paraId="5487FCD4" w14:textId="77777777" w:rsidR="0015526A" w:rsidRPr="00DB625F" w:rsidRDefault="0015526A" w:rsidP="00C01B25">
            <w:pPr>
              <w:spacing w:after="0" w:line="240" w:lineRule="auto"/>
              <w:rPr>
                <w:rFonts w:ascii="Tahoma" w:eastAsia="Times New Roman" w:hAnsi="Tahoma" w:cs="Tahoma"/>
                <w:szCs w:val="20"/>
              </w:rPr>
            </w:pPr>
          </w:p>
        </w:tc>
        <w:tc>
          <w:tcPr>
            <w:tcW w:w="1841" w:type="dxa"/>
            <w:tcBorders>
              <w:top w:val="single" w:sz="4" w:space="0" w:color="auto"/>
              <w:left w:val="single" w:sz="4" w:space="0" w:color="auto"/>
              <w:bottom w:val="single" w:sz="4" w:space="0" w:color="auto"/>
              <w:right w:val="single" w:sz="4" w:space="0" w:color="auto"/>
            </w:tcBorders>
          </w:tcPr>
          <w:p w14:paraId="7FFB3ABC" w14:textId="77777777" w:rsidR="0015526A" w:rsidRPr="00DB625F" w:rsidRDefault="0015526A" w:rsidP="00C01B25">
            <w:pPr>
              <w:spacing w:after="0" w:line="240" w:lineRule="auto"/>
              <w:rPr>
                <w:rFonts w:ascii="Tahoma" w:eastAsia="Times New Roman" w:hAnsi="Tahoma" w:cs="Tahoma"/>
                <w:szCs w:val="20"/>
              </w:rPr>
            </w:pPr>
          </w:p>
        </w:tc>
        <w:tc>
          <w:tcPr>
            <w:tcW w:w="1841" w:type="dxa"/>
            <w:tcBorders>
              <w:top w:val="single" w:sz="4" w:space="0" w:color="auto"/>
              <w:left w:val="single" w:sz="4" w:space="0" w:color="auto"/>
              <w:bottom w:val="single" w:sz="4" w:space="0" w:color="auto"/>
              <w:right w:val="single" w:sz="4" w:space="0" w:color="auto"/>
            </w:tcBorders>
          </w:tcPr>
          <w:p w14:paraId="640949D0" w14:textId="77777777" w:rsidR="0015526A" w:rsidRPr="00DB625F" w:rsidRDefault="0015526A" w:rsidP="00C01B25">
            <w:pPr>
              <w:spacing w:after="0" w:line="240" w:lineRule="auto"/>
              <w:rPr>
                <w:rFonts w:ascii="Tahoma" w:eastAsia="Times New Roman" w:hAnsi="Tahoma" w:cs="Tahoma"/>
                <w:szCs w:val="20"/>
              </w:rPr>
            </w:pPr>
          </w:p>
        </w:tc>
      </w:tr>
      <w:tr w:rsidR="0015526A" w:rsidRPr="00DB625F" w14:paraId="160BFFE2" w14:textId="77777777" w:rsidTr="00C01B25">
        <w:trPr>
          <w:trHeight w:val="290"/>
          <w:jc w:val="center"/>
        </w:trPr>
        <w:tc>
          <w:tcPr>
            <w:tcW w:w="4530" w:type="dxa"/>
            <w:gridSpan w:val="3"/>
            <w:tcBorders>
              <w:top w:val="single" w:sz="4" w:space="0" w:color="auto"/>
              <w:left w:val="single" w:sz="4" w:space="0" w:color="auto"/>
              <w:bottom w:val="single" w:sz="4" w:space="0" w:color="auto"/>
              <w:right w:val="single" w:sz="4" w:space="0" w:color="auto"/>
            </w:tcBorders>
          </w:tcPr>
          <w:p w14:paraId="6149549B" w14:textId="77777777" w:rsidR="0015526A" w:rsidRPr="00DB625F" w:rsidRDefault="0015526A" w:rsidP="00C01B25">
            <w:pPr>
              <w:spacing w:after="0" w:line="240" w:lineRule="auto"/>
              <w:jc w:val="right"/>
              <w:rPr>
                <w:rFonts w:ascii="Tahoma" w:eastAsia="Times New Roman" w:hAnsi="Tahoma" w:cs="Tahoma"/>
                <w:szCs w:val="20"/>
              </w:rPr>
            </w:pPr>
            <w:r w:rsidRPr="00DB625F">
              <w:rPr>
                <w:rFonts w:ascii="Tahoma" w:eastAsia="Times New Roman" w:hAnsi="Tahoma" w:cs="Tahoma"/>
                <w:szCs w:val="20"/>
              </w:rPr>
              <w:t>Итого:</w:t>
            </w:r>
          </w:p>
        </w:tc>
        <w:tc>
          <w:tcPr>
            <w:tcW w:w="1842" w:type="dxa"/>
            <w:tcBorders>
              <w:top w:val="single" w:sz="4" w:space="0" w:color="auto"/>
              <w:left w:val="single" w:sz="4" w:space="0" w:color="auto"/>
              <w:bottom w:val="single" w:sz="4" w:space="0" w:color="auto"/>
              <w:right w:val="single" w:sz="4" w:space="0" w:color="auto"/>
            </w:tcBorders>
          </w:tcPr>
          <w:p w14:paraId="553F9680" w14:textId="77777777" w:rsidR="0015526A" w:rsidRPr="00DB625F" w:rsidRDefault="0015526A" w:rsidP="00C01B25">
            <w:pPr>
              <w:spacing w:after="0" w:line="240" w:lineRule="auto"/>
              <w:rPr>
                <w:rFonts w:ascii="Tahoma" w:eastAsia="Times New Roman" w:hAnsi="Tahoma" w:cs="Tahoma"/>
                <w:szCs w:val="20"/>
              </w:rPr>
            </w:pPr>
          </w:p>
        </w:tc>
        <w:tc>
          <w:tcPr>
            <w:tcW w:w="1841" w:type="dxa"/>
            <w:tcBorders>
              <w:top w:val="single" w:sz="4" w:space="0" w:color="auto"/>
              <w:left w:val="single" w:sz="4" w:space="0" w:color="auto"/>
              <w:bottom w:val="single" w:sz="4" w:space="0" w:color="auto"/>
              <w:right w:val="single" w:sz="4" w:space="0" w:color="auto"/>
            </w:tcBorders>
          </w:tcPr>
          <w:p w14:paraId="037D7E53" w14:textId="77777777" w:rsidR="0015526A" w:rsidRPr="00DB625F" w:rsidRDefault="0015526A" w:rsidP="00C01B25">
            <w:pPr>
              <w:spacing w:after="0" w:line="240" w:lineRule="auto"/>
              <w:rPr>
                <w:rFonts w:ascii="Tahoma" w:eastAsia="Times New Roman" w:hAnsi="Tahoma" w:cs="Tahoma"/>
                <w:szCs w:val="20"/>
              </w:rPr>
            </w:pPr>
          </w:p>
        </w:tc>
        <w:tc>
          <w:tcPr>
            <w:tcW w:w="1841" w:type="dxa"/>
            <w:tcBorders>
              <w:top w:val="single" w:sz="4" w:space="0" w:color="auto"/>
              <w:left w:val="single" w:sz="4" w:space="0" w:color="auto"/>
              <w:bottom w:val="single" w:sz="4" w:space="0" w:color="auto"/>
              <w:right w:val="single" w:sz="4" w:space="0" w:color="auto"/>
            </w:tcBorders>
          </w:tcPr>
          <w:p w14:paraId="0063F71F" w14:textId="77777777" w:rsidR="0015526A" w:rsidRPr="00DB625F" w:rsidRDefault="0015526A" w:rsidP="00C01B25">
            <w:pPr>
              <w:spacing w:after="0" w:line="240" w:lineRule="auto"/>
              <w:rPr>
                <w:rFonts w:ascii="Tahoma" w:eastAsia="Times New Roman" w:hAnsi="Tahoma" w:cs="Tahoma"/>
                <w:szCs w:val="20"/>
              </w:rPr>
            </w:pPr>
          </w:p>
        </w:tc>
      </w:tr>
    </w:tbl>
    <w:p w14:paraId="65644D9A" w14:textId="77777777" w:rsidR="0015526A" w:rsidRPr="00DB625F" w:rsidRDefault="0015526A" w:rsidP="0015526A">
      <w:pPr>
        <w:widowControl w:val="0"/>
        <w:shd w:val="clear" w:color="auto" w:fill="FFFFFF"/>
        <w:spacing w:after="0" w:line="240" w:lineRule="auto"/>
        <w:rPr>
          <w:rFonts w:ascii="Tahoma" w:eastAsia="Times New Roman" w:hAnsi="Tahoma" w:cs="Tahoma"/>
          <w:szCs w:val="20"/>
        </w:rPr>
      </w:pPr>
    </w:p>
    <w:p w14:paraId="5402069C" w14:textId="77777777" w:rsidR="0015526A" w:rsidRPr="00DB625F" w:rsidRDefault="0015526A" w:rsidP="0015526A">
      <w:pPr>
        <w:widowControl w:val="0"/>
        <w:shd w:val="clear" w:color="auto" w:fill="FFFFFF"/>
        <w:spacing w:after="0" w:line="240" w:lineRule="auto"/>
        <w:rPr>
          <w:rFonts w:ascii="Tahoma" w:eastAsia="Times New Roman" w:hAnsi="Tahoma" w:cs="Tahoma"/>
          <w:szCs w:val="20"/>
        </w:rPr>
      </w:pPr>
      <w:r w:rsidRPr="00DB625F">
        <w:rPr>
          <w:rFonts w:ascii="Tahoma" w:eastAsia="Times New Roman" w:hAnsi="Tahoma" w:cs="Tahoma"/>
          <w:szCs w:val="20"/>
        </w:rPr>
        <w:t xml:space="preserve">Услуги оказаны в соответствии с требованиями к Заявке в полном объеме и должном качестве. Претензии к оказанию Услуг не имеются. </w:t>
      </w:r>
    </w:p>
    <w:p w14:paraId="6CC46FC7" w14:textId="77777777" w:rsidR="0015526A" w:rsidRPr="00DB625F" w:rsidRDefault="0015526A" w:rsidP="0015526A">
      <w:pPr>
        <w:spacing w:after="0" w:line="240" w:lineRule="auto"/>
        <w:rPr>
          <w:rFonts w:ascii="Tahoma" w:eastAsia="Times New Roman" w:hAnsi="Tahoma" w:cs="Tahoma"/>
          <w:szCs w:val="20"/>
        </w:rPr>
      </w:pPr>
    </w:p>
    <w:p w14:paraId="47010EB8" w14:textId="77777777" w:rsidR="0015526A" w:rsidRPr="00DB625F" w:rsidRDefault="0015526A" w:rsidP="0015526A">
      <w:pPr>
        <w:shd w:val="clear" w:color="auto" w:fill="FFFFFF"/>
        <w:spacing w:after="0" w:line="240" w:lineRule="auto"/>
        <w:jc w:val="both"/>
        <w:rPr>
          <w:rFonts w:ascii="Tahoma" w:eastAsia="Times New Roman" w:hAnsi="Tahoma" w:cs="Tahoma"/>
          <w:vanish/>
          <w:szCs w:val="20"/>
        </w:rPr>
      </w:pPr>
    </w:p>
    <w:p w14:paraId="0E9E7234" w14:textId="77777777" w:rsidR="0015526A" w:rsidRPr="00DB625F" w:rsidRDefault="0015526A" w:rsidP="0015526A">
      <w:pPr>
        <w:pageBreakBefore/>
        <w:widowControl w:val="0"/>
        <w:shd w:val="clear" w:color="auto" w:fill="FFFFFF"/>
        <w:autoSpaceDE w:val="0"/>
        <w:autoSpaceDN w:val="0"/>
        <w:spacing w:after="0" w:line="240" w:lineRule="auto"/>
        <w:jc w:val="right"/>
        <w:rPr>
          <w:rFonts w:ascii="Tahoma" w:eastAsia="Times New Roman" w:hAnsi="Tahoma" w:cs="Tahoma"/>
          <w:i/>
          <w:color w:val="000000"/>
          <w:szCs w:val="20"/>
        </w:rPr>
      </w:pPr>
      <w:r>
        <w:rPr>
          <w:rFonts w:ascii="Tahoma" w:eastAsia="Times New Roman" w:hAnsi="Tahoma" w:cs="Tahoma"/>
          <w:bCs/>
          <w:color w:val="000000"/>
          <w:szCs w:val="20"/>
        </w:rPr>
        <w:t>Приложение №2</w:t>
      </w:r>
      <w:r w:rsidRPr="00DB625F">
        <w:rPr>
          <w:rFonts w:ascii="Tahoma" w:eastAsia="Times New Roman" w:hAnsi="Tahoma" w:cs="Tahoma"/>
          <w:color w:val="000000"/>
          <w:szCs w:val="20"/>
        </w:rPr>
        <w:t xml:space="preserve">  </w:t>
      </w:r>
    </w:p>
    <w:p w14:paraId="6F8FE1B2" w14:textId="77777777" w:rsidR="0015526A" w:rsidRDefault="0015526A" w:rsidP="0015526A">
      <w:pPr>
        <w:widowControl w:val="0"/>
        <w:shd w:val="clear" w:color="auto" w:fill="FFFFFF"/>
        <w:autoSpaceDE w:val="0"/>
        <w:autoSpaceDN w:val="0"/>
        <w:spacing w:after="0" w:line="240" w:lineRule="auto"/>
        <w:jc w:val="right"/>
        <w:rPr>
          <w:rFonts w:ascii="Tahoma" w:eastAsia="Times New Roman" w:hAnsi="Tahoma" w:cs="Tahoma"/>
          <w:color w:val="000000"/>
          <w:szCs w:val="20"/>
        </w:rPr>
      </w:pPr>
      <w:r w:rsidRPr="00DB625F">
        <w:rPr>
          <w:rFonts w:ascii="Tahoma" w:eastAsia="Times New Roman" w:hAnsi="Tahoma" w:cs="Tahoma"/>
          <w:color w:val="000000"/>
          <w:szCs w:val="20"/>
        </w:rPr>
        <w:t>к Техническому заданию на оказание услуг</w:t>
      </w:r>
      <w:r w:rsidRPr="00DB625F">
        <w:rPr>
          <w:rFonts w:ascii="Tahoma" w:eastAsia="Times New Roman" w:hAnsi="Tahoma" w:cs="Tahoma"/>
          <w:color w:val="000000"/>
          <w:szCs w:val="20"/>
        </w:rPr>
        <w:br/>
        <w:t xml:space="preserve">по доработке функциональности корпоративной </w:t>
      </w:r>
    </w:p>
    <w:p w14:paraId="7DD25B54" w14:textId="77777777" w:rsidR="0015526A" w:rsidRPr="00DB625F" w:rsidRDefault="0015526A" w:rsidP="0015526A">
      <w:pPr>
        <w:widowControl w:val="0"/>
        <w:shd w:val="clear" w:color="auto" w:fill="FFFFFF"/>
        <w:autoSpaceDE w:val="0"/>
        <w:autoSpaceDN w:val="0"/>
        <w:spacing w:after="0" w:line="240" w:lineRule="auto"/>
        <w:jc w:val="right"/>
        <w:rPr>
          <w:rFonts w:ascii="Tahoma" w:eastAsia="Times New Roman" w:hAnsi="Tahoma" w:cs="Tahoma"/>
          <w:i/>
          <w:color w:val="000000"/>
          <w:szCs w:val="20"/>
        </w:rPr>
      </w:pPr>
      <w:r w:rsidRPr="00DB625F">
        <w:rPr>
          <w:rFonts w:ascii="Tahoma" w:eastAsia="Times New Roman" w:hAnsi="Tahoma" w:cs="Tahoma"/>
          <w:color w:val="000000"/>
          <w:szCs w:val="20"/>
        </w:rPr>
        <w:t xml:space="preserve">информационной </w:t>
      </w:r>
      <w:proofErr w:type="spellStart"/>
      <w:r w:rsidRPr="00DB625F">
        <w:rPr>
          <w:rFonts w:ascii="Tahoma" w:eastAsia="Times New Roman" w:hAnsi="Tahoma" w:cs="Tahoma"/>
          <w:color w:val="000000"/>
          <w:szCs w:val="20"/>
        </w:rPr>
        <w:t>биллинговой</w:t>
      </w:r>
      <w:proofErr w:type="spellEnd"/>
      <w:r w:rsidRPr="00DB625F">
        <w:rPr>
          <w:rFonts w:ascii="Tahoma" w:eastAsia="Times New Roman" w:hAnsi="Tahoma" w:cs="Tahoma"/>
          <w:color w:val="000000"/>
          <w:szCs w:val="20"/>
        </w:rPr>
        <w:t xml:space="preserve"> системы</w:t>
      </w:r>
      <w:r>
        <w:rPr>
          <w:rFonts w:ascii="Tahoma" w:eastAsia="Times New Roman" w:hAnsi="Tahoma" w:cs="Tahoma"/>
          <w:color w:val="000000"/>
          <w:szCs w:val="20"/>
        </w:rPr>
        <w:t xml:space="preserve"> </w:t>
      </w:r>
      <w:r w:rsidRPr="00DB625F">
        <w:rPr>
          <w:rFonts w:ascii="Tahoma" w:eastAsia="Times New Roman" w:hAnsi="Tahoma" w:cs="Tahoma"/>
          <w:color w:val="000000"/>
          <w:szCs w:val="20"/>
        </w:rPr>
        <w:t>1</w:t>
      </w:r>
      <w:proofErr w:type="gramStart"/>
      <w:r w:rsidRPr="00DB625F">
        <w:rPr>
          <w:rFonts w:ascii="Tahoma" w:eastAsia="Times New Roman" w:hAnsi="Tahoma" w:cs="Tahoma"/>
          <w:color w:val="000000"/>
          <w:szCs w:val="20"/>
        </w:rPr>
        <w:t>С:Энергобиллинг</w:t>
      </w:r>
      <w:proofErr w:type="gramEnd"/>
    </w:p>
    <w:p w14:paraId="0A06947D" w14:textId="77777777" w:rsidR="0015526A" w:rsidRPr="00DB625F" w:rsidRDefault="0015526A" w:rsidP="0015526A">
      <w:pPr>
        <w:spacing w:after="0" w:line="240" w:lineRule="auto"/>
        <w:contextualSpacing/>
        <w:jc w:val="center"/>
        <w:rPr>
          <w:rFonts w:ascii="Tahoma" w:eastAsia="Times New Roman" w:hAnsi="Tahoma" w:cs="Tahoma"/>
          <w:szCs w:val="20"/>
        </w:rPr>
      </w:pPr>
    </w:p>
    <w:p w14:paraId="397B3356" w14:textId="77777777" w:rsidR="0015526A" w:rsidRDefault="0015526A" w:rsidP="0015526A">
      <w:pPr>
        <w:spacing w:after="0" w:line="240" w:lineRule="auto"/>
        <w:jc w:val="center"/>
        <w:rPr>
          <w:rFonts w:ascii="Tahoma" w:eastAsia="Times New Roman" w:hAnsi="Tahoma" w:cs="Tahoma"/>
          <w:b/>
          <w:szCs w:val="20"/>
        </w:rPr>
      </w:pPr>
      <w:r w:rsidRPr="00DB625F">
        <w:rPr>
          <w:rFonts w:ascii="Tahoma" w:eastAsia="Times New Roman" w:hAnsi="Tahoma" w:cs="Tahoma"/>
          <w:b/>
          <w:szCs w:val="20"/>
        </w:rPr>
        <w:t>Состав Услуг</w:t>
      </w:r>
    </w:p>
    <w:p w14:paraId="466D3F5C" w14:textId="77777777" w:rsidR="0015526A" w:rsidRPr="00DB625F" w:rsidRDefault="0015526A" w:rsidP="0015526A">
      <w:pPr>
        <w:spacing w:after="0" w:line="240" w:lineRule="auto"/>
        <w:jc w:val="center"/>
        <w:rPr>
          <w:rFonts w:ascii="Tahoma" w:eastAsia="Times New Roman" w:hAnsi="Tahoma" w:cs="Tahoma"/>
          <w:b/>
          <w:szCs w:val="20"/>
        </w:rPr>
      </w:pPr>
    </w:p>
    <w:p w14:paraId="68249372" w14:textId="77777777" w:rsidR="0015526A" w:rsidRPr="00DB625F" w:rsidRDefault="0015526A" w:rsidP="0015526A">
      <w:pPr>
        <w:spacing w:after="0" w:line="240" w:lineRule="auto"/>
        <w:jc w:val="both"/>
        <w:rPr>
          <w:rFonts w:ascii="Tahoma" w:eastAsia="Times New Roman" w:hAnsi="Tahoma" w:cs="Tahoma"/>
          <w:szCs w:val="20"/>
        </w:rPr>
      </w:pPr>
      <w:r w:rsidRPr="00DB625F">
        <w:rPr>
          <w:rFonts w:ascii="Tahoma" w:eastAsia="Times New Roman" w:hAnsi="Tahoma" w:cs="Tahoma"/>
          <w:szCs w:val="20"/>
        </w:rPr>
        <w:t>Целью оказания Услуг является______________, включает __________________и осуществляется в соответствии с приведёнными в настоящем Приложении функциональными требованиями.</w:t>
      </w:r>
    </w:p>
    <w:p w14:paraId="5E397340" w14:textId="77777777" w:rsidR="0015526A" w:rsidRDefault="0015526A" w:rsidP="0015526A">
      <w:pPr>
        <w:spacing w:after="0" w:line="240" w:lineRule="auto"/>
        <w:jc w:val="both"/>
        <w:rPr>
          <w:rFonts w:ascii="Tahoma" w:eastAsia="Times New Roman" w:hAnsi="Tahoma" w:cs="Tahoma"/>
          <w:szCs w:val="20"/>
        </w:rPr>
      </w:pPr>
      <w:r w:rsidRPr="00DB625F">
        <w:rPr>
          <w:rFonts w:ascii="Tahoma" w:eastAsia="Times New Roman" w:hAnsi="Tahoma" w:cs="Tahoma"/>
          <w:szCs w:val="20"/>
        </w:rPr>
        <w:t xml:space="preserve">Функциональные требования на доработку существующей системы </w:t>
      </w:r>
      <w:r w:rsidRPr="00DB625F">
        <w:rPr>
          <w:rFonts w:ascii="Tahoma" w:eastAsia="Times New Roman" w:hAnsi="Tahoma" w:cs="Tahoma"/>
          <w:color w:val="000000"/>
          <w:szCs w:val="20"/>
        </w:rPr>
        <w:t>1</w:t>
      </w:r>
      <w:proofErr w:type="gramStart"/>
      <w:r w:rsidRPr="00DB625F">
        <w:rPr>
          <w:rFonts w:ascii="Tahoma" w:eastAsia="Times New Roman" w:hAnsi="Tahoma" w:cs="Tahoma"/>
          <w:color w:val="000000"/>
          <w:szCs w:val="20"/>
        </w:rPr>
        <w:t>С:Энергобиллинг</w:t>
      </w:r>
      <w:proofErr w:type="gramEnd"/>
      <w:r w:rsidRPr="00DB625F">
        <w:rPr>
          <w:rFonts w:ascii="Tahoma" w:eastAsia="Times New Roman" w:hAnsi="Tahoma" w:cs="Tahoma"/>
          <w:szCs w:val="20"/>
        </w:rPr>
        <w:t>.</w:t>
      </w:r>
    </w:p>
    <w:p w14:paraId="5D073B3C" w14:textId="77777777" w:rsidR="0015526A" w:rsidRPr="00DB625F" w:rsidRDefault="0015526A" w:rsidP="0015526A">
      <w:pPr>
        <w:spacing w:after="0" w:line="240" w:lineRule="auto"/>
        <w:jc w:val="both"/>
        <w:rPr>
          <w:rFonts w:ascii="Tahoma" w:eastAsia="Times New Roman" w:hAnsi="Tahoma" w:cs="Tahoma"/>
          <w:szCs w:val="20"/>
        </w:rPr>
      </w:pPr>
    </w:p>
    <w:tbl>
      <w:tblPr>
        <w:tblW w:w="9503"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9"/>
        <w:gridCol w:w="4528"/>
        <w:gridCol w:w="4446"/>
      </w:tblGrid>
      <w:tr w:rsidR="0015526A" w:rsidRPr="00DB625F" w14:paraId="47908FD8" w14:textId="77777777" w:rsidTr="00C01B25">
        <w:trPr>
          <w:trHeight w:val="667"/>
        </w:trPr>
        <w:tc>
          <w:tcPr>
            <w:tcW w:w="529" w:type="dxa"/>
            <w:shd w:val="clear" w:color="auto" w:fill="D9D9D9"/>
            <w:vAlign w:val="center"/>
          </w:tcPr>
          <w:p w14:paraId="79785698" w14:textId="77777777" w:rsidR="0015526A" w:rsidRPr="00DB625F" w:rsidRDefault="0015526A" w:rsidP="00C01B25">
            <w:pPr>
              <w:autoSpaceDE w:val="0"/>
              <w:autoSpaceDN w:val="0"/>
              <w:adjustRightInd w:val="0"/>
              <w:spacing w:after="0" w:line="240" w:lineRule="auto"/>
              <w:jc w:val="center"/>
              <w:rPr>
                <w:rFonts w:ascii="Tahoma" w:eastAsia="Times New Roman" w:hAnsi="Tahoma" w:cs="Tahoma"/>
                <w:color w:val="000000"/>
                <w:szCs w:val="20"/>
              </w:rPr>
            </w:pPr>
            <w:r w:rsidRPr="00DB625F">
              <w:rPr>
                <w:rFonts w:ascii="Tahoma" w:eastAsia="Times New Roman" w:hAnsi="Tahoma" w:cs="Tahoma"/>
                <w:color w:val="000000"/>
                <w:szCs w:val="20"/>
              </w:rPr>
              <w:t>№</w:t>
            </w:r>
          </w:p>
        </w:tc>
        <w:tc>
          <w:tcPr>
            <w:tcW w:w="4528" w:type="dxa"/>
            <w:shd w:val="clear" w:color="auto" w:fill="D9D9D9"/>
            <w:vAlign w:val="center"/>
          </w:tcPr>
          <w:p w14:paraId="189EF158" w14:textId="77777777" w:rsidR="0015526A" w:rsidRPr="00DB625F" w:rsidRDefault="0015526A" w:rsidP="00C01B25">
            <w:pPr>
              <w:autoSpaceDE w:val="0"/>
              <w:autoSpaceDN w:val="0"/>
              <w:adjustRightInd w:val="0"/>
              <w:spacing w:after="0" w:line="240" w:lineRule="auto"/>
              <w:jc w:val="center"/>
              <w:rPr>
                <w:rFonts w:ascii="Tahoma" w:eastAsia="Times New Roman" w:hAnsi="Tahoma" w:cs="Tahoma"/>
                <w:color w:val="000000"/>
                <w:szCs w:val="20"/>
              </w:rPr>
            </w:pPr>
            <w:r w:rsidRPr="00DB625F">
              <w:rPr>
                <w:rFonts w:ascii="Tahoma" w:eastAsia="Times New Roman" w:hAnsi="Tahoma" w:cs="Tahoma"/>
                <w:color w:val="000000"/>
                <w:szCs w:val="20"/>
              </w:rPr>
              <w:t>Требование</w:t>
            </w:r>
          </w:p>
        </w:tc>
        <w:tc>
          <w:tcPr>
            <w:tcW w:w="4446" w:type="dxa"/>
            <w:shd w:val="clear" w:color="auto" w:fill="D9D9D9"/>
            <w:vAlign w:val="center"/>
          </w:tcPr>
          <w:p w14:paraId="249D74A4" w14:textId="77777777" w:rsidR="0015526A" w:rsidRPr="00DB625F" w:rsidRDefault="0015526A" w:rsidP="00C01B25">
            <w:pPr>
              <w:autoSpaceDE w:val="0"/>
              <w:autoSpaceDN w:val="0"/>
              <w:adjustRightInd w:val="0"/>
              <w:spacing w:after="0" w:line="240" w:lineRule="auto"/>
              <w:jc w:val="center"/>
              <w:rPr>
                <w:rFonts w:ascii="Tahoma" w:eastAsia="Times New Roman" w:hAnsi="Tahoma" w:cs="Tahoma"/>
                <w:color w:val="000000"/>
                <w:szCs w:val="20"/>
              </w:rPr>
            </w:pPr>
            <w:r w:rsidRPr="00DB625F">
              <w:rPr>
                <w:rFonts w:ascii="Tahoma" w:eastAsia="Times New Roman" w:hAnsi="Tahoma" w:cs="Tahoma"/>
                <w:color w:val="000000"/>
                <w:szCs w:val="20"/>
              </w:rPr>
              <w:t>Описание требования</w:t>
            </w:r>
          </w:p>
        </w:tc>
      </w:tr>
      <w:tr w:rsidR="0015526A" w:rsidRPr="00DB625F" w14:paraId="178B694F" w14:textId="77777777" w:rsidTr="00C01B25">
        <w:tc>
          <w:tcPr>
            <w:tcW w:w="529" w:type="dxa"/>
            <w:vAlign w:val="center"/>
          </w:tcPr>
          <w:p w14:paraId="0FEB2A43" w14:textId="77777777" w:rsidR="0015526A" w:rsidRPr="00DB625F" w:rsidRDefault="0015526A" w:rsidP="00C01B25">
            <w:pPr>
              <w:spacing w:after="0" w:line="240" w:lineRule="auto"/>
              <w:jc w:val="center"/>
              <w:rPr>
                <w:rFonts w:ascii="Tahoma" w:eastAsia="Times New Roman" w:hAnsi="Tahoma" w:cs="Tahoma"/>
                <w:szCs w:val="20"/>
              </w:rPr>
            </w:pPr>
            <w:r w:rsidRPr="00DB625F">
              <w:rPr>
                <w:rFonts w:ascii="Tahoma" w:eastAsia="Times New Roman" w:hAnsi="Tahoma" w:cs="Tahoma"/>
                <w:szCs w:val="20"/>
              </w:rPr>
              <w:t>1</w:t>
            </w:r>
          </w:p>
        </w:tc>
        <w:tc>
          <w:tcPr>
            <w:tcW w:w="4528" w:type="dxa"/>
          </w:tcPr>
          <w:p w14:paraId="4BC1092E" w14:textId="77777777" w:rsidR="0015526A" w:rsidRPr="00DB625F" w:rsidRDefault="0015526A" w:rsidP="00C01B25">
            <w:pPr>
              <w:spacing w:after="0" w:line="240" w:lineRule="auto"/>
              <w:rPr>
                <w:rFonts w:ascii="Tahoma" w:eastAsia="Times New Roman" w:hAnsi="Tahoma" w:cs="Tahoma"/>
                <w:szCs w:val="20"/>
              </w:rPr>
            </w:pPr>
          </w:p>
        </w:tc>
        <w:tc>
          <w:tcPr>
            <w:tcW w:w="4446" w:type="dxa"/>
          </w:tcPr>
          <w:p w14:paraId="478A166F" w14:textId="77777777" w:rsidR="0015526A" w:rsidRPr="00DB625F" w:rsidRDefault="0015526A" w:rsidP="00C01B25">
            <w:pPr>
              <w:spacing w:after="0" w:line="240" w:lineRule="auto"/>
              <w:contextualSpacing/>
              <w:jc w:val="both"/>
              <w:rPr>
                <w:rFonts w:ascii="Tahoma" w:eastAsia="Times New Roman" w:hAnsi="Tahoma" w:cs="Tahoma"/>
                <w:szCs w:val="20"/>
              </w:rPr>
            </w:pPr>
          </w:p>
        </w:tc>
      </w:tr>
      <w:tr w:rsidR="0015526A" w:rsidRPr="00DB625F" w14:paraId="6E3CA6F6" w14:textId="77777777" w:rsidTr="00C01B25">
        <w:tc>
          <w:tcPr>
            <w:tcW w:w="529" w:type="dxa"/>
            <w:vAlign w:val="center"/>
          </w:tcPr>
          <w:p w14:paraId="5A53AC07" w14:textId="77777777" w:rsidR="0015526A" w:rsidRPr="00DB625F" w:rsidRDefault="0015526A" w:rsidP="00C01B25">
            <w:pPr>
              <w:spacing w:after="0" w:line="240" w:lineRule="auto"/>
              <w:jc w:val="center"/>
              <w:rPr>
                <w:rFonts w:ascii="Tahoma" w:eastAsia="Times New Roman" w:hAnsi="Tahoma" w:cs="Tahoma"/>
                <w:szCs w:val="20"/>
              </w:rPr>
            </w:pPr>
            <w:r w:rsidRPr="00DB625F">
              <w:rPr>
                <w:rFonts w:ascii="Tahoma" w:eastAsia="Times New Roman" w:hAnsi="Tahoma" w:cs="Tahoma"/>
                <w:szCs w:val="20"/>
              </w:rPr>
              <w:t>2</w:t>
            </w:r>
          </w:p>
        </w:tc>
        <w:tc>
          <w:tcPr>
            <w:tcW w:w="4528" w:type="dxa"/>
          </w:tcPr>
          <w:p w14:paraId="56FB6873" w14:textId="77777777" w:rsidR="0015526A" w:rsidRPr="00DB625F" w:rsidRDefault="0015526A" w:rsidP="00C01B25">
            <w:pPr>
              <w:spacing w:after="0" w:line="240" w:lineRule="auto"/>
              <w:rPr>
                <w:rFonts w:ascii="Tahoma" w:eastAsia="Times New Roman" w:hAnsi="Tahoma" w:cs="Tahoma"/>
                <w:szCs w:val="20"/>
              </w:rPr>
            </w:pPr>
          </w:p>
        </w:tc>
        <w:tc>
          <w:tcPr>
            <w:tcW w:w="4446" w:type="dxa"/>
          </w:tcPr>
          <w:p w14:paraId="05E2F0CD" w14:textId="77777777" w:rsidR="0015526A" w:rsidRPr="00DB625F" w:rsidRDefault="0015526A" w:rsidP="00C01B25">
            <w:pPr>
              <w:spacing w:after="0" w:line="240" w:lineRule="auto"/>
              <w:rPr>
                <w:rFonts w:ascii="Tahoma" w:eastAsia="Times New Roman" w:hAnsi="Tahoma" w:cs="Tahoma"/>
                <w:szCs w:val="20"/>
              </w:rPr>
            </w:pPr>
          </w:p>
        </w:tc>
      </w:tr>
      <w:tr w:rsidR="0015526A" w:rsidRPr="00DB625F" w14:paraId="7F107A37" w14:textId="77777777" w:rsidTr="00C01B25">
        <w:tc>
          <w:tcPr>
            <w:tcW w:w="529" w:type="dxa"/>
            <w:vAlign w:val="center"/>
          </w:tcPr>
          <w:p w14:paraId="27DE17F1" w14:textId="77777777" w:rsidR="0015526A" w:rsidRPr="00DB625F" w:rsidRDefault="0015526A" w:rsidP="00C01B25">
            <w:pPr>
              <w:spacing w:after="0" w:line="240" w:lineRule="auto"/>
              <w:jc w:val="center"/>
              <w:rPr>
                <w:rFonts w:ascii="Tahoma" w:eastAsia="Times New Roman" w:hAnsi="Tahoma" w:cs="Tahoma"/>
                <w:szCs w:val="20"/>
              </w:rPr>
            </w:pPr>
            <w:r w:rsidRPr="00DB625F">
              <w:rPr>
                <w:rFonts w:ascii="Tahoma" w:eastAsia="Times New Roman" w:hAnsi="Tahoma" w:cs="Tahoma"/>
                <w:szCs w:val="20"/>
              </w:rPr>
              <w:t>3</w:t>
            </w:r>
          </w:p>
        </w:tc>
        <w:tc>
          <w:tcPr>
            <w:tcW w:w="4528" w:type="dxa"/>
          </w:tcPr>
          <w:p w14:paraId="0E4933AC" w14:textId="77777777" w:rsidR="0015526A" w:rsidRPr="00DB625F" w:rsidRDefault="0015526A" w:rsidP="00C01B25">
            <w:pPr>
              <w:spacing w:after="0" w:line="240" w:lineRule="auto"/>
              <w:rPr>
                <w:rFonts w:ascii="Tahoma" w:eastAsia="Times New Roman" w:hAnsi="Tahoma" w:cs="Tahoma"/>
                <w:szCs w:val="20"/>
              </w:rPr>
            </w:pPr>
          </w:p>
        </w:tc>
        <w:tc>
          <w:tcPr>
            <w:tcW w:w="4446" w:type="dxa"/>
          </w:tcPr>
          <w:p w14:paraId="29500D06" w14:textId="77777777" w:rsidR="0015526A" w:rsidRPr="00DB625F" w:rsidRDefault="0015526A" w:rsidP="00C01B25">
            <w:pPr>
              <w:spacing w:after="0" w:line="240" w:lineRule="auto"/>
              <w:rPr>
                <w:rFonts w:ascii="Tahoma" w:eastAsia="Times New Roman" w:hAnsi="Tahoma" w:cs="Tahoma"/>
                <w:szCs w:val="20"/>
              </w:rPr>
            </w:pPr>
          </w:p>
        </w:tc>
      </w:tr>
    </w:tbl>
    <w:p w14:paraId="362D846C" w14:textId="77777777" w:rsidR="0015526A" w:rsidRPr="00DB625F" w:rsidRDefault="0015526A" w:rsidP="0015526A">
      <w:pPr>
        <w:spacing w:after="0" w:line="240" w:lineRule="auto"/>
        <w:jc w:val="both"/>
        <w:rPr>
          <w:rFonts w:ascii="Tahoma" w:eastAsia="Times New Roman" w:hAnsi="Tahoma" w:cs="Tahoma"/>
          <w:szCs w:val="20"/>
        </w:rPr>
      </w:pPr>
    </w:p>
    <w:p w14:paraId="0B3DE134" w14:textId="77777777" w:rsidR="0015526A" w:rsidRPr="00DB625F" w:rsidRDefault="0015526A" w:rsidP="0015526A">
      <w:pPr>
        <w:spacing w:after="0" w:line="240" w:lineRule="auto"/>
        <w:jc w:val="right"/>
        <w:rPr>
          <w:rFonts w:ascii="Tahoma" w:eastAsia="Times New Roman" w:hAnsi="Tahoma" w:cs="Tahoma"/>
          <w:szCs w:val="20"/>
        </w:rPr>
      </w:pPr>
    </w:p>
    <w:p w14:paraId="5FF543AF" w14:textId="77777777" w:rsidR="0015526A" w:rsidRPr="00DB625F" w:rsidRDefault="0015526A" w:rsidP="0015526A">
      <w:pPr>
        <w:pageBreakBefore/>
        <w:widowControl w:val="0"/>
        <w:shd w:val="clear" w:color="auto" w:fill="FFFFFF"/>
        <w:autoSpaceDE w:val="0"/>
        <w:autoSpaceDN w:val="0"/>
        <w:spacing w:after="0" w:line="240" w:lineRule="auto"/>
        <w:jc w:val="right"/>
        <w:rPr>
          <w:rFonts w:ascii="Tahoma" w:eastAsia="Times New Roman" w:hAnsi="Tahoma" w:cs="Tahoma"/>
          <w:i/>
          <w:color w:val="000000"/>
          <w:szCs w:val="20"/>
        </w:rPr>
      </w:pPr>
      <w:r>
        <w:rPr>
          <w:rFonts w:ascii="Tahoma" w:eastAsia="Times New Roman" w:hAnsi="Tahoma" w:cs="Tahoma"/>
          <w:bCs/>
          <w:color w:val="000000"/>
          <w:szCs w:val="20"/>
        </w:rPr>
        <w:t>Приложение №3</w:t>
      </w:r>
      <w:r w:rsidRPr="00DB625F">
        <w:rPr>
          <w:rFonts w:ascii="Tahoma" w:eastAsia="Times New Roman" w:hAnsi="Tahoma" w:cs="Tahoma"/>
          <w:color w:val="000000"/>
          <w:szCs w:val="20"/>
        </w:rPr>
        <w:t xml:space="preserve">  </w:t>
      </w:r>
    </w:p>
    <w:p w14:paraId="5F326877" w14:textId="77777777" w:rsidR="0015526A" w:rsidRDefault="0015526A" w:rsidP="0015526A">
      <w:pPr>
        <w:widowControl w:val="0"/>
        <w:shd w:val="clear" w:color="auto" w:fill="FFFFFF"/>
        <w:autoSpaceDE w:val="0"/>
        <w:autoSpaceDN w:val="0"/>
        <w:spacing w:after="0" w:line="240" w:lineRule="auto"/>
        <w:jc w:val="right"/>
        <w:rPr>
          <w:rFonts w:ascii="Tahoma" w:eastAsia="Times New Roman" w:hAnsi="Tahoma" w:cs="Tahoma"/>
          <w:color w:val="000000"/>
          <w:szCs w:val="20"/>
        </w:rPr>
      </w:pPr>
      <w:r w:rsidRPr="00DB625F">
        <w:rPr>
          <w:rFonts w:ascii="Tahoma" w:eastAsia="Times New Roman" w:hAnsi="Tahoma" w:cs="Tahoma"/>
          <w:color w:val="000000"/>
          <w:szCs w:val="20"/>
        </w:rPr>
        <w:t>к Техническому заданию на оказание услуг</w:t>
      </w:r>
      <w:r w:rsidRPr="00DB625F">
        <w:rPr>
          <w:rFonts w:ascii="Tahoma" w:eastAsia="Times New Roman" w:hAnsi="Tahoma" w:cs="Tahoma"/>
          <w:color w:val="000000"/>
          <w:szCs w:val="20"/>
        </w:rPr>
        <w:br/>
        <w:t xml:space="preserve">по доработке функциональности корпоративной </w:t>
      </w:r>
    </w:p>
    <w:p w14:paraId="2BDE798B" w14:textId="77777777" w:rsidR="0015526A" w:rsidRPr="00DB625F" w:rsidRDefault="0015526A" w:rsidP="0015526A">
      <w:pPr>
        <w:widowControl w:val="0"/>
        <w:shd w:val="clear" w:color="auto" w:fill="FFFFFF"/>
        <w:autoSpaceDE w:val="0"/>
        <w:autoSpaceDN w:val="0"/>
        <w:spacing w:after="0" w:line="240" w:lineRule="auto"/>
        <w:jc w:val="right"/>
        <w:rPr>
          <w:rFonts w:ascii="Tahoma" w:eastAsia="Times New Roman" w:hAnsi="Tahoma" w:cs="Tahoma"/>
          <w:i/>
          <w:color w:val="000000"/>
          <w:szCs w:val="20"/>
        </w:rPr>
      </w:pPr>
      <w:r w:rsidRPr="00DB625F">
        <w:rPr>
          <w:rFonts w:ascii="Tahoma" w:eastAsia="Times New Roman" w:hAnsi="Tahoma" w:cs="Tahoma"/>
          <w:color w:val="000000"/>
          <w:szCs w:val="20"/>
        </w:rPr>
        <w:t xml:space="preserve">информационной </w:t>
      </w:r>
      <w:proofErr w:type="spellStart"/>
      <w:r w:rsidRPr="00DB625F">
        <w:rPr>
          <w:rFonts w:ascii="Tahoma" w:eastAsia="Times New Roman" w:hAnsi="Tahoma" w:cs="Tahoma"/>
          <w:color w:val="000000"/>
          <w:szCs w:val="20"/>
        </w:rPr>
        <w:t>биллинговой</w:t>
      </w:r>
      <w:proofErr w:type="spellEnd"/>
      <w:r w:rsidRPr="00DB625F">
        <w:rPr>
          <w:rFonts w:ascii="Tahoma" w:eastAsia="Times New Roman" w:hAnsi="Tahoma" w:cs="Tahoma"/>
          <w:color w:val="000000"/>
          <w:szCs w:val="20"/>
        </w:rPr>
        <w:t xml:space="preserve"> системы</w:t>
      </w:r>
      <w:r>
        <w:rPr>
          <w:rFonts w:ascii="Tahoma" w:eastAsia="Times New Roman" w:hAnsi="Tahoma" w:cs="Tahoma"/>
          <w:color w:val="000000"/>
          <w:szCs w:val="20"/>
        </w:rPr>
        <w:t xml:space="preserve"> </w:t>
      </w:r>
      <w:r w:rsidRPr="00DB625F">
        <w:rPr>
          <w:rFonts w:ascii="Tahoma" w:eastAsia="Times New Roman" w:hAnsi="Tahoma" w:cs="Tahoma"/>
          <w:color w:val="000000"/>
          <w:szCs w:val="20"/>
        </w:rPr>
        <w:t>1</w:t>
      </w:r>
      <w:proofErr w:type="gramStart"/>
      <w:r w:rsidRPr="00DB625F">
        <w:rPr>
          <w:rFonts w:ascii="Tahoma" w:eastAsia="Times New Roman" w:hAnsi="Tahoma" w:cs="Tahoma"/>
          <w:color w:val="000000"/>
          <w:szCs w:val="20"/>
        </w:rPr>
        <w:t>С:Энергобиллинг</w:t>
      </w:r>
      <w:proofErr w:type="gramEnd"/>
    </w:p>
    <w:p w14:paraId="10E99AF2" w14:textId="77777777" w:rsidR="0015526A" w:rsidRPr="00DB625F" w:rsidRDefault="0015526A" w:rsidP="0015526A">
      <w:pPr>
        <w:spacing w:after="0" w:line="240" w:lineRule="auto"/>
        <w:jc w:val="right"/>
        <w:rPr>
          <w:rFonts w:ascii="Tahoma" w:eastAsia="Times New Roman" w:hAnsi="Tahoma" w:cs="Tahoma"/>
          <w:szCs w:val="20"/>
        </w:rPr>
      </w:pPr>
    </w:p>
    <w:p w14:paraId="6CE9FA65" w14:textId="77777777" w:rsidR="0015526A" w:rsidRDefault="0015526A" w:rsidP="0015526A">
      <w:pPr>
        <w:spacing w:after="0" w:line="240" w:lineRule="auto"/>
        <w:jc w:val="center"/>
        <w:rPr>
          <w:rFonts w:ascii="Tahoma" w:eastAsia="Times New Roman" w:hAnsi="Tahoma" w:cs="Tahoma"/>
          <w:b/>
          <w:szCs w:val="20"/>
        </w:rPr>
      </w:pPr>
      <w:r w:rsidRPr="00DB625F">
        <w:rPr>
          <w:rFonts w:ascii="Tahoma" w:eastAsia="Times New Roman" w:hAnsi="Tahoma" w:cs="Tahoma"/>
          <w:b/>
          <w:szCs w:val="20"/>
        </w:rPr>
        <w:t>Требования к оказанию Услуг</w:t>
      </w:r>
    </w:p>
    <w:p w14:paraId="6737F5A4" w14:textId="77777777" w:rsidR="0015526A" w:rsidRPr="00DB625F" w:rsidRDefault="0015526A" w:rsidP="0015526A">
      <w:pPr>
        <w:spacing w:after="0" w:line="240" w:lineRule="auto"/>
        <w:jc w:val="center"/>
        <w:rPr>
          <w:rFonts w:ascii="Tahoma" w:eastAsia="Times New Roman" w:hAnsi="Tahoma" w:cs="Tahoma"/>
          <w:b/>
          <w:szCs w:val="20"/>
        </w:rPr>
      </w:pPr>
    </w:p>
    <w:p w14:paraId="68D785A5" w14:textId="77777777" w:rsidR="0015526A" w:rsidRPr="00DB625F" w:rsidRDefault="0015526A" w:rsidP="0015526A">
      <w:pPr>
        <w:spacing w:after="0" w:line="240" w:lineRule="auto"/>
        <w:jc w:val="both"/>
        <w:rPr>
          <w:rFonts w:ascii="Tahoma" w:eastAsia="Times New Roman" w:hAnsi="Tahoma" w:cs="Tahoma"/>
          <w:szCs w:val="20"/>
        </w:rPr>
      </w:pPr>
      <w:r w:rsidRPr="00DB625F">
        <w:rPr>
          <w:rFonts w:ascii="Tahoma" w:eastAsia="Times New Roman" w:hAnsi="Tahoma" w:cs="Tahoma"/>
          <w:szCs w:val="20"/>
        </w:rPr>
        <w:t>Настоящий документ регламентирует требования к инфраструктуре и требования к оказанию Услуг.</w:t>
      </w:r>
    </w:p>
    <w:p w14:paraId="2F2EE874" w14:textId="77777777" w:rsidR="0015526A" w:rsidRPr="00DB625F" w:rsidRDefault="0015526A" w:rsidP="0015526A">
      <w:pPr>
        <w:spacing w:after="0" w:line="240" w:lineRule="auto"/>
        <w:rPr>
          <w:rFonts w:ascii="Tahoma" w:eastAsia="Times New Roman" w:hAnsi="Tahoma" w:cs="Tahoma"/>
          <w:szCs w:val="20"/>
        </w:rPr>
      </w:pPr>
      <w:r w:rsidRPr="00DB625F">
        <w:rPr>
          <w:rFonts w:ascii="Tahoma" w:eastAsia="Times New Roman" w:hAnsi="Tahoma" w:cs="Tahoma"/>
          <w:b/>
          <w:szCs w:val="20"/>
        </w:rPr>
        <w:t>Требования к инфраструктуре</w:t>
      </w:r>
      <w:r w:rsidRPr="00DB625F">
        <w:rPr>
          <w:rFonts w:ascii="Tahoma" w:eastAsia="Times New Roman" w:hAnsi="Tahoma" w:cs="Tahoma"/>
          <w:szCs w:val="20"/>
        </w:rPr>
        <w:t>:</w:t>
      </w:r>
    </w:p>
    <w:p w14:paraId="359877FE" w14:textId="77777777" w:rsidR="0015526A" w:rsidRPr="00DB625F" w:rsidRDefault="0015526A" w:rsidP="0015526A">
      <w:pPr>
        <w:spacing w:after="0" w:line="240" w:lineRule="auto"/>
        <w:rPr>
          <w:rFonts w:ascii="Tahoma" w:eastAsia="Times New Roman" w:hAnsi="Tahoma" w:cs="Tahoma"/>
          <w:b/>
          <w:szCs w:val="20"/>
        </w:rPr>
      </w:pPr>
      <w:r w:rsidRPr="00DB625F">
        <w:rPr>
          <w:rFonts w:ascii="Tahoma" w:eastAsia="Times New Roman" w:hAnsi="Tahoma" w:cs="Tahoma"/>
          <w:b/>
          <w:szCs w:val="20"/>
        </w:rPr>
        <w:t>Требования к оказанию Услуг:</w:t>
      </w:r>
    </w:p>
    <w:p w14:paraId="35401A8C" w14:textId="77777777" w:rsidR="0015526A" w:rsidRPr="00DB625F" w:rsidRDefault="0015526A" w:rsidP="0015526A">
      <w:pPr>
        <w:spacing w:after="0" w:line="240" w:lineRule="auto"/>
        <w:jc w:val="both"/>
        <w:rPr>
          <w:rFonts w:ascii="Tahoma" w:eastAsia="Times New Roman" w:hAnsi="Tahoma" w:cs="Tahoma"/>
          <w:b/>
          <w:szCs w:val="20"/>
        </w:rPr>
      </w:pPr>
      <w:r w:rsidRPr="00DB625F">
        <w:rPr>
          <w:rFonts w:ascii="Tahoma" w:eastAsia="Times New Roman" w:hAnsi="Tahoma" w:cs="Tahoma"/>
          <w:b/>
          <w:szCs w:val="20"/>
        </w:rPr>
        <w:t>Требования к устранению замечаний:</w:t>
      </w:r>
    </w:p>
    <w:p w14:paraId="77474D70" w14:textId="77777777" w:rsidR="0015526A" w:rsidRPr="00DB625F" w:rsidRDefault="0015526A" w:rsidP="0015526A">
      <w:pPr>
        <w:spacing w:after="0" w:line="240" w:lineRule="auto"/>
        <w:jc w:val="both"/>
        <w:rPr>
          <w:rFonts w:ascii="Tahoma" w:eastAsia="Times New Roman" w:hAnsi="Tahoma" w:cs="Tahoma"/>
          <w:vanish/>
          <w:szCs w:val="20"/>
        </w:rPr>
      </w:pPr>
    </w:p>
    <w:tbl>
      <w:tblPr>
        <w:tblW w:w="13624" w:type="dxa"/>
        <w:tblInd w:w="-1134" w:type="dxa"/>
        <w:tblLook w:val="04A0" w:firstRow="1" w:lastRow="0" w:firstColumn="1" w:lastColumn="0" w:noHBand="0" w:noVBand="1"/>
      </w:tblPr>
      <w:tblGrid>
        <w:gridCol w:w="425"/>
        <w:gridCol w:w="800"/>
        <w:gridCol w:w="943"/>
        <w:gridCol w:w="584"/>
        <w:gridCol w:w="513"/>
        <w:gridCol w:w="1838"/>
        <w:gridCol w:w="2587"/>
        <w:gridCol w:w="433"/>
        <w:gridCol w:w="1263"/>
        <w:gridCol w:w="1473"/>
        <w:gridCol w:w="2765"/>
      </w:tblGrid>
      <w:tr w:rsidR="0015526A" w:rsidRPr="00DB625F" w14:paraId="16E1624D" w14:textId="77777777" w:rsidTr="00C01B25">
        <w:trPr>
          <w:trHeight w:val="300"/>
        </w:trPr>
        <w:tc>
          <w:tcPr>
            <w:tcW w:w="2168" w:type="dxa"/>
            <w:gridSpan w:val="3"/>
            <w:tcBorders>
              <w:top w:val="nil"/>
              <w:left w:val="nil"/>
              <w:bottom w:val="nil"/>
              <w:right w:val="nil"/>
            </w:tcBorders>
            <w:noWrap/>
            <w:vAlign w:val="bottom"/>
          </w:tcPr>
          <w:p w14:paraId="0572C710" w14:textId="77777777" w:rsidR="0015526A" w:rsidRPr="00DB625F" w:rsidRDefault="0015526A" w:rsidP="00C01B25">
            <w:pPr>
              <w:spacing w:after="0" w:line="240" w:lineRule="auto"/>
              <w:rPr>
                <w:rFonts w:ascii="Tahoma" w:eastAsia="Times New Roman" w:hAnsi="Tahoma" w:cs="Tahoma"/>
                <w:szCs w:val="20"/>
              </w:rPr>
            </w:pPr>
          </w:p>
        </w:tc>
        <w:tc>
          <w:tcPr>
            <w:tcW w:w="584" w:type="dxa"/>
            <w:tcBorders>
              <w:top w:val="nil"/>
              <w:left w:val="nil"/>
              <w:bottom w:val="nil"/>
              <w:right w:val="nil"/>
            </w:tcBorders>
            <w:noWrap/>
            <w:vAlign w:val="bottom"/>
          </w:tcPr>
          <w:p w14:paraId="1F4B7094" w14:textId="77777777" w:rsidR="0015526A" w:rsidRPr="00DB625F" w:rsidRDefault="0015526A" w:rsidP="00C01B25">
            <w:pPr>
              <w:spacing w:after="0" w:line="240" w:lineRule="auto"/>
              <w:rPr>
                <w:rFonts w:ascii="Tahoma" w:eastAsia="Times New Roman" w:hAnsi="Tahoma" w:cs="Tahoma"/>
                <w:szCs w:val="20"/>
              </w:rPr>
            </w:pPr>
          </w:p>
        </w:tc>
        <w:tc>
          <w:tcPr>
            <w:tcW w:w="4938" w:type="dxa"/>
            <w:gridSpan w:val="3"/>
            <w:tcBorders>
              <w:top w:val="nil"/>
              <w:left w:val="nil"/>
              <w:bottom w:val="nil"/>
              <w:right w:val="nil"/>
            </w:tcBorders>
            <w:noWrap/>
            <w:vAlign w:val="bottom"/>
          </w:tcPr>
          <w:p w14:paraId="2C2AA759" w14:textId="77777777" w:rsidR="0015526A" w:rsidRPr="00DB625F" w:rsidRDefault="0015526A" w:rsidP="00C01B25">
            <w:pPr>
              <w:spacing w:after="0" w:line="240" w:lineRule="auto"/>
              <w:rPr>
                <w:rFonts w:ascii="Tahoma" w:eastAsia="Times New Roman" w:hAnsi="Tahoma" w:cs="Tahoma"/>
                <w:szCs w:val="20"/>
              </w:rPr>
            </w:pPr>
          </w:p>
        </w:tc>
        <w:tc>
          <w:tcPr>
            <w:tcW w:w="5934" w:type="dxa"/>
            <w:gridSpan w:val="4"/>
            <w:tcBorders>
              <w:top w:val="nil"/>
              <w:left w:val="nil"/>
              <w:bottom w:val="nil"/>
              <w:right w:val="nil"/>
            </w:tcBorders>
            <w:noWrap/>
            <w:vAlign w:val="center"/>
            <w:hideMark/>
          </w:tcPr>
          <w:p w14:paraId="7B62C30A" w14:textId="77777777" w:rsidR="0015526A" w:rsidRPr="00DB625F" w:rsidRDefault="0015526A" w:rsidP="00C01B25">
            <w:pPr>
              <w:spacing w:after="0" w:line="240" w:lineRule="auto"/>
              <w:jc w:val="right"/>
              <w:rPr>
                <w:rFonts w:ascii="Tahoma" w:eastAsia="Times New Roman" w:hAnsi="Tahoma" w:cs="Tahoma"/>
                <w:b/>
                <w:bCs/>
                <w:color w:val="000000"/>
                <w:szCs w:val="20"/>
              </w:rPr>
            </w:pPr>
          </w:p>
        </w:tc>
      </w:tr>
      <w:tr w:rsidR="0015526A" w:rsidRPr="00DB625F" w14:paraId="28507DCF" w14:textId="77777777" w:rsidTr="00C01B25">
        <w:trPr>
          <w:gridAfter w:val="1"/>
          <w:wAfter w:w="2765" w:type="dxa"/>
          <w:trHeight w:val="300"/>
        </w:trPr>
        <w:tc>
          <w:tcPr>
            <w:tcW w:w="425" w:type="dxa"/>
            <w:tcBorders>
              <w:top w:val="nil"/>
              <w:left w:val="nil"/>
              <w:bottom w:val="nil"/>
              <w:right w:val="nil"/>
            </w:tcBorders>
            <w:noWrap/>
            <w:vAlign w:val="bottom"/>
            <w:hideMark/>
          </w:tcPr>
          <w:p w14:paraId="5F84EDA0" w14:textId="77777777" w:rsidR="0015526A" w:rsidRPr="00DB625F" w:rsidRDefault="0015526A" w:rsidP="00C01B25">
            <w:pPr>
              <w:pageBreakBefore/>
              <w:spacing w:after="0" w:line="240" w:lineRule="auto"/>
              <w:jc w:val="right"/>
              <w:rPr>
                <w:rFonts w:ascii="Tahoma" w:eastAsia="Times New Roman" w:hAnsi="Tahoma" w:cs="Tahoma"/>
                <w:b/>
                <w:bCs/>
                <w:color w:val="000000"/>
                <w:szCs w:val="20"/>
              </w:rPr>
            </w:pPr>
          </w:p>
        </w:tc>
        <w:tc>
          <w:tcPr>
            <w:tcW w:w="800" w:type="dxa"/>
            <w:tcBorders>
              <w:top w:val="nil"/>
              <w:left w:val="nil"/>
              <w:bottom w:val="nil"/>
              <w:right w:val="nil"/>
            </w:tcBorders>
            <w:noWrap/>
            <w:vAlign w:val="bottom"/>
            <w:hideMark/>
          </w:tcPr>
          <w:p w14:paraId="099D022C" w14:textId="77777777" w:rsidR="0015526A" w:rsidRPr="00DB625F" w:rsidRDefault="0015526A" w:rsidP="00C01B25">
            <w:pPr>
              <w:pageBreakBefore/>
              <w:spacing w:after="0" w:line="240" w:lineRule="auto"/>
              <w:rPr>
                <w:rFonts w:ascii="Tahoma" w:eastAsia="Times New Roman" w:hAnsi="Tahoma" w:cs="Tahoma"/>
                <w:szCs w:val="20"/>
              </w:rPr>
            </w:pPr>
          </w:p>
        </w:tc>
        <w:tc>
          <w:tcPr>
            <w:tcW w:w="2040" w:type="dxa"/>
            <w:gridSpan w:val="3"/>
            <w:tcBorders>
              <w:top w:val="nil"/>
              <w:left w:val="nil"/>
              <w:bottom w:val="nil"/>
              <w:right w:val="nil"/>
            </w:tcBorders>
            <w:noWrap/>
            <w:vAlign w:val="bottom"/>
            <w:hideMark/>
          </w:tcPr>
          <w:p w14:paraId="67690CCD" w14:textId="77777777" w:rsidR="0015526A" w:rsidRPr="00DB625F" w:rsidRDefault="0015526A" w:rsidP="00C01B25">
            <w:pPr>
              <w:pageBreakBefore/>
              <w:spacing w:after="0" w:line="240" w:lineRule="auto"/>
              <w:rPr>
                <w:rFonts w:ascii="Tahoma" w:eastAsia="Times New Roman" w:hAnsi="Tahoma" w:cs="Tahoma"/>
                <w:szCs w:val="20"/>
              </w:rPr>
            </w:pPr>
          </w:p>
        </w:tc>
        <w:tc>
          <w:tcPr>
            <w:tcW w:w="7594" w:type="dxa"/>
            <w:gridSpan w:val="5"/>
            <w:tcBorders>
              <w:top w:val="nil"/>
              <w:left w:val="nil"/>
              <w:bottom w:val="nil"/>
              <w:right w:val="nil"/>
            </w:tcBorders>
            <w:noWrap/>
            <w:hideMark/>
          </w:tcPr>
          <w:p w14:paraId="441D04DD" w14:textId="77777777" w:rsidR="0015526A" w:rsidRPr="000C0D49" w:rsidRDefault="0015526A" w:rsidP="00C01B25">
            <w:pPr>
              <w:pageBreakBefore/>
              <w:widowControl w:val="0"/>
              <w:shd w:val="clear" w:color="auto" w:fill="FFFFFF"/>
              <w:autoSpaceDE w:val="0"/>
              <w:autoSpaceDN w:val="0"/>
              <w:spacing w:after="0" w:line="240" w:lineRule="auto"/>
              <w:jc w:val="right"/>
              <w:rPr>
                <w:rFonts w:ascii="Tahoma" w:eastAsia="Times New Roman" w:hAnsi="Tahoma" w:cs="Tahoma"/>
                <w:i/>
                <w:color w:val="000000"/>
                <w:szCs w:val="20"/>
              </w:rPr>
            </w:pPr>
            <w:r>
              <w:rPr>
                <w:rFonts w:ascii="Tahoma" w:eastAsia="Times New Roman" w:hAnsi="Tahoma" w:cs="Tahoma"/>
                <w:bCs/>
                <w:color w:val="000000"/>
                <w:szCs w:val="20"/>
              </w:rPr>
              <w:t>Приложение №4</w:t>
            </w:r>
            <w:r w:rsidRPr="000C0D49">
              <w:rPr>
                <w:rFonts w:ascii="Tahoma" w:eastAsia="Times New Roman" w:hAnsi="Tahoma" w:cs="Tahoma"/>
                <w:color w:val="000000"/>
                <w:szCs w:val="20"/>
              </w:rPr>
              <w:t xml:space="preserve">  </w:t>
            </w:r>
          </w:p>
        </w:tc>
      </w:tr>
      <w:tr w:rsidR="0015526A" w:rsidRPr="00DB625F" w14:paraId="1B3D3C8D" w14:textId="77777777" w:rsidTr="00C01B25">
        <w:trPr>
          <w:gridAfter w:val="1"/>
          <w:wAfter w:w="2765" w:type="dxa"/>
          <w:trHeight w:val="300"/>
        </w:trPr>
        <w:tc>
          <w:tcPr>
            <w:tcW w:w="425" w:type="dxa"/>
            <w:tcBorders>
              <w:top w:val="nil"/>
              <w:left w:val="nil"/>
              <w:bottom w:val="nil"/>
              <w:right w:val="nil"/>
            </w:tcBorders>
            <w:noWrap/>
            <w:vAlign w:val="bottom"/>
            <w:hideMark/>
          </w:tcPr>
          <w:p w14:paraId="32F73AC7" w14:textId="77777777" w:rsidR="0015526A" w:rsidRPr="00DB625F" w:rsidRDefault="0015526A" w:rsidP="00C01B25">
            <w:pPr>
              <w:spacing w:after="0" w:line="240" w:lineRule="auto"/>
              <w:jc w:val="right"/>
              <w:rPr>
                <w:rFonts w:ascii="Tahoma" w:eastAsia="Times New Roman" w:hAnsi="Tahoma" w:cs="Tahoma"/>
                <w:b/>
                <w:bCs/>
                <w:color w:val="000000"/>
                <w:szCs w:val="20"/>
              </w:rPr>
            </w:pPr>
          </w:p>
        </w:tc>
        <w:tc>
          <w:tcPr>
            <w:tcW w:w="800" w:type="dxa"/>
            <w:tcBorders>
              <w:top w:val="nil"/>
              <w:left w:val="nil"/>
              <w:bottom w:val="nil"/>
              <w:right w:val="nil"/>
            </w:tcBorders>
            <w:noWrap/>
            <w:vAlign w:val="bottom"/>
            <w:hideMark/>
          </w:tcPr>
          <w:p w14:paraId="5196B032" w14:textId="77777777" w:rsidR="0015526A" w:rsidRPr="00DB625F" w:rsidRDefault="0015526A" w:rsidP="00C01B25">
            <w:pPr>
              <w:spacing w:after="0" w:line="240" w:lineRule="auto"/>
              <w:rPr>
                <w:rFonts w:ascii="Tahoma" w:eastAsia="Times New Roman" w:hAnsi="Tahoma" w:cs="Tahoma"/>
                <w:szCs w:val="20"/>
              </w:rPr>
            </w:pPr>
          </w:p>
        </w:tc>
        <w:tc>
          <w:tcPr>
            <w:tcW w:w="2040" w:type="dxa"/>
            <w:gridSpan w:val="3"/>
            <w:tcBorders>
              <w:top w:val="nil"/>
              <w:left w:val="nil"/>
              <w:bottom w:val="nil"/>
              <w:right w:val="nil"/>
            </w:tcBorders>
            <w:noWrap/>
            <w:vAlign w:val="bottom"/>
            <w:hideMark/>
          </w:tcPr>
          <w:p w14:paraId="1CF24815" w14:textId="77777777" w:rsidR="0015526A" w:rsidRPr="00DB625F" w:rsidRDefault="0015526A" w:rsidP="00C01B25">
            <w:pPr>
              <w:spacing w:after="0" w:line="240" w:lineRule="auto"/>
              <w:rPr>
                <w:rFonts w:ascii="Tahoma" w:eastAsia="Times New Roman" w:hAnsi="Tahoma" w:cs="Tahoma"/>
                <w:szCs w:val="20"/>
              </w:rPr>
            </w:pPr>
          </w:p>
        </w:tc>
        <w:tc>
          <w:tcPr>
            <w:tcW w:w="7594" w:type="dxa"/>
            <w:gridSpan w:val="5"/>
            <w:tcBorders>
              <w:top w:val="nil"/>
              <w:left w:val="nil"/>
              <w:bottom w:val="nil"/>
              <w:right w:val="nil"/>
            </w:tcBorders>
            <w:noWrap/>
            <w:hideMark/>
          </w:tcPr>
          <w:p w14:paraId="15C3FFE9" w14:textId="77777777" w:rsidR="0015526A" w:rsidRPr="000C0D49" w:rsidRDefault="0015526A" w:rsidP="00C01B25">
            <w:pPr>
              <w:widowControl w:val="0"/>
              <w:shd w:val="clear" w:color="auto" w:fill="FFFFFF"/>
              <w:autoSpaceDE w:val="0"/>
              <w:autoSpaceDN w:val="0"/>
              <w:spacing w:after="0" w:line="240" w:lineRule="auto"/>
              <w:jc w:val="right"/>
              <w:rPr>
                <w:rFonts w:ascii="Tahoma" w:eastAsia="Times New Roman" w:hAnsi="Tahoma" w:cs="Tahoma"/>
                <w:i/>
                <w:color w:val="000000"/>
                <w:szCs w:val="20"/>
              </w:rPr>
            </w:pPr>
            <w:r w:rsidRPr="000C0D49">
              <w:rPr>
                <w:rFonts w:ascii="Tahoma" w:eastAsia="Times New Roman" w:hAnsi="Tahoma" w:cs="Tahoma"/>
                <w:color w:val="000000"/>
                <w:szCs w:val="20"/>
              </w:rPr>
              <w:t>к Техническому заданию на оказание услуг</w:t>
            </w:r>
            <w:r w:rsidRPr="000C0D49">
              <w:rPr>
                <w:rFonts w:ascii="Tahoma" w:eastAsia="Times New Roman" w:hAnsi="Tahoma" w:cs="Tahoma"/>
                <w:color w:val="000000"/>
                <w:szCs w:val="20"/>
              </w:rPr>
              <w:br/>
              <w:t xml:space="preserve">по доработке функциональности корпоративной информационной </w:t>
            </w:r>
            <w:proofErr w:type="spellStart"/>
            <w:r w:rsidRPr="000C0D49">
              <w:rPr>
                <w:rFonts w:ascii="Tahoma" w:eastAsia="Times New Roman" w:hAnsi="Tahoma" w:cs="Tahoma"/>
                <w:color w:val="000000"/>
                <w:szCs w:val="20"/>
              </w:rPr>
              <w:t>биллинговой</w:t>
            </w:r>
            <w:proofErr w:type="spellEnd"/>
            <w:r w:rsidRPr="000C0D49">
              <w:rPr>
                <w:rFonts w:ascii="Tahoma" w:eastAsia="Times New Roman" w:hAnsi="Tahoma" w:cs="Tahoma"/>
                <w:color w:val="000000"/>
                <w:szCs w:val="20"/>
              </w:rPr>
              <w:t xml:space="preserve"> системы</w:t>
            </w:r>
            <w:r>
              <w:rPr>
                <w:rFonts w:ascii="Tahoma" w:eastAsia="Times New Roman" w:hAnsi="Tahoma" w:cs="Tahoma"/>
                <w:color w:val="000000"/>
                <w:szCs w:val="20"/>
              </w:rPr>
              <w:t xml:space="preserve"> </w:t>
            </w:r>
            <w:r w:rsidRPr="000C0D49">
              <w:rPr>
                <w:rFonts w:ascii="Tahoma" w:eastAsia="Times New Roman" w:hAnsi="Tahoma" w:cs="Tahoma"/>
                <w:color w:val="000000"/>
                <w:szCs w:val="20"/>
              </w:rPr>
              <w:t>1</w:t>
            </w:r>
            <w:proofErr w:type="gramStart"/>
            <w:r w:rsidRPr="000C0D49">
              <w:rPr>
                <w:rFonts w:ascii="Tahoma" w:eastAsia="Times New Roman" w:hAnsi="Tahoma" w:cs="Tahoma"/>
                <w:color w:val="000000"/>
                <w:szCs w:val="20"/>
              </w:rPr>
              <w:t>С:Энергобиллинг</w:t>
            </w:r>
            <w:proofErr w:type="gramEnd"/>
          </w:p>
        </w:tc>
      </w:tr>
      <w:tr w:rsidR="0015526A" w:rsidRPr="00DB625F" w14:paraId="5C5A55E2" w14:textId="77777777" w:rsidTr="00C01B25">
        <w:trPr>
          <w:gridAfter w:val="10"/>
          <w:wAfter w:w="13199" w:type="dxa"/>
          <w:trHeight w:val="300"/>
        </w:trPr>
        <w:tc>
          <w:tcPr>
            <w:tcW w:w="425" w:type="dxa"/>
            <w:tcBorders>
              <w:top w:val="nil"/>
              <w:left w:val="nil"/>
              <w:bottom w:val="nil"/>
              <w:right w:val="nil"/>
            </w:tcBorders>
            <w:noWrap/>
            <w:vAlign w:val="bottom"/>
            <w:hideMark/>
          </w:tcPr>
          <w:p w14:paraId="1748BBD3" w14:textId="77777777" w:rsidR="0015526A" w:rsidRPr="00DB625F" w:rsidRDefault="0015526A" w:rsidP="00C01B25">
            <w:pPr>
              <w:spacing w:after="0" w:line="240" w:lineRule="auto"/>
              <w:jc w:val="right"/>
              <w:rPr>
                <w:rFonts w:ascii="Tahoma" w:eastAsia="Times New Roman" w:hAnsi="Tahoma" w:cs="Tahoma"/>
                <w:b/>
                <w:bCs/>
                <w:color w:val="000000"/>
                <w:szCs w:val="20"/>
              </w:rPr>
            </w:pPr>
          </w:p>
        </w:tc>
      </w:tr>
      <w:tr w:rsidR="0015526A" w:rsidRPr="00DB625F" w14:paraId="29BF382E" w14:textId="77777777" w:rsidTr="00C01B25">
        <w:trPr>
          <w:gridAfter w:val="1"/>
          <w:wAfter w:w="2765" w:type="dxa"/>
          <w:trHeight w:val="300"/>
        </w:trPr>
        <w:tc>
          <w:tcPr>
            <w:tcW w:w="425" w:type="dxa"/>
            <w:tcBorders>
              <w:top w:val="nil"/>
              <w:left w:val="nil"/>
              <w:bottom w:val="nil"/>
              <w:right w:val="nil"/>
            </w:tcBorders>
            <w:noWrap/>
            <w:vAlign w:val="bottom"/>
            <w:hideMark/>
          </w:tcPr>
          <w:p w14:paraId="109D9CD7" w14:textId="77777777" w:rsidR="0015526A" w:rsidRPr="00DB625F" w:rsidRDefault="0015526A" w:rsidP="00C01B25">
            <w:pPr>
              <w:spacing w:after="0" w:line="240" w:lineRule="auto"/>
              <w:jc w:val="right"/>
              <w:rPr>
                <w:rFonts w:ascii="Tahoma" w:eastAsia="Times New Roman" w:hAnsi="Tahoma" w:cs="Tahoma"/>
                <w:b/>
                <w:bCs/>
                <w:color w:val="000000"/>
                <w:szCs w:val="20"/>
              </w:rPr>
            </w:pPr>
          </w:p>
        </w:tc>
        <w:tc>
          <w:tcPr>
            <w:tcW w:w="800" w:type="dxa"/>
            <w:tcBorders>
              <w:top w:val="nil"/>
              <w:left w:val="nil"/>
              <w:bottom w:val="nil"/>
              <w:right w:val="nil"/>
            </w:tcBorders>
            <w:noWrap/>
            <w:vAlign w:val="bottom"/>
            <w:hideMark/>
          </w:tcPr>
          <w:p w14:paraId="0996A080" w14:textId="77777777" w:rsidR="0015526A" w:rsidRPr="00DB625F" w:rsidRDefault="0015526A" w:rsidP="00C01B25">
            <w:pPr>
              <w:spacing w:after="0" w:line="240" w:lineRule="auto"/>
              <w:rPr>
                <w:rFonts w:ascii="Tahoma" w:eastAsia="Times New Roman" w:hAnsi="Tahoma" w:cs="Tahoma"/>
                <w:szCs w:val="20"/>
              </w:rPr>
            </w:pPr>
          </w:p>
        </w:tc>
        <w:tc>
          <w:tcPr>
            <w:tcW w:w="2040" w:type="dxa"/>
            <w:gridSpan w:val="3"/>
            <w:tcBorders>
              <w:top w:val="nil"/>
              <w:left w:val="nil"/>
              <w:bottom w:val="nil"/>
              <w:right w:val="nil"/>
            </w:tcBorders>
            <w:noWrap/>
            <w:vAlign w:val="bottom"/>
            <w:hideMark/>
          </w:tcPr>
          <w:p w14:paraId="72981169" w14:textId="77777777" w:rsidR="0015526A" w:rsidRPr="00DB625F" w:rsidRDefault="0015526A" w:rsidP="00C01B25">
            <w:pPr>
              <w:spacing w:after="0" w:line="240" w:lineRule="auto"/>
              <w:rPr>
                <w:rFonts w:ascii="Tahoma" w:eastAsia="Times New Roman" w:hAnsi="Tahoma" w:cs="Tahoma"/>
                <w:szCs w:val="20"/>
              </w:rPr>
            </w:pPr>
          </w:p>
        </w:tc>
        <w:tc>
          <w:tcPr>
            <w:tcW w:w="1838" w:type="dxa"/>
            <w:tcBorders>
              <w:top w:val="nil"/>
              <w:left w:val="nil"/>
              <w:bottom w:val="nil"/>
              <w:right w:val="nil"/>
            </w:tcBorders>
            <w:noWrap/>
            <w:vAlign w:val="center"/>
            <w:hideMark/>
          </w:tcPr>
          <w:p w14:paraId="4EE0CADA" w14:textId="77777777" w:rsidR="0015526A" w:rsidRPr="00DB625F" w:rsidRDefault="0015526A" w:rsidP="00C01B25">
            <w:pPr>
              <w:spacing w:after="0" w:line="240" w:lineRule="auto"/>
              <w:rPr>
                <w:rFonts w:ascii="Tahoma" w:eastAsia="Times New Roman" w:hAnsi="Tahoma" w:cs="Tahoma"/>
                <w:szCs w:val="20"/>
              </w:rPr>
            </w:pPr>
          </w:p>
        </w:tc>
        <w:tc>
          <w:tcPr>
            <w:tcW w:w="3020" w:type="dxa"/>
            <w:gridSpan w:val="2"/>
            <w:tcBorders>
              <w:top w:val="nil"/>
              <w:left w:val="nil"/>
              <w:bottom w:val="nil"/>
              <w:right w:val="nil"/>
            </w:tcBorders>
            <w:noWrap/>
            <w:vAlign w:val="center"/>
            <w:hideMark/>
          </w:tcPr>
          <w:p w14:paraId="20D2E1A4" w14:textId="77777777" w:rsidR="0015526A" w:rsidRPr="00DB625F" w:rsidRDefault="0015526A" w:rsidP="00C01B25">
            <w:pPr>
              <w:spacing w:after="0" w:line="240" w:lineRule="auto"/>
              <w:jc w:val="right"/>
              <w:rPr>
                <w:rFonts w:ascii="Tahoma" w:eastAsia="Times New Roman" w:hAnsi="Tahoma" w:cs="Tahoma"/>
                <w:szCs w:val="20"/>
              </w:rPr>
            </w:pPr>
          </w:p>
        </w:tc>
        <w:tc>
          <w:tcPr>
            <w:tcW w:w="1263" w:type="dxa"/>
            <w:tcBorders>
              <w:top w:val="nil"/>
              <w:left w:val="nil"/>
              <w:bottom w:val="nil"/>
              <w:right w:val="nil"/>
            </w:tcBorders>
            <w:noWrap/>
            <w:vAlign w:val="center"/>
            <w:hideMark/>
          </w:tcPr>
          <w:p w14:paraId="55271F40" w14:textId="77777777" w:rsidR="0015526A" w:rsidRPr="00DB625F" w:rsidRDefault="0015526A" w:rsidP="00C01B25">
            <w:pPr>
              <w:spacing w:after="0" w:line="240" w:lineRule="auto"/>
              <w:jc w:val="right"/>
              <w:rPr>
                <w:rFonts w:ascii="Tahoma" w:eastAsia="Times New Roman" w:hAnsi="Tahoma" w:cs="Tahoma"/>
                <w:szCs w:val="20"/>
              </w:rPr>
            </w:pPr>
          </w:p>
        </w:tc>
        <w:tc>
          <w:tcPr>
            <w:tcW w:w="1473" w:type="dxa"/>
            <w:tcBorders>
              <w:top w:val="nil"/>
              <w:left w:val="nil"/>
              <w:bottom w:val="nil"/>
              <w:right w:val="nil"/>
            </w:tcBorders>
            <w:noWrap/>
            <w:vAlign w:val="center"/>
            <w:hideMark/>
          </w:tcPr>
          <w:p w14:paraId="58E6CFD0" w14:textId="77777777" w:rsidR="0015526A" w:rsidRPr="00DB625F" w:rsidRDefault="0015526A" w:rsidP="00C01B25">
            <w:pPr>
              <w:spacing w:after="0" w:line="240" w:lineRule="auto"/>
              <w:jc w:val="right"/>
              <w:rPr>
                <w:rFonts w:ascii="Tahoma" w:eastAsia="Times New Roman" w:hAnsi="Tahoma" w:cs="Tahoma"/>
                <w:szCs w:val="20"/>
              </w:rPr>
            </w:pPr>
          </w:p>
        </w:tc>
      </w:tr>
      <w:tr w:rsidR="0015526A" w:rsidRPr="00DB625F" w14:paraId="51F9DD01" w14:textId="77777777" w:rsidTr="00C01B25">
        <w:trPr>
          <w:gridAfter w:val="1"/>
          <w:wAfter w:w="2765" w:type="dxa"/>
          <w:trHeight w:val="300"/>
        </w:trPr>
        <w:tc>
          <w:tcPr>
            <w:tcW w:w="425" w:type="dxa"/>
            <w:tcBorders>
              <w:top w:val="nil"/>
              <w:left w:val="nil"/>
              <w:bottom w:val="nil"/>
              <w:right w:val="nil"/>
            </w:tcBorders>
            <w:noWrap/>
            <w:vAlign w:val="bottom"/>
            <w:hideMark/>
          </w:tcPr>
          <w:p w14:paraId="27DAF97B" w14:textId="77777777" w:rsidR="0015526A" w:rsidRPr="00DB625F" w:rsidRDefault="0015526A" w:rsidP="00C01B25">
            <w:pPr>
              <w:spacing w:after="0" w:line="240" w:lineRule="auto"/>
              <w:jc w:val="right"/>
              <w:rPr>
                <w:rFonts w:ascii="Tahoma" w:eastAsia="Times New Roman" w:hAnsi="Tahoma" w:cs="Tahoma"/>
                <w:szCs w:val="20"/>
              </w:rPr>
            </w:pPr>
          </w:p>
        </w:tc>
        <w:tc>
          <w:tcPr>
            <w:tcW w:w="10434" w:type="dxa"/>
            <w:gridSpan w:val="9"/>
            <w:tcBorders>
              <w:top w:val="nil"/>
              <w:left w:val="nil"/>
              <w:bottom w:val="nil"/>
              <w:right w:val="nil"/>
            </w:tcBorders>
            <w:noWrap/>
            <w:vAlign w:val="center"/>
            <w:hideMark/>
          </w:tcPr>
          <w:p w14:paraId="16A1A313" w14:textId="77777777" w:rsidR="0015526A" w:rsidRPr="00DB625F" w:rsidRDefault="0015526A" w:rsidP="00C01B25">
            <w:pPr>
              <w:spacing w:after="0" w:line="240" w:lineRule="auto"/>
              <w:jc w:val="center"/>
              <w:rPr>
                <w:rFonts w:ascii="Tahoma" w:eastAsia="Times New Roman" w:hAnsi="Tahoma" w:cs="Tahoma"/>
                <w:b/>
                <w:bCs/>
                <w:color w:val="000000"/>
                <w:szCs w:val="20"/>
              </w:rPr>
            </w:pPr>
            <w:r w:rsidRPr="00DB625F">
              <w:rPr>
                <w:rFonts w:ascii="Tahoma" w:eastAsia="Times New Roman" w:hAnsi="Tahoma" w:cs="Tahoma"/>
                <w:b/>
                <w:bCs/>
                <w:color w:val="000000"/>
                <w:szCs w:val="20"/>
              </w:rPr>
              <w:t>Протокол передачи удалённых рабочих мест</w:t>
            </w:r>
          </w:p>
        </w:tc>
      </w:tr>
      <w:tr w:rsidR="0015526A" w:rsidRPr="00DB625F" w14:paraId="3932BE31" w14:textId="77777777" w:rsidTr="00C01B25">
        <w:trPr>
          <w:gridAfter w:val="1"/>
          <w:wAfter w:w="2765" w:type="dxa"/>
          <w:trHeight w:val="300"/>
        </w:trPr>
        <w:tc>
          <w:tcPr>
            <w:tcW w:w="425" w:type="dxa"/>
            <w:tcBorders>
              <w:top w:val="nil"/>
              <w:left w:val="nil"/>
              <w:bottom w:val="nil"/>
              <w:right w:val="nil"/>
            </w:tcBorders>
            <w:noWrap/>
            <w:vAlign w:val="bottom"/>
            <w:hideMark/>
          </w:tcPr>
          <w:p w14:paraId="79A045AD" w14:textId="77777777" w:rsidR="0015526A" w:rsidRPr="00DB625F" w:rsidRDefault="0015526A" w:rsidP="00C01B25">
            <w:pPr>
              <w:spacing w:after="0" w:line="240" w:lineRule="auto"/>
              <w:jc w:val="center"/>
              <w:rPr>
                <w:rFonts w:ascii="Tahoma" w:eastAsia="Times New Roman" w:hAnsi="Tahoma" w:cs="Tahoma"/>
                <w:b/>
                <w:bCs/>
                <w:color w:val="000000"/>
                <w:szCs w:val="20"/>
              </w:rPr>
            </w:pPr>
          </w:p>
        </w:tc>
        <w:tc>
          <w:tcPr>
            <w:tcW w:w="800" w:type="dxa"/>
            <w:tcBorders>
              <w:top w:val="nil"/>
              <w:left w:val="nil"/>
              <w:bottom w:val="nil"/>
              <w:right w:val="nil"/>
            </w:tcBorders>
            <w:noWrap/>
            <w:vAlign w:val="center"/>
            <w:hideMark/>
          </w:tcPr>
          <w:p w14:paraId="149E07A5" w14:textId="77777777" w:rsidR="0015526A" w:rsidRPr="00DB625F" w:rsidRDefault="0015526A" w:rsidP="00C01B25">
            <w:pPr>
              <w:spacing w:after="0" w:line="240" w:lineRule="auto"/>
              <w:rPr>
                <w:rFonts w:ascii="Tahoma" w:eastAsia="Times New Roman" w:hAnsi="Tahoma" w:cs="Tahoma"/>
                <w:szCs w:val="20"/>
              </w:rPr>
            </w:pPr>
          </w:p>
        </w:tc>
        <w:tc>
          <w:tcPr>
            <w:tcW w:w="2040" w:type="dxa"/>
            <w:gridSpan w:val="3"/>
            <w:tcBorders>
              <w:top w:val="nil"/>
              <w:left w:val="nil"/>
              <w:bottom w:val="nil"/>
              <w:right w:val="nil"/>
            </w:tcBorders>
            <w:noWrap/>
            <w:vAlign w:val="center"/>
            <w:hideMark/>
          </w:tcPr>
          <w:p w14:paraId="0D97F9EB" w14:textId="77777777" w:rsidR="0015526A" w:rsidRPr="00DB625F" w:rsidRDefault="0015526A" w:rsidP="00C01B25">
            <w:pPr>
              <w:spacing w:after="0" w:line="240" w:lineRule="auto"/>
              <w:jc w:val="center"/>
              <w:rPr>
                <w:rFonts w:ascii="Tahoma" w:eastAsia="Times New Roman" w:hAnsi="Tahoma" w:cs="Tahoma"/>
                <w:szCs w:val="20"/>
              </w:rPr>
            </w:pPr>
          </w:p>
        </w:tc>
        <w:tc>
          <w:tcPr>
            <w:tcW w:w="1838" w:type="dxa"/>
            <w:tcBorders>
              <w:top w:val="nil"/>
              <w:left w:val="nil"/>
              <w:bottom w:val="nil"/>
              <w:right w:val="nil"/>
            </w:tcBorders>
            <w:noWrap/>
            <w:vAlign w:val="center"/>
            <w:hideMark/>
          </w:tcPr>
          <w:p w14:paraId="1A5B6FF6" w14:textId="77777777" w:rsidR="0015526A" w:rsidRPr="00DB625F" w:rsidRDefault="0015526A" w:rsidP="00C01B25">
            <w:pPr>
              <w:spacing w:after="0" w:line="240" w:lineRule="auto"/>
              <w:jc w:val="center"/>
              <w:rPr>
                <w:rFonts w:ascii="Tahoma" w:eastAsia="Times New Roman" w:hAnsi="Tahoma" w:cs="Tahoma"/>
                <w:szCs w:val="20"/>
              </w:rPr>
            </w:pPr>
          </w:p>
        </w:tc>
        <w:tc>
          <w:tcPr>
            <w:tcW w:w="3020" w:type="dxa"/>
            <w:gridSpan w:val="2"/>
            <w:tcBorders>
              <w:top w:val="nil"/>
              <w:left w:val="nil"/>
              <w:bottom w:val="nil"/>
              <w:right w:val="nil"/>
            </w:tcBorders>
            <w:noWrap/>
            <w:vAlign w:val="center"/>
            <w:hideMark/>
          </w:tcPr>
          <w:p w14:paraId="40E2DDB3" w14:textId="77777777" w:rsidR="0015526A" w:rsidRPr="00DB625F" w:rsidRDefault="0015526A" w:rsidP="00C01B25">
            <w:pPr>
              <w:spacing w:after="0" w:line="240" w:lineRule="auto"/>
              <w:jc w:val="center"/>
              <w:rPr>
                <w:rFonts w:ascii="Tahoma" w:eastAsia="Times New Roman" w:hAnsi="Tahoma" w:cs="Tahoma"/>
                <w:szCs w:val="20"/>
              </w:rPr>
            </w:pPr>
          </w:p>
        </w:tc>
        <w:tc>
          <w:tcPr>
            <w:tcW w:w="1263" w:type="dxa"/>
            <w:tcBorders>
              <w:top w:val="nil"/>
              <w:left w:val="nil"/>
              <w:bottom w:val="nil"/>
              <w:right w:val="nil"/>
            </w:tcBorders>
            <w:noWrap/>
            <w:vAlign w:val="center"/>
            <w:hideMark/>
          </w:tcPr>
          <w:p w14:paraId="5A5FF1BE" w14:textId="77777777" w:rsidR="0015526A" w:rsidRPr="00DB625F" w:rsidRDefault="0015526A" w:rsidP="00C01B25">
            <w:pPr>
              <w:spacing w:after="0" w:line="240" w:lineRule="auto"/>
              <w:jc w:val="center"/>
              <w:rPr>
                <w:rFonts w:ascii="Tahoma" w:eastAsia="Times New Roman" w:hAnsi="Tahoma" w:cs="Tahoma"/>
                <w:szCs w:val="20"/>
              </w:rPr>
            </w:pPr>
          </w:p>
        </w:tc>
        <w:tc>
          <w:tcPr>
            <w:tcW w:w="1473" w:type="dxa"/>
            <w:tcBorders>
              <w:top w:val="nil"/>
              <w:left w:val="nil"/>
              <w:bottom w:val="nil"/>
              <w:right w:val="nil"/>
            </w:tcBorders>
            <w:noWrap/>
            <w:vAlign w:val="center"/>
            <w:hideMark/>
          </w:tcPr>
          <w:p w14:paraId="2DC9FE6F" w14:textId="77777777" w:rsidR="0015526A" w:rsidRPr="00DB625F" w:rsidRDefault="0015526A" w:rsidP="00C01B25">
            <w:pPr>
              <w:spacing w:after="0" w:line="240" w:lineRule="auto"/>
              <w:jc w:val="center"/>
              <w:rPr>
                <w:rFonts w:ascii="Tahoma" w:eastAsia="Times New Roman" w:hAnsi="Tahoma" w:cs="Tahoma"/>
                <w:szCs w:val="20"/>
              </w:rPr>
            </w:pPr>
          </w:p>
        </w:tc>
      </w:tr>
      <w:tr w:rsidR="0015526A" w:rsidRPr="00DB625F" w14:paraId="6DAD3BAC" w14:textId="77777777" w:rsidTr="00C01B25">
        <w:trPr>
          <w:gridAfter w:val="1"/>
          <w:wAfter w:w="2765" w:type="dxa"/>
          <w:trHeight w:val="300"/>
        </w:trPr>
        <w:tc>
          <w:tcPr>
            <w:tcW w:w="425" w:type="dxa"/>
            <w:tcBorders>
              <w:top w:val="nil"/>
              <w:left w:val="nil"/>
              <w:bottom w:val="nil"/>
              <w:right w:val="nil"/>
            </w:tcBorders>
            <w:noWrap/>
            <w:vAlign w:val="bottom"/>
            <w:hideMark/>
          </w:tcPr>
          <w:p w14:paraId="6AB73DC8" w14:textId="77777777" w:rsidR="0015526A" w:rsidRPr="00DB625F" w:rsidRDefault="0015526A" w:rsidP="00C01B25">
            <w:pPr>
              <w:spacing w:after="0" w:line="240" w:lineRule="auto"/>
              <w:jc w:val="center"/>
              <w:rPr>
                <w:rFonts w:ascii="Tahoma" w:eastAsia="Times New Roman" w:hAnsi="Tahoma" w:cs="Tahoma"/>
                <w:szCs w:val="20"/>
              </w:rPr>
            </w:pPr>
          </w:p>
        </w:tc>
        <w:tc>
          <w:tcPr>
            <w:tcW w:w="10434" w:type="dxa"/>
            <w:gridSpan w:val="9"/>
            <w:vMerge w:val="restart"/>
            <w:tcBorders>
              <w:top w:val="nil"/>
              <w:left w:val="nil"/>
              <w:bottom w:val="single" w:sz="8" w:space="0" w:color="000000"/>
              <w:right w:val="nil"/>
            </w:tcBorders>
            <w:hideMark/>
          </w:tcPr>
          <w:p w14:paraId="12CA15A6" w14:textId="77777777" w:rsidR="0015526A" w:rsidRPr="00DB625F" w:rsidRDefault="0015526A" w:rsidP="00C01B25">
            <w:pPr>
              <w:spacing w:after="0" w:line="240" w:lineRule="auto"/>
              <w:rPr>
                <w:rFonts w:ascii="Tahoma" w:eastAsia="Times New Roman" w:hAnsi="Tahoma" w:cs="Tahoma"/>
                <w:color w:val="000000"/>
                <w:szCs w:val="20"/>
              </w:rPr>
            </w:pPr>
            <w:r w:rsidRPr="00DB625F">
              <w:rPr>
                <w:rFonts w:ascii="Tahoma" w:eastAsia="Times New Roman" w:hAnsi="Tahoma" w:cs="Tahoma"/>
                <w:color w:val="000000"/>
                <w:szCs w:val="20"/>
              </w:rPr>
              <w:t>В рамках выполнения Договора № ____ от _____ Заказчик предоставил Исполнителю доступ к следующему программному обеспечению</w:t>
            </w:r>
          </w:p>
        </w:tc>
      </w:tr>
      <w:tr w:rsidR="0015526A" w:rsidRPr="00DB625F" w14:paraId="5C1615E7" w14:textId="77777777" w:rsidTr="00C01B25">
        <w:trPr>
          <w:gridAfter w:val="1"/>
          <w:wAfter w:w="2765" w:type="dxa"/>
          <w:trHeight w:val="315"/>
        </w:trPr>
        <w:tc>
          <w:tcPr>
            <w:tcW w:w="425" w:type="dxa"/>
            <w:tcBorders>
              <w:top w:val="nil"/>
              <w:left w:val="nil"/>
              <w:bottom w:val="nil"/>
              <w:right w:val="nil"/>
            </w:tcBorders>
            <w:noWrap/>
            <w:vAlign w:val="bottom"/>
            <w:hideMark/>
          </w:tcPr>
          <w:p w14:paraId="29D7226F" w14:textId="77777777" w:rsidR="0015526A" w:rsidRPr="00DB625F" w:rsidRDefault="0015526A" w:rsidP="00C01B25">
            <w:pPr>
              <w:spacing w:after="0" w:line="240" w:lineRule="auto"/>
              <w:rPr>
                <w:rFonts w:ascii="Tahoma" w:eastAsia="Times New Roman" w:hAnsi="Tahoma" w:cs="Tahoma"/>
                <w:color w:val="000000"/>
                <w:szCs w:val="20"/>
              </w:rPr>
            </w:pPr>
          </w:p>
        </w:tc>
        <w:tc>
          <w:tcPr>
            <w:tcW w:w="10434" w:type="dxa"/>
            <w:gridSpan w:val="9"/>
            <w:vMerge/>
            <w:tcBorders>
              <w:top w:val="nil"/>
              <w:left w:val="nil"/>
              <w:bottom w:val="nil"/>
              <w:right w:val="nil"/>
            </w:tcBorders>
            <w:vAlign w:val="center"/>
            <w:hideMark/>
          </w:tcPr>
          <w:p w14:paraId="3D50B3FF" w14:textId="77777777" w:rsidR="0015526A" w:rsidRPr="00DB625F" w:rsidRDefault="0015526A" w:rsidP="00C01B25">
            <w:pPr>
              <w:spacing w:after="0" w:line="240" w:lineRule="auto"/>
              <w:rPr>
                <w:rFonts w:ascii="Tahoma" w:eastAsia="Times New Roman" w:hAnsi="Tahoma" w:cs="Tahoma"/>
                <w:color w:val="000000"/>
                <w:szCs w:val="20"/>
              </w:rPr>
            </w:pPr>
          </w:p>
        </w:tc>
      </w:tr>
      <w:tr w:rsidR="0015526A" w:rsidRPr="00DB625F" w14:paraId="57B59107" w14:textId="77777777" w:rsidTr="00C01B25">
        <w:trPr>
          <w:gridAfter w:val="1"/>
          <w:wAfter w:w="2765" w:type="dxa"/>
          <w:trHeight w:val="300"/>
        </w:trPr>
        <w:tc>
          <w:tcPr>
            <w:tcW w:w="425" w:type="dxa"/>
            <w:tcBorders>
              <w:top w:val="nil"/>
              <w:left w:val="nil"/>
              <w:bottom w:val="nil"/>
              <w:right w:val="nil"/>
            </w:tcBorders>
            <w:noWrap/>
            <w:vAlign w:val="bottom"/>
            <w:hideMark/>
          </w:tcPr>
          <w:p w14:paraId="565317B5" w14:textId="77777777" w:rsidR="0015526A" w:rsidRPr="00DB625F" w:rsidRDefault="0015526A" w:rsidP="00C01B25">
            <w:pPr>
              <w:spacing w:after="0" w:line="240" w:lineRule="auto"/>
              <w:rPr>
                <w:rFonts w:ascii="Tahoma" w:eastAsia="Times New Roman" w:hAnsi="Tahoma" w:cs="Tahoma"/>
                <w:szCs w:val="20"/>
              </w:rPr>
            </w:pPr>
          </w:p>
        </w:tc>
        <w:tc>
          <w:tcPr>
            <w:tcW w:w="800" w:type="dxa"/>
            <w:tcBorders>
              <w:top w:val="single" w:sz="8" w:space="0" w:color="auto"/>
              <w:left w:val="single" w:sz="8" w:space="0" w:color="auto"/>
              <w:bottom w:val="single" w:sz="8" w:space="0" w:color="auto"/>
              <w:right w:val="single" w:sz="4" w:space="0" w:color="auto"/>
            </w:tcBorders>
            <w:shd w:val="clear" w:color="000000" w:fill="C0C0C0"/>
            <w:vAlign w:val="center"/>
            <w:hideMark/>
          </w:tcPr>
          <w:p w14:paraId="4CC15DF5" w14:textId="77777777" w:rsidR="0015526A" w:rsidRPr="00DB625F" w:rsidRDefault="0015526A" w:rsidP="00C01B25">
            <w:pPr>
              <w:spacing w:after="0" w:line="240" w:lineRule="auto"/>
              <w:jc w:val="center"/>
              <w:rPr>
                <w:rFonts w:ascii="Tahoma" w:eastAsia="Times New Roman" w:hAnsi="Tahoma" w:cs="Tahoma"/>
                <w:szCs w:val="20"/>
              </w:rPr>
            </w:pPr>
            <w:r w:rsidRPr="00DB625F">
              <w:rPr>
                <w:rFonts w:ascii="Tahoma" w:eastAsia="Times New Roman" w:hAnsi="Tahoma" w:cs="Tahoma"/>
                <w:szCs w:val="20"/>
              </w:rPr>
              <w:t>№</w:t>
            </w:r>
          </w:p>
        </w:tc>
        <w:tc>
          <w:tcPr>
            <w:tcW w:w="2040" w:type="dxa"/>
            <w:gridSpan w:val="3"/>
            <w:tcBorders>
              <w:top w:val="single" w:sz="8" w:space="0" w:color="auto"/>
              <w:left w:val="nil"/>
              <w:bottom w:val="single" w:sz="8" w:space="0" w:color="auto"/>
              <w:right w:val="single" w:sz="4" w:space="0" w:color="auto"/>
            </w:tcBorders>
            <w:shd w:val="clear" w:color="000000" w:fill="C0C0C0"/>
            <w:vAlign w:val="center"/>
            <w:hideMark/>
          </w:tcPr>
          <w:p w14:paraId="313E6CBA" w14:textId="77777777" w:rsidR="0015526A" w:rsidRPr="00DB625F" w:rsidRDefault="0015526A" w:rsidP="00C01B25">
            <w:pPr>
              <w:spacing w:after="0" w:line="240" w:lineRule="auto"/>
              <w:jc w:val="center"/>
              <w:rPr>
                <w:rFonts w:ascii="Tahoma" w:eastAsia="Times New Roman" w:hAnsi="Tahoma" w:cs="Tahoma"/>
                <w:szCs w:val="20"/>
              </w:rPr>
            </w:pPr>
            <w:r w:rsidRPr="00DB625F">
              <w:rPr>
                <w:rFonts w:ascii="Tahoma" w:eastAsia="Times New Roman" w:hAnsi="Tahoma" w:cs="Tahoma"/>
                <w:szCs w:val="20"/>
              </w:rPr>
              <w:t>Программное обеспечение</w:t>
            </w:r>
          </w:p>
        </w:tc>
        <w:tc>
          <w:tcPr>
            <w:tcW w:w="1838" w:type="dxa"/>
            <w:tcBorders>
              <w:top w:val="single" w:sz="8" w:space="0" w:color="auto"/>
              <w:left w:val="nil"/>
              <w:bottom w:val="single" w:sz="8" w:space="0" w:color="auto"/>
              <w:right w:val="single" w:sz="4" w:space="0" w:color="auto"/>
            </w:tcBorders>
            <w:shd w:val="clear" w:color="000000" w:fill="C0C0C0"/>
            <w:vAlign w:val="center"/>
            <w:hideMark/>
          </w:tcPr>
          <w:p w14:paraId="42DDE48D" w14:textId="77777777" w:rsidR="0015526A" w:rsidRPr="00DB625F" w:rsidRDefault="0015526A" w:rsidP="00C01B25">
            <w:pPr>
              <w:spacing w:after="0" w:line="240" w:lineRule="auto"/>
              <w:jc w:val="center"/>
              <w:rPr>
                <w:rFonts w:ascii="Tahoma" w:eastAsia="Times New Roman" w:hAnsi="Tahoma" w:cs="Tahoma"/>
                <w:szCs w:val="20"/>
              </w:rPr>
            </w:pPr>
            <w:r w:rsidRPr="00DB625F">
              <w:rPr>
                <w:rFonts w:ascii="Tahoma" w:eastAsia="Times New Roman" w:hAnsi="Tahoma" w:cs="Tahoma"/>
                <w:szCs w:val="20"/>
              </w:rPr>
              <w:t>Версия</w:t>
            </w:r>
          </w:p>
        </w:tc>
        <w:tc>
          <w:tcPr>
            <w:tcW w:w="3020" w:type="dxa"/>
            <w:gridSpan w:val="2"/>
            <w:tcBorders>
              <w:top w:val="single" w:sz="8" w:space="0" w:color="auto"/>
              <w:left w:val="nil"/>
              <w:bottom w:val="single" w:sz="8" w:space="0" w:color="auto"/>
              <w:right w:val="single" w:sz="4" w:space="0" w:color="auto"/>
            </w:tcBorders>
            <w:shd w:val="clear" w:color="000000" w:fill="C0C0C0"/>
            <w:vAlign w:val="center"/>
            <w:hideMark/>
          </w:tcPr>
          <w:p w14:paraId="5595CBEA" w14:textId="77777777" w:rsidR="0015526A" w:rsidRPr="00DB625F" w:rsidRDefault="0015526A" w:rsidP="00C01B25">
            <w:pPr>
              <w:spacing w:after="0" w:line="240" w:lineRule="auto"/>
              <w:jc w:val="center"/>
              <w:rPr>
                <w:rFonts w:ascii="Tahoma" w:eastAsia="Times New Roman" w:hAnsi="Tahoma" w:cs="Tahoma"/>
                <w:szCs w:val="20"/>
              </w:rPr>
            </w:pPr>
            <w:r w:rsidRPr="00DB625F">
              <w:rPr>
                <w:rFonts w:ascii="Tahoma" w:eastAsia="Times New Roman" w:hAnsi="Tahoma" w:cs="Tahoma"/>
                <w:szCs w:val="20"/>
              </w:rPr>
              <w:t>Примечание</w:t>
            </w:r>
          </w:p>
        </w:tc>
        <w:tc>
          <w:tcPr>
            <w:tcW w:w="2736" w:type="dxa"/>
            <w:gridSpan w:val="2"/>
            <w:tcBorders>
              <w:top w:val="single" w:sz="8" w:space="0" w:color="auto"/>
              <w:left w:val="nil"/>
              <w:bottom w:val="single" w:sz="4" w:space="0" w:color="auto"/>
              <w:right w:val="single" w:sz="4" w:space="0" w:color="000000"/>
            </w:tcBorders>
            <w:shd w:val="clear" w:color="000000" w:fill="C0C0C0"/>
            <w:vAlign w:val="center"/>
            <w:hideMark/>
          </w:tcPr>
          <w:p w14:paraId="6EBCAFEA" w14:textId="77777777" w:rsidR="0015526A" w:rsidRPr="00DB625F" w:rsidRDefault="0015526A" w:rsidP="00C01B25">
            <w:pPr>
              <w:spacing w:after="0" w:line="240" w:lineRule="auto"/>
              <w:jc w:val="center"/>
              <w:rPr>
                <w:rFonts w:ascii="Tahoma" w:eastAsia="Times New Roman" w:hAnsi="Tahoma" w:cs="Tahoma"/>
                <w:szCs w:val="20"/>
              </w:rPr>
            </w:pPr>
            <w:r w:rsidRPr="00DB625F">
              <w:rPr>
                <w:rFonts w:ascii="Tahoma" w:eastAsia="Times New Roman" w:hAnsi="Tahoma" w:cs="Tahoma"/>
                <w:szCs w:val="20"/>
              </w:rPr>
              <w:t>Мест предоставлено</w:t>
            </w:r>
          </w:p>
        </w:tc>
      </w:tr>
      <w:tr w:rsidR="0015526A" w:rsidRPr="00DB625F" w14:paraId="2FB9A632" w14:textId="77777777" w:rsidTr="00C01B25">
        <w:trPr>
          <w:gridAfter w:val="1"/>
          <w:wAfter w:w="2765" w:type="dxa"/>
          <w:trHeight w:val="300"/>
        </w:trPr>
        <w:tc>
          <w:tcPr>
            <w:tcW w:w="425" w:type="dxa"/>
            <w:tcBorders>
              <w:top w:val="nil"/>
              <w:left w:val="nil"/>
              <w:bottom w:val="nil"/>
              <w:right w:val="nil"/>
            </w:tcBorders>
            <w:noWrap/>
            <w:vAlign w:val="bottom"/>
            <w:hideMark/>
          </w:tcPr>
          <w:p w14:paraId="6B899E78" w14:textId="77777777" w:rsidR="0015526A" w:rsidRPr="00DB625F" w:rsidRDefault="0015526A" w:rsidP="00C01B25">
            <w:pPr>
              <w:spacing w:after="0" w:line="240" w:lineRule="auto"/>
              <w:jc w:val="center"/>
              <w:rPr>
                <w:rFonts w:ascii="Tahoma" w:eastAsia="Times New Roman" w:hAnsi="Tahoma" w:cs="Tahoma"/>
                <w:szCs w:val="20"/>
              </w:rPr>
            </w:pPr>
          </w:p>
        </w:tc>
        <w:tc>
          <w:tcPr>
            <w:tcW w:w="800" w:type="dxa"/>
            <w:tcBorders>
              <w:top w:val="single" w:sz="8" w:space="0" w:color="auto"/>
              <w:left w:val="single" w:sz="8" w:space="0" w:color="auto"/>
              <w:bottom w:val="single" w:sz="4" w:space="0" w:color="auto"/>
              <w:right w:val="single" w:sz="4" w:space="0" w:color="auto"/>
            </w:tcBorders>
            <w:vAlign w:val="center"/>
            <w:hideMark/>
          </w:tcPr>
          <w:p w14:paraId="19915523" w14:textId="77777777" w:rsidR="0015526A" w:rsidRPr="00DB625F" w:rsidRDefault="0015526A" w:rsidP="00C01B25">
            <w:pPr>
              <w:spacing w:after="0" w:line="240" w:lineRule="auto"/>
              <w:rPr>
                <w:rFonts w:ascii="Tahoma" w:eastAsia="Times New Roman" w:hAnsi="Tahoma" w:cs="Tahoma"/>
                <w:color w:val="000000"/>
                <w:szCs w:val="20"/>
              </w:rPr>
            </w:pPr>
            <w:r w:rsidRPr="00DB625F">
              <w:rPr>
                <w:rFonts w:ascii="Tahoma" w:eastAsia="Times New Roman" w:hAnsi="Tahoma" w:cs="Tahoma"/>
                <w:color w:val="000000"/>
                <w:szCs w:val="20"/>
              </w:rPr>
              <w:t>1</w:t>
            </w:r>
          </w:p>
        </w:tc>
        <w:tc>
          <w:tcPr>
            <w:tcW w:w="2040" w:type="dxa"/>
            <w:gridSpan w:val="3"/>
            <w:tcBorders>
              <w:top w:val="single" w:sz="8" w:space="0" w:color="auto"/>
              <w:left w:val="nil"/>
              <w:bottom w:val="single" w:sz="4" w:space="0" w:color="auto"/>
              <w:right w:val="single" w:sz="4" w:space="0" w:color="auto"/>
            </w:tcBorders>
            <w:vAlign w:val="center"/>
            <w:hideMark/>
          </w:tcPr>
          <w:p w14:paraId="777BD6C9" w14:textId="77777777" w:rsidR="0015526A" w:rsidRPr="00DB625F" w:rsidRDefault="0015526A" w:rsidP="00C01B25">
            <w:pPr>
              <w:spacing w:after="0" w:line="240" w:lineRule="auto"/>
              <w:rPr>
                <w:rFonts w:ascii="Tahoma" w:eastAsia="Times New Roman" w:hAnsi="Tahoma" w:cs="Tahoma"/>
                <w:color w:val="000000"/>
                <w:szCs w:val="20"/>
                <w:lang w:val="en-US"/>
              </w:rPr>
            </w:pPr>
            <w:r w:rsidRPr="00DB625F">
              <w:rPr>
                <w:rFonts w:ascii="Tahoma" w:eastAsia="Times New Roman" w:hAnsi="Tahoma" w:cs="Tahoma"/>
                <w:color w:val="000000"/>
                <w:szCs w:val="20"/>
              </w:rPr>
              <w:t>1</w:t>
            </w:r>
            <w:proofErr w:type="gramStart"/>
            <w:r w:rsidRPr="00DB625F">
              <w:rPr>
                <w:rFonts w:ascii="Tahoma" w:eastAsia="Times New Roman" w:hAnsi="Tahoma" w:cs="Tahoma"/>
                <w:color w:val="000000"/>
                <w:szCs w:val="20"/>
              </w:rPr>
              <w:t>С:Энергобиллинг</w:t>
            </w:r>
            <w:proofErr w:type="gramEnd"/>
          </w:p>
        </w:tc>
        <w:tc>
          <w:tcPr>
            <w:tcW w:w="1838" w:type="dxa"/>
            <w:tcBorders>
              <w:top w:val="single" w:sz="8" w:space="0" w:color="auto"/>
              <w:left w:val="nil"/>
              <w:bottom w:val="single" w:sz="4" w:space="0" w:color="auto"/>
              <w:right w:val="single" w:sz="4" w:space="0" w:color="auto"/>
            </w:tcBorders>
            <w:vAlign w:val="center"/>
            <w:hideMark/>
          </w:tcPr>
          <w:p w14:paraId="64EBCA43" w14:textId="77777777" w:rsidR="0015526A" w:rsidRPr="00DB625F" w:rsidRDefault="0015526A" w:rsidP="00C01B25">
            <w:pPr>
              <w:spacing w:after="0" w:line="240" w:lineRule="auto"/>
              <w:rPr>
                <w:rFonts w:ascii="Tahoma" w:eastAsia="Times New Roman" w:hAnsi="Tahoma" w:cs="Tahoma"/>
                <w:color w:val="000000"/>
                <w:szCs w:val="20"/>
              </w:rPr>
            </w:pPr>
            <w:r w:rsidRPr="00DB625F">
              <w:rPr>
                <w:rFonts w:ascii="Tahoma" w:eastAsia="Times New Roman" w:hAnsi="Tahoma" w:cs="Tahoma"/>
                <w:color w:val="000000"/>
                <w:szCs w:val="20"/>
              </w:rPr>
              <w:t> </w:t>
            </w:r>
          </w:p>
        </w:tc>
        <w:tc>
          <w:tcPr>
            <w:tcW w:w="3020" w:type="dxa"/>
            <w:gridSpan w:val="2"/>
            <w:tcBorders>
              <w:top w:val="single" w:sz="8" w:space="0" w:color="auto"/>
              <w:left w:val="nil"/>
              <w:bottom w:val="single" w:sz="4" w:space="0" w:color="auto"/>
              <w:right w:val="single" w:sz="4" w:space="0" w:color="auto"/>
            </w:tcBorders>
            <w:vAlign w:val="center"/>
            <w:hideMark/>
          </w:tcPr>
          <w:p w14:paraId="44BB6640" w14:textId="77777777" w:rsidR="0015526A" w:rsidRPr="00DB625F" w:rsidRDefault="0015526A" w:rsidP="00C01B25">
            <w:pPr>
              <w:spacing w:after="0" w:line="240" w:lineRule="auto"/>
              <w:rPr>
                <w:rFonts w:ascii="Tahoma" w:eastAsia="Times New Roman" w:hAnsi="Tahoma" w:cs="Tahoma"/>
                <w:color w:val="000000"/>
                <w:szCs w:val="20"/>
              </w:rPr>
            </w:pPr>
            <w:r w:rsidRPr="00DB625F">
              <w:rPr>
                <w:rFonts w:ascii="Tahoma" w:eastAsia="Times New Roman" w:hAnsi="Tahoma" w:cs="Tahoma"/>
                <w:color w:val="000000"/>
                <w:szCs w:val="20"/>
              </w:rPr>
              <w:t> </w:t>
            </w:r>
          </w:p>
        </w:tc>
        <w:tc>
          <w:tcPr>
            <w:tcW w:w="2736" w:type="dxa"/>
            <w:gridSpan w:val="2"/>
            <w:tcBorders>
              <w:top w:val="nil"/>
              <w:left w:val="nil"/>
              <w:bottom w:val="single" w:sz="4" w:space="0" w:color="auto"/>
              <w:right w:val="single" w:sz="4" w:space="0" w:color="auto"/>
            </w:tcBorders>
            <w:vAlign w:val="center"/>
            <w:hideMark/>
          </w:tcPr>
          <w:p w14:paraId="644E6D08" w14:textId="77777777" w:rsidR="0015526A" w:rsidRPr="00DB625F" w:rsidRDefault="0015526A" w:rsidP="00C01B25">
            <w:pPr>
              <w:spacing w:after="0" w:line="240" w:lineRule="auto"/>
              <w:rPr>
                <w:rFonts w:ascii="Tahoma" w:eastAsia="Times New Roman" w:hAnsi="Tahoma" w:cs="Tahoma"/>
                <w:color w:val="000000"/>
                <w:szCs w:val="20"/>
              </w:rPr>
            </w:pPr>
            <w:r w:rsidRPr="00DB625F">
              <w:rPr>
                <w:rFonts w:ascii="Tahoma" w:eastAsia="Times New Roman" w:hAnsi="Tahoma" w:cs="Tahoma"/>
                <w:color w:val="000000"/>
                <w:szCs w:val="20"/>
              </w:rPr>
              <w:t> </w:t>
            </w:r>
          </w:p>
        </w:tc>
      </w:tr>
    </w:tbl>
    <w:p w14:paraId="0029A149" w14:textId="77777777" w:rsidR="0015526A" w:rsidRPr="00DB625F" w:rsidRDefault="0015526A" w:rsidP="0015526A">
      <w:pPr>
        <w:spacing w:after="0" w:line="240" w:lineRule="auto"/>
        <w:jc w:val="right"/>
        <w:rPr>
          <w:rFonts w:ascii="Tahoma" w:eastAsia="Times New Roman" w:hAnsi="Tahoma" w:cs="Tahoma"/>
          <w:szCs w:val="20"/>
        </w:rPr>
      </w:pPr>
    </w:p>
    <w:p w14:paraId="581D2E2E" w14:textId="77777777" w:rsidR="0015526A" w:rsidRPr="00DB625F" w:rsidRDefault="0015526A" w:rsidP="0015526A">
      <w:pPr>
        <w:spacing w:after="0" w:line="240" w:lineRule="auto"/>
        <w:jc w:val="right"/>
        <w:rPr>
          <w:rFonts w:ascii="Tahoma" w:eastAsia="Times New Roman" w:hAnsi="Tahoma" w:cs="Tahoma"/>
          <w:szCs w:val="20"/>
        </w:rPr>
      </w:pPr>
    </w:p>
    <w:tbl>
      <w:tblPr>
        <w:tblW w:w="10915" w:type="dxa"/>
        <w:tblInd w:w="-1134" w:type="dxa"/>
        <w:tblLook w:val="04A0" w:firstRow="1" w:lastRow="0" w:firstColumn="1" w:lastColumn="0" w:noHBand="0" w:noVBand="1"/>
      </w:tblPr>
      <w:tblGrid>
        <w:gridCol w:w="10915"/>
      </w:tblGrid>
      <w:tr w:rsidR="0015526A" w:rsidRPr="000C0D49" w14:paraId="6FB9933B" w14:textId="77777777" w:rsidTr="00C01B25">
        <w:trPr>
          <w:trHeight w:val="300"/>
        </w:trPr>
        <w:tc>
          <w:tcPr>
            <w:tcW w:w="10915" w:type="dxa"/>
            <w:tcBorders>
              <w:top w:val="nil"/>
              <w:left w:val="nil"/>
              <w:bottom w:val="nil"/>
              <w:right w:val="nil"/>
            </w:tcBorders>
            <w:noWrap/>
            <w:hideMark/>
          </w:tcPr>
          <w:p w14:paraId="7281918C" w14:textId="77777777" w:rsidR="0015526A" w:rsidRPr="000C0D49" w:rsidRDefault="0015526A" w:rsidP="00C01B25">
            <w:pPr>
              <w:pageBreakBefore/>
              <w:widowControl w:val="0"/>
              <w:shd w:val="clear" w:color="auto" w:fill="FFFFFF"/>
              <w:autoSpaceDE w:val="0"/>
              <w:autoSpaceDN w:val="0"/>
              <w:spacing w:after="0" w:line="240" w:lineRule="auto"/>
              <w:jc w:val="right"/>
              <w:rPr>
                <w:rFonts w:ascii="Tahoma" w:eastAsia="Times New Roman" w:hAnsi="Tahoma" w:cs="Tahoma"/>
                <w:i/>
                <w:color w:val="000000"/>
                <w:szCs w:val="20"/>
              </w:rPr>
            </w:pPr>
            <w:r>
              <w:rPr>
                <w:rFonts w:ascii="Tahoma" w:eastAsia="Times New Roman" w:hAnsi="Tahoma" w:cs="Tahoma"/>
                <w:bCs/>
                <w:color w:val="000000"/>
                <w:szCs w:val="20"/>
              </w:rPr>
              <w:t>Приложение №5</w:t>
            </w:r>
            <w:r w:rsidRPr="000C0D49">
              <w:rPr>
                <w:rFonts w:ascii="Tahoma" w:eastAsia="Times New Roman" w:hAnsi="Tahoma" w:cs="Tahoma"/>
                <w:color w:val="000000"/>
                <w:szCs w:val="20"/>
              </w:rPr>
              <w:t xml:space="preserve">  </w:t>
            </w:r>
          </w:p>
        </w:tc>
      </w:tr>
      <w:tr w:rsidR="0015526A" w:rsidRPr="000C0D49" w14:paraId="2EB4354E" w14:textId="77777777" w:rsidTr="00C01B25">
        <w:trPr>
          <w:trHeight w:val="300"/>
        </w:trPr>
        <w:tc>
          <w:tcPr>
            <w:tcW w:w="10915" w:type="dxa"/>
            <w:tcBorders>
              <w:top w:val="nil"/>
              <w:left w:val="nil"/>
              <w:bottom w:val="nil"/>
              <w:right w:val="nil"/>
            </w:tcBorders>
            <w:noWrap/>
            <w:hideMark/>
          </w:tcPr>
          <w:p w14:paraId="3D522383" w14:textId="77777777" w:rsidR="0015526A" w:rsidRDefault="0015526A" w:rsidP="00C01B25">
            <w:pPr>
              <w:widowControl w:val="0"/>
              <w:shd w:val="clear" w:color="auto" w:fill="FFFFFF"/>
              <w:autoSpaceDE w:val="0"/>
              <w:autoSpaceDN w:val="0"/>
              <w:spacing w:after="0" w:line="240" w:lineRule="auto"/>
              <w:jc w:val="right"/>
              <w:rPr>
                <w:rFonts w:ascii="Tahoma" w:eastAsia="Times New Roman" w:hAnsi="Tahoma" w:cs="Tahoma"/>
                <w:color w:val="000000"/>
                <w:szCs w:val="20"/>
              </w:rPr>
            </w:pPr>
            <w:r w:rsidRPr="000C0D49">
              <w:rPr>
                <w:rFonts w:ascii="Tahoma" w:eastAsia="Times New Roman" w:hAnsi="Tahoma" w:cs="Tahoma"/>
                <w:color w:val="000000"/>
                <w:szCs w:val="20"/>
              </w:rPr>
              <w:t>к Техническому заданию на оказание услуг</w:t>
            </w:r>
            <w:r w:rsidRPr="000C0D49">
              <w:rPr>
                <w:rFonts w:ascii="Tahoma" w:eastAsia="Times New Roman" w:hAnsi="Tahoma" w:cs="Tahoma"/>
                <w:color w:val="000000"/>
                <w:szCs w:val="20"/>
              </w:rPr>
              <w:br/>
              <w:t xml:space="preserve">по доработке функциональности корпоративной информационной </w:t>
            </w:r>
          </w:p>
          <w:p w14:paraId="132933C8" w14:textId="77777777" w:rsidR="0015526A" w:rsidRPr="000C0D49" w:rsidRDefault="0015526A" w:rsidP="00C01B25">
            <w:pPr>
              <w:widowControl w:val="0"/>
              <w:shd w:val="clear" w:color="auto" w:fill="FFFFFF"/>
              <w:autoSpaceDE w:val="0"/>
              <w:autoSpaceDN w:val="0"/>
              <w:spacing w:after="0" w:line="240" w:lineRule="auto"/>
              <w:jc w:val="right"/>
              <w:rPr>
                <w:rFonts w:ascii="Tahoma" w:eastAsia="Times New Roman" w:hAnsi="Tahoma" w:cs="Tahoma"/>
                <w:i/>
                <w:color w:val="000000"/>
                <w:szCs w:val="20"/>
              </w:rPr>
            </w:pPr>
            <w:proofErr w:type="spellStart"/>
            <w:r w:rsidRPr="000C0D49">
              <w:rPr>
                <w:rFonts w:ascii="Tahoma" w:eastAsia="Times New Roman" w:hAnsi="Tahoma" w:cs="Tahoma"/>
                <w:color w:val="000000"/>
                <w:szCs w:val="20"/>
              </w:rPr>
              <w:t>биллинговой</w:t>
            </w:r>
            <w:proofErr w:type="spellEnd"/>
            <w:r w:rsidRPr="000C0D49">
              <w:rPr>
                <w:rFonts w:ascii="Tahoma" w:eastAsia="Times New Roman" w:hAnsi="Tahoma" w:cs="Tahoma"/>
                <w:color w:val="000000"/>
                <w:szCs w:val="20"/>
              </w:rPr>
              <w:t xml:space="preserve"> системы</w:t>
            </w:r>
            <w:r>
              <w:rPr>
                <w:rFonts w:ascii="Tahoma" w:eastAsia="Times New Roman" w:hAnsi="Tahoma" w:cs="Tahoma"/>
                <w:color w:val="000000"/>
                <w:szCs w:val="20"/>
              </w:rPr>
              <w:t xml:space="preserve"> </w:t>
            </w:r>
            <w:r w:rsidRPr="000C0D49">
              <w:rPr>
                <w:rFonts w:ascii="Tahoma" w:eastAsia="Times New Roman" w:hAnsi="Tahoma" w:cs="Tahoma"/>
                <w:color w:val="000000"/>
                <w:szCs w:val="20"/>
              </w:rPr>
              <w:t>1</w:t>
            </w:r>
            <w:proofErr w:type="gramStart"/>
            <w:r w:rsidRPr="000C0D49">
              <w:rPr>
                <w:rFonts w:ascii="Tahoma" w:eastAsia="Times New Roman" w:hAnsi="Tahoma" w:cs="Tahoma"/>
                <w:color w:val="000000"/>
                <w:szCs w:val="20"/>
              </w:rPr>
              <w:t>С:Энергобиллинг</w:t>
            </w:r>
            <w:proofErr w:type="gramEnd"/>
          </w:p>
        </w:tc>
      </w:tr>
    </w:tbl>
    <w:p w14:paraId="526DCD46" w14:textId="77777777" w:rsidR="0015526A" w:rsidRPr="00DB625F" w:rsidRDefault="0015526A" w:rsidP="0015526A">
      <w:pPr>
        <w:spacing w:after="0" w:line="240" w:lineRule="auto"/>
        <w:jc w:val="right"/>
        <w:rPr>
          <w:rFonts w:ascii="Tahoma" w:eastAsia="Times New Roman" w:hAnsi="Tahoma" w:cs="Tahoma"/>
          <w:szCs w:val="20"/>
        </w:rPr>
      </w:pPr>
    </w:p>
    <w:p w14:paraId="5968CB66" w14:textId="77777777" w:rsidR="0015526A" w:rsidRDefault="0015526A" w:rsidP="0015526A">
      <w:pPr>
        <w:spacing w:after="0" w:line="240" w:lineRule="auto"/>
        <w:jc w:val="center"/>
        <w:rPr>
          <w:rFonts w:ascii="Tahoma" w:eastAsia="Times New Roman" w:hAnsi="Tahoma" w:cs="Tahoma"/>
          <w:b/>
          <w:szCs w:val="20"/>
        </w:rPr>
      </w:pPr>
      <w:r w:rsidRPr="00DB625F">
        <w:rPr>
          <w:rFonts w:ascii="Tahoma" w:eastAsia="Times New Roman" w:hAnsi="Tahoma" w:cs="Tahoma"/>
          <w:b/>
          <w:szCs w:val="20"/>
        </w:rPr>
        <w:t>Результаты Услуг</w:t>
      </w:r>
    </w:p>
    <w:p w14:paraId="244FE125" w14:textId="77777777" w:rsidR="0015526A" w:rsidRPr="00DB625F" w:rsidRDefault="0015526A" w:rsidP="0015526A">
      <w:pPr>
        <w:spacing w:after="0" w:line="240" w:lineRule="auto"/>
        <w:jc w:val="center"/>
        <w:rPr>
          <w:rFonts w:ascii="Tahoma" w:eastAsia="Times New Roman" w:hAnsi="Tahoma" w:cs="Tahoma"/>
          <w:b/>
          <w:szCs w:val="20"/>
        </w:rPr>
      </w:pPr>
    </w:p>
    <w:p w14:paraId="277D2129" w14:textId="77777777" w:rsidR="0015526A" w:rsidRPr="00DB625F" w:rsidRDefault="0015526A" w:rsidP="0015526A">
      <w:pPr>
        <w:spacing w:after="0" w:line="240" w:lineRule="auto"/>
        <w:jc w:val="both"/>
        <w:rPr>
          <w:rFonts w:ascii="Tahoma" w:eastAsia="Times New Roman" w:hAnsi="Tahoma" w:cs="Tahoma"/>
          <w:szCs w:val="20"/>
        </w:rPr>
      </w:pPr>
      <w:r w:rsidRPr="00DB625F">
        <w:rPr>
          <w:rFonts w:ascii="Tahoma" w:eastAsia="Times New Roman" w:hAnsi="Tahoma" w:cs="Tahoma"/>
          <w:szCs w:val="20"/>
        </w:rPr>
        <w:t>В результате оказания Услуг:</w:t>
      </w:r>
    </w:p>
    <w:p w14:paraId="066DD7C6" w14:textId="77777777" w:rsidR="0015526A" w:rsidRPr="00DB625F" w:rsidRDefault="0015526A" w:rsidP="0015526A">
      <w:pPr>
        <w:numPr>
          <w:ilvl w:val="0"/>
          <w:numId w:val="16"/>
        </w:numPr>
        <w:spacing w:after="0" w:line="240" w:lineRule="auto"/>
        <w:ind w:left="0" w:firstLine="0"/>
        <w:jc w:val="both"/>
        <w:rPr>
          <w:rFonts w:ascii="Tahoma" w:eastAsia="Times New Roman" w:hAnsi="Tahoma" w:cs="Tahoma"/>
          <w:szCs w:val="20"/>
        </w:rPr>
      </w:pPr>
      <w:r w:rsidRPr="00DB625F">
        <w:rPr>
          <w:rFonts w:ascii="Tahoma" w:eastAsia="Times New Roman" w:hAnsi="Tahoma" w:cs="Tahoma"/>
          <w:szCs w:val="20"/>
        </w:rPr>
        <w:t>_____________</w:t>
      </w:r>
    </w:p>
    <w:p w14:paraId="3EFB6B0C" w14:textId="77777777" w:rsidR="0015526A" w:rsidRPr="00DB625F" w:rsidRDefault="0015526A" w:rsidP="0015526A">
      <w:pPr>
        <w:numPr>
          <w:ilvl w:val="0"/>
          <w:numId w:val="16"/>
        </w:numPr>
        <w:spacing w:after="0" w:line="240" w:lineRule="auto"/>
        <w:ind w:left="0" w:firstLine="0"/>
        <w:jc w:val="both"/>
        <w:rPr>
          <w:rFonts w:ascii="Tahoma" w:eastAsia="Times New Roman" w:hAnsi="Tahoma" w:cs="Tahoma"/>
          <w:szCs w:val="20"/>
        </w:rPr>
      </w:pPr>
      <w:r w:rsidRPr="00DB625F">
        <w:rPr>
          <w:rFonts w:ascii="Tahoma" w:eastAsia="Times New Roman" w:hAnsi="Tahoma" w:cs="Tahoma"/>
          <w:szCs w:val="20"/>
        </w:rPr>
        <w:t>_____________</w:t>
      </w:r>
    </w:p>
    <w:p w14:paraId="4E4673F7" w14:textId="77777777" w:rsidR="0015526A" w:rsidRPr="00DB625F" w:rsidRDefault="0015526A" w:rsidP="0015526A">
      <w:pPr>
        <w:numPr>
          <w:ilvl w:val="0"/>
          <w:numId w:val="16"/>
        </w:numPr>
        <w:spacing w:after="0" w:line="240" w:lineRule="auto"/>
        <w:ind w:left="0" w:firstLine="0"/>
        <w:jc w:val="both"/>
        <w:rPr>
          <w:rFonts w:ascii="Tahoma" w:eastAsia="Times New Roman" w:hAnsi="Tahoma" w:cs="Tahoma"/>
          <w:szCs w:val="20"/>
        </w:rPr>
      </w:pPr>
      <w:r w:rsidRPr="00DB625F">
        <w:rPr>
          <w:rFonts w:ascii="Tahoma" w:eastAsia="Times New Roman" w:hAnsi="Tahoma" w:cs="Tahoma"/>
          <w:szCs w:val="20"/>
        </w:rPr>
        <w:t>_____________</w:t>
      </w:r>
    </w:p>
    <w:p w14:paraId="77D41A2A" w14:textId="5F15170B" w:rsidR="009D3E72" w:rsidRPr="00F9368E" w:rsidRDefault="009D3E72" w:rsidP="00F9368E">
      <w:pPr>
        <w:spacing w:after="0" w:line="240" w:lineRule="auto"/>
        <w:jc w:val="both"/>
        <w:rPr>
          <w:rFonts w:ascii="Tahoma" w:eastAsia="Times New Roman" w:hAnsi="Tahoma" w:cs="Tahoma"/>
          <w:szCs w:val="20"/>
        </w:rPr>
      </w:pPr>
    </w:p>
    <w:p w14:paraId="4721E5D9" w14:textId="57F3C063" w:rsidR="003C7B5F" w:rsidRPr="00F9368E" w:rsidRDefault="003C7B5F" w:rsidP="00F9368E">
      <w:pPr>
        <w:spacing w:after="0" w:line="240" w:lineRule="auto"/>
        <w:jc w:val="both"/>
        <w:rPr>
          <w:rFonts w:ascii="Tahoma" w:eastAsia="Times New Roman" w:hAnsi="Tahoma" w:cs="Tahoma"/>
          <w:szCs w:val="20"/>
        </w:rPr>
      </w:pPr>
    </w:p>
    <w:p w14:paraId="3D287CEB" w14:textId="41A9E810" w:rsidR="006D7CAC" w:rsidRDefault="006D7CAC">
      <w:pPr>
        <w:spacing w:after="160" w:line="259" w:lineRule="auto"/>
        <w:rPr>
          <w:rFonts w:ascii="Tahoma" w:eastAsia="Times New Roman" w:hAnsi="Tahoma" w:cs="Tahoma"/>
          <w:szCs w:val="20"/>
        </w:rPr>
      </w:pPr>
      <w:r>
        <w:rPr>
          <w:rFonts w:ascii="Tahoma" w:eastAsia="Times New Roman" w:hAnsi="Tahoma" w:cs="Tahoma"/>
          <w:szCs w:val="20"/>
        </w:rPr>
        <w:br w:type="page"/>
      </w:r>
    </w:p>
    <w:tbl>
      <w:tblPr>
        <w:tblW w:w="10915" w:type="dxa"/>
        <w:tblInd w:w="-1134" w:type="dxa"/>
        <w:tblLook w:val="04A0" w:firstRow="1" w:lastRow="0" w:firstColumn="1" w:lastColumn="0" w:noHBand="0" w:noVBand="1"/>
      </w:tblPr>
      <w:tblGrid>
        <w:gridCol w:w="10915"/>
      </w:tblGrid>
      <w:tr w:rsidR="006D7CAC" w:rsidRPr="000C0D49" w14:paraId="5A6ED376" w14:textId="77777777" w:rsidTr="004067E7">
        <w:trPr>
          <w:trHeight w:val="300"/>
        </w:trPr>
        <w:tc>
          <w:tcPr>
            <w:tcW w:w="10915" w:type="dxa"/>
            <w:tcBorders>
              <w:top w:val="nil"/>
              <w:left w:val="nil"/>
              <w:bottom w:val="nil"/>
              <w:right w:val="nil"/>
            </w:tcBorders>
            <w:noWrap/>
            <w:hideMark/>
          </w:tcPr>
          <w:p w14:paraId="49659E18" w14:textId="420BAFC1" w:rsidR="006D7CAC" w:rsidRPr="000C0D49" w:rsidRDefault="006D7CAC" w:rsidP="004067E7">
            <w:pPr>
              <w:pageBreakBefore/>
              <w:widowControl w:val="0"/>
              <w:shd w:val="clear" w:color="auto" w:fill="FFFFFF"/>
              <w:autoSpaceDE w:val="0"/>
              <w:autoSpaceDN w:val="0"/>
              <w:spacing w:after="0" w:line="240" w:lineRule="auto"/>
              <w:jc w:val="right"/>
              <w:rPr>
                <w:rFonts w:ascii="Tahoma" w:eastAsia="Times New Roman" w:hAnsi="Tahoma" w:cs="Tahoma"/>
                <w:i/>
                <w:color w:val="000000"/>
                <w:szCs w:val="20"/>
              </w:rPr>
            </w:pPr>
            <w:r>
              <w:rPr>
                <w:rFonts w:ascii="Tahoma" w:eastAsia="Times New Roman" w:hAnsi="Tahoma" w:cs="Tahoma"/>
                <w:bCs/>
                <w:color w:val="000000"/>
                <w:szCs w:val="20"/>
              </w:rPr>
              <w:t>Приложение №6</w:t>
            </w:r>
            <w:r w:rsidRPr="000C0D49">
              <w:rPr>
                <w:rFonts w:ascii="Tahoma" w:eastAsia="Times New Roman" w:hAnsi="Tahoma" w:cs="Tahoma"/>
                <w:color w:val="000000"/>
                <w:szCs w:val="20"/>
              </w:rPr>
              <w:t xml:space="preserve">  </w:t>
            </w:r>
          </w:p>
        </w:tc>
      </w:tr>
      <w:tr w:rsidR="006D7CAC" w:rsidRPr="000C0D49" w14:paraId="051EE09C" w14:textId="77777777" w:rsidTr="004067E7">
        <w:trPr>
          <w:trHeight w:val="300"/>
        </w:trPr>
        <w:tc>
          <w:tcPr>
            <w:tcW w:w="10915" w:type="dxa"/>
            <w:tcBorders>
              <w:top w:val="nil"/>
              <w:left w:val="nil"/>
              <w:bottom w:val="nil"/>
              <w:right w:val="nil"/>
            </w:tcBorders>
            <w:noWrap/>
            <w:hideMark/>
          </w:tcPr>
          <w:p w14:paraId="68B3406A" w14:textId="77777777" w:rsidR="006D7CAC" w:rsidRDefault="006D7CAC" w:rsidP="004067E7">
            <w:pPr>
              <w:widowControl w:val="0"/>
              <w:shd w:val="clear" w:color="auto" w:fill="FFFFFF"/>
              <w:autoSpaceDE w:val="0"/>
              <w:autoSpaceDN w:val="0"/>
              <w:spacing w:after="0" w:line="240" w:lineRule="auto"/>
              <w:jc w:val="right"/>
              <w:rPr>
                <w:rFonts w:ascii="Tahoma" w:eastAsia="Times New Roman" w:hAnsi="Tahoma" w:cs="Tahoma"/>
                <w:color w:val="000000"/>
                <w:szCs w:val="20"/>
              </w:rPr>
            </w:pPr>
            <w:r w:rsidRPr="000C0D49">
              <w:rPr>
                <w:rFonts w:ascii="Tahoma" w:eastAsia="Times New Roman" w:hAnsi="Tahoma" w:cs="Tahoma"/>
                <w:color w:val="000000"/>
                <w:szCs w:val="20"/>
              </w:rPr>
              <w:t>к Техническому заданию на оказание услуг</w:t>
            </w:r>
            <w:r w:rsidRPr="000C0D49">
              <w:rPr>
                <w:rFonts w:ascii="Tahoma" w:eastAsia="Times New Roman" w:hAnsi="Tahoma" w:cs="Tahoma"/>
                <w:color w:val="000000"/>
                <w:szCs w:val="20"/>
              </w:rPr>
              <w:br/>
              <w:t xml:space="preserve">по доработке функциональности корпоративной информационной </w:t>
            </w:r>
          </w:p>
          <w:p w14:paraId="3FBB0796" w14:textId="77777777" w:rsidR="006D7CAC" w:rsidRPr="000C0D49" w:rsidRDefault="006D7CAC" w:rsidP="004067E7">
            <w:pPr>
              <w:widowControl w:val="0"/>
              <w:shd w:val="clear" w:color="auto" w:fill="FFFFFF"/>
              <w:autoSpaceDE w:val="0"/>
              <w:autoSpaceDN w:val="0"/>
              <w:spacing w:after="0" w:line="240" w:lineRule="auto"/>
              <w:jc w:val="right"/>
              <w:rPr>
                <w:rFonts w:ascii="Tahoma" w:eastAsia="Times New Roman" w:hAnsi="Tahoma" w:cs="Tahoma"/>
                <w:i/>
                <w:color w:val="000000"/>
                <w:szCs w:val="20"/>
              </w:rPr>
            </w:pPr>
            <w:proofErr w:type="spellStart"/>
            <w:r w:rsidRPr="000C0D49">
              <w:rPr>
                <w:rFonts w:ascii="Tahoma" w:eastAsia="Times New Roman" w:hAnsi="Tahoma" w:cs="Tahoma"/>
                <w:color w:val="000000"/>
                <w:szCs w:val="20"/>
              </w:rPr>
              <w:t>биллинговой</w:t>
            </w:r>
            <w:proofErr w:type="spellEnd"/>
            <w:r w:rsidRPr="000C0D49">
              <w:rPr>
                <w:rFonts w:ascii="Tahoma" w:eastAsia="Times New Roman" w:hAnsi="Tahoma" w:cs="Tahoma"/>
                <w:color w:val="000000"/>
                <w:szCs w:val="20"/>
              </w:rPr>
              <w:t xml:space="preserve"> системы</w:t>
            </w:r>
            <w:r>
              <w:rPr>
                <w:rFonts w:ascii="Tahoma" w:eastAsia="Times New Roman" w:hAnsi="Tahoma" w:cs="Tahoma"/>
                <w:color w:val="000000"/>
                <w:szCs w:val="20"/>
              </w:rPr>
              <w:t xml:space="preserve"> </w:t>
            </w:r>
            <w:r w:rsidRPr="000C0D49">
              <w:rPr>
                <w:rFonts w:ascii="Tahoma" w:eastAsia="Times New Roman" w:hAnsi="Tahoma" w:cs="Tahoma"/>
                <w:color w:val="000000"/>
                <w:szCs w:val="20"/>
              </w:rPr>
              <w:t>1</w:t>
            </w:r>
            <w:proofErr w:type="gramStart"/>
            <w:r w:rsidRPr="000C0D49">
              <w:rPr>
                <w:rFonts w:ascii="Tahoma" w:eastAsia="Times New Roman" w:hAnsi="Tahoma" w:cs="Tahoma"/>
                <w:color w:val="000000"/>
                <w:szCs w:val="20"/>
              </w:rPr>
              <w:t>С:Энергобиллинг</w:t>
            </w:r>
            <w:proofErr w:type="gramEnd"/>
          </w:p>
        </w:tc>
      </w:tr>
    </w:tbl>
    <w:p w14:paraId="2E38857B" w14:textId="77777777" w:rsidR="003C7B5F" w:rsidRPr="00F9368E" w:rsidRDefault="003C7B5F" w:rsidP="00F9368E">
      <w:pPr>
        <w:spacing w:after="0" w:line="240" w:lineRule="auto"/>
        <w:jc w:val="both"/>
        <w:rPr>
          <w:rFonts w:ascii="Tahoma" w:eastAsia="Times New Roman" w:hAnsi="Tahoma" w:cs="Tahoma"/>
          <w:szCs w:val="20"/>
        </w:rPr>
      </w:pPr>
    </w:p>
    <w:p w14:paraId="25C69A93" w14:textId="77777777" w:rsidR="006D7CAC" w:rsidRPr="00B334B4" w:rsidRDefault="006D7CAC" w:rsidP="006D7CAC">
      <w:pPr>
        <w:tabs>
          <w:tab w:val="left" w:pos="317"/>
        </w:tabs>
        <w:spacing w:after="0" w:line="240" w:lineRule="auto"/>
        <w:ind w:right="142"/>
        <w:jc w:val="right"/>
        <w:rPr>
          <w:rFonts w:ascii="Tahoma" w:hAnsi="Tahoma" w:cs="Tahoma"/>
          <w:b/>
          <w:szCs w:val="20"/>
        </w:rPr>
      </w:pPr>
      <w:r w:rsidRPr="00B334B4">
        <w:rPr>
          <w:rFonts w:ascii="Tahoma" w:hAnsi="Tahoma" w:cs="Tahoma"/>
          <w:b/>
          <w:szCs w:val="20"/>
        </w:rPr>
        <w:t>ВЕРСИЯ 4.5</w:t>
      </w:r>
    </w:p>
    <w:p w14:paraId="4F24D08B" w14:textId="77777777" w:rsidR="006D7CAC" w:rsidRPr="00B334B4" w:rsidRDefault="006D7CAC" w:rsidP="006D7CAC">
      <w:pPr>
        <w:tabs>
          <w:tab w:val="left" w:pos="317"/>
        </w:tabs>
        <w:spacing w:after="0" w:line="240" w:lineRule="auto"/>
        <w:ind w:right="142"/>
        <w:jc w:val="right"/>
        <w:rPr>
          <w:rFonts w:ascii="Tahoma" w:hAnsi="Tahoma" w:cs="Tahoma"/>
          <w:szCs w:val="20"/>
        </w:rPr>
      </w:pPr>
      <w:r>
        <w:rPr>
          <w:rFonts w:ascii="Tahoma" w:hAnsi="Tahoma" w:cs="Tahoma"/>
          <w:szCs w:val="20"/>
        </w:rPr>
        <w:t>о</w:t>
      </w:r>
      <w:r w:rsidRPr="00B334B4">
        <w:rPr>
          <w:rFonts w:ascii="Tahoma" w:hAnsi="Tahoma" w:cs="Tahoma"/>
          <w:szCs w:val="20"/>
        </w:rPr>
        <w:t>т 08.02.2024</w:t>
      </w:r>
    </w:p>
    <w:p w14:paraId="526147DA" w14:textId="77777777" w:rsidR="006D7CAC" w:rsidRPr="00B334B4" w:rsidRDefault="006D7CAC" w:rsidP="00C73D39">
      <w:pPr>
        <w:tabs>
          <w:tab w:val="left" w:pos="317"/>
        </w:tabs>
        <w:spacing w:after="0" w:line="240" w:lineRule="auto"/>
        <w:jc w:val="right"/>
        <w:rPr>
          <w:rFonts w:ascii="Tahoma" w:hAnsi="Tahoma" w:cs="Tahoma"/>
          <w:b/>
          <w:szCs w:val="20"/>
        </w:rPr>
      </w:pPr>
    </w:p>
    <w:p w14:paraId="164D817F" w14:textId="77777777" w:rsidR="00C73D39" w:rsidRPr="007D15DB" w:rsidRDefault="00C73D39" w:rsidP="00C73D39">
      <w:pPr>
        <w:tabs>
          <w:tab w:val="left" w:pos="993"/>
          <w:tab w:val="left" w:pos="1134"/>
        </w:tabs>
        <w:spacing w:after="0" w:line="240" w:lineRule="auto"/>
        <w:jc w:val="center"/>
        <w:rPr>
          <w:rFonts w:ascii="Tahoma" w:hAnsi="Tahoma" w:cs="Tahoma"/>
          <w:b/>
          <w:szCs w:val="20"/>
        </w:rPr>
      </w:pPr>
      <w:r w:rsidRPr="007D15DB">
        <w:rPr>
          <w:rFonts w:ascii="Tahoma" w:hAnsi="Tahoma" w:cs="Tahoma"/>
          <w:b/>
          <w:szCs w:val="20"/>
        </w:rPr>
        <w:t>ТРЕБОВАНИЯ ПО ИНФОРМАЦИОННОЙ БЕЗОПАСНОСТИ</w:t>
      </w:r>
    </w:p>
    <w:p w14:paraId="366D9039" w14:textId="77777777" w:rsidR="00C73D39" w:rsidRPr="007D15DB" w:rsidRDefault="00C73D39" w:rsidP="00C73D39">
      <w:pPr>
        <w:tabs>
          <w:tab w:val="left" w:pos="993"/>
          <w:tab w:val="left" w:pos="1134"/>
        </w:tabs>
        <w:spacing w:after="0" w:line="240" w:lineRule="auto"/>
        <w:jc w:val="center"/>
        <w:rPr>
          <w:rFonts w:ascii="Tahoma" w:hAnsi="Tahoma" w:cs="Tahoma"/>
          <w:b/>
          <w:szCs w:val="20"/>
        </w:rPr>
      </w:pPr>
      <w:r w:rsidRPr="007D15DB">
        <w:rPr>
          <w:rFonts w:ascii="Tahoma" w:hAnsi="Tahoma" w:cs="Tahoma"/>
          <w:b/>
          <w:szCs w:val="20"/>
        </w:rPr>
        <w:t xml:space="preserve">для удаленного доступа подрядчиков </w:t>
      </w:r>
    </w:p>
    <w:p w14:paraId="24429F32" w14:textId="77777777" w:rsidR="00C73D39" w:rsidRPr="007D15DB" w:rsidRDefault="00C73D39" w:rsidP="00C73D39">
      <w:pPr>
        <w:tabs>
          <w:tab w:val="left" w:pos="993"/>
          <w:tab w:val="left" w:pos="1134"/>
        </w:tabs>
        <w:spacing w:after="0" w:line="240" w:lineRule="auto"/>
        <w:jc w:val="center"/>
        <w:rPr>
          <w:rFonts w:ascii="Tahoma" w:hAnsi="Tahoma" w:cs="Tahoma"/>
          <w:b/>
          <w:szCs w:val="20"/>
        </w:rPr>
      </w:pPr>
      <w:r w:rsidRPr="007D15DB">
        <w:rPr>
          <w:rFonts w:ascii="Tahoma" w:hAnsi="Tahoma" w:cs="Tahoma"/>
          <w:b/>
          <w:szCs w:val="20"/>
        </w:rPr>
        <w:t>к инфраструктуре ПАО "Т Плюс"</w:t>
      </w:r>
    </w:p>
    <w:p w14:paraId="2AE1F564" w14:textId="77777777" w:rsidR="00C73D39" w:rsidRPr="007D15DB" w:rsidRDefault="00C73D39" w:rsidP="00C73D39">
      <w:pPr>
        <w:tabs>
          <w:tab w:val="left" w:pos="317"/>
        </w:tabs>
        <w:spacing w:after="0" w:line="240" w:lineRule="auto"/>
        <w:jc w:val="right"/>
        <w:rPr>
          <w:rFonts w:ascii="Tahoma" w:eastAsia="Times New Roman" w:hAnsi="Tahoma" w:cs="Tahoma"/>
          <w:b/>
          <w:color w:val="000000" w:themeColor="text1"/>
          <w:szCs w:val="20"/>
        </w:rPr>
      </w:pPr>
    </w:p>
    <w:p w14:paraId="398FC7F5" w14:textId="77777777" w:rsidR="00C73D39" w:rsidRPr="007D15DB" w:rsidRDefault="00C73D39" w:rsidP="00C73D39">
      <w:pPr>
        <w:pStyle w:val="afffa"/>
        <w:numPr>
          <w:ilvl w:val="0"/>
          <w:numId w:val="45"/>
        </w:numPr>
        <w:tabs>
          <w:tab w:val="left" w:pos="1134"/>
        </w:tabs>
        <w:spacing w:after="0" w:line="240" w:lineRule="auto"/>
        <w:ind w:left="0" w:firstLine="567"/>
        <w:jc w:val="both"/>
        <w:rPr>
          <w:rFonts w:ascii="Tahoma" w:eastAsia="Times New Roman" w:hAnsi="Tahoma" w:cs="Tahoma"/>
          <w:b/>
          <w:bCs/>
          <w:color w:val="000000" w:themeColor="text1"/>
          <w:szCs w:val="20"/>
        </w:rPr>
      </w:pPr>
      <w:r w:rsidRPr="007D15DB">
        <w:rPr>
          <w:rFonts w:ascii="Tahoma" w:eastAsia="Times New Roman" w:hAnsi="Tahoma" w:cs="Tahoma"/>
          <w:b/>
          <w:bCs/>
          <w:color w:val="000000" w:themeColor="text1"/>
          <w:szCs w:val="20"/>
        </w:rPr>
        <w:t>Термины и определения</w:t>
      </w:r>
    </w:p>
    <w:p w14:paraId="5BF6D88B" w14:textId="77777777" w:rsidR="00C73D39" w:rsidRPr="007D15DB" w:rsidRDefault="00C73D39" w:rsidP="00C73D39">
      <w:pPr>
        <w:pStyle w:val="affffb"/>
        <w:numPr>
          <w:ilvl w:val="1"/>
          <w:numId w:val="45"/>
        </w:numPr>
        <w:tabs>
          <w:tab w:val="left" w:pos="993"/>
          <w:tab w:val="left" w:pos="1134"/>
        </w:tabs>
        <w:spacing w:after="0"/>
        <w:ind w:left="0" w:firstLine="567"/>
        <w:rPr>
          <w:color w:val="000000" w:themeColor="text1"/>
        </w:rPr>
      </w:pPr>
      <w:r w:rsidRPr="007D15DB">
        <w:rPr>
          <w:color w:val="000000" w:themeColor="text1"/>
        </w:rPr>
        <w:t>Исполнитель – компания, индивидуальный предприниматель, гражданин РФ в статусе «</w:t>
      </w:r>
      <w:proofErr w:type="spellStart"/>
      <w:r w:rsidRPr="007D15DB">
        <w:rPr>
          <w:color w:val="000000" w:themeColor="text1"/>
        </w:rPr>
        <w:t>самозанятый</w:t>
      </w:r>
      <w:proofErr w:type="spellEnd"/>
      <w:r w:rsidRPr="007D15DB">
        <w:rPr>
          <w:color w:val="000000" w:themeColor="text1"/>
        </w:rPr>
        <w:t>», заключивший договор с одним из юридических лиц, входящих в Группу «Т Плюс».</w:t>
      </w:r>
    </w:p>
    <w:p w14:paraId="27DE44D5" w14:textId="61F88E20" w:rsidR="00C73D39" w:rsidRPr="007D15DB" w:rsidRDefault="00C73D39" w:rsidP="00C73D39">
      <w:pPr>
        <w:pStyle w:val="affffb"/>
        <w:numPr>
          <w:ilvl w:val="1"/>
          <w:numId w:val="45"/>
        </w:numPr>
        <w:tabs>
          <w:tab w:val="left" w:pos="993"/>
          <w:tab w:val="left" w:pos="1134"/>
        </w:tabs>
        <w:spacing w:after="0"/>
        <w:ind w:left="0" w:firstLine="567"/>
        <w:rPr>
          <w:color w:val="000000" w:themeColor="text1"/>
        </w:rPr>
      </w:pPr>
      <w:r>
        <w:rPr>
          <w:color w:val="000000" w:themeColor="text1"/>
        </w:rPr>
        <w:t>Заказчик –</w:t>
      </w:r>
      <w:r w:rsidRPr="007D15DB">
        <w:rPr>
          <w:color w:val="000000" w:themeColor="text1"/>
        </w:rPr>
        <w:t xml:space="preserve"> юридическое лицо, входящее в Группу «Т Плюс».</w:t>
      </w:r>
    </w:p>
    <w:p w14:paraId="15036E48" w14:textId="77777777" w:rsidR="00C73D39" w:rsidRPr="007D15DB" w:rsidRDefault="00C73D39" w:rsidP="00C73D39">
      <w:pPr>
        <w:pStyle w:val="afffa"/>
        <w:tabs>
          <w:tab w:val="left" w:pos="1134"/>
        </w:tabs>
        <w:spacing w:after="0" w:line="240" w:lineRule="auto"/>
        <w:ind w:left="0" w:firstLine="567"/>
        <w:jc w:val="both"/>
        <w:rPr>
          <w:rFonts w:ascii="Tahoma" w:eastAsia="Times New Roman" w:hAnsi="Tahoma" w:cs="Tahoma"/>
          <w:color w:val="000000" w:themeColor="text1"/>
          <w:szCs w:val="20"/>
        </w:rPr>
      </w:pPr>
    </w:p>
    <w:p w14:paraId="3FAA7DE6" w14:textId="77777777" w:rsidR="00C73D39" w:rsidRPr="007D15DB" w:rsidRDefault="00C73D39" w:rsidP="00C73D39">
      <w:pPr>
        <w:pStyle w:val="afffa"/>
        <w:numPr>
          <w:ilvl w:val="0"/>
          <w:numId w:val="45"/>
        </w:numPr>
        <w:tabs>
          <w:tab w:val="left" w:pos="1134"/>
        </w:tabs>
        <w:spacing w:after="0" w:line="240" w:lineRule="auto"/>
        <w:ind w:left="0" w:firstLine="567"/>
        <w:jc w:val="both"/>
        <w:rPr>
          <w:rFonts w:ascii="Tahoma" w:eastAsia="Times New Roman" w:hAnsi="Tahoma" w:cs="Tahoma"/>
          <w:b/>
          <w:bCs/>
          <w:color w:val="000000" w:themeColor="text1"/>
          <w:szCs w:val="20"/>
        </w:rPr>
      </w:pPr>
      <w:r w:rsidRPr="007D15DB">
        <w:rPr>
          <w:rFonts w:ascii="Tahoma" w:eastAsia="Times New Roman" w:hAnsi="Tahoma" w:cs="Tahoma"/>
          <w:b/>
          <w:bCs/>
          <w:color w:val="000000" w:themeColor="text1"/>
          <w:szCs w:val="20"/>
        </w:rPr>
        <w:t>Нормативная база</w:t>
      </w:r>
    </w:p>
    <w:p w14:paraId="0AACADCF" w14:textId="77777777" w:rsidR="00C73D39" w:rsidRPr="007D15DB" w:rsidRDefault="00C73D39" w:rsidP="00C73D39">
      <w:pPr>
        <w:pStyle w:val="affffb"/>
        <w:numPr>
          <w:ilvl w:val="1"/>
          <w:numId w:val="45"/>
        </w:numPr>
        <w:tabs>
          <w:tab w:val="left" w:pos="993"/>
          <w:tab w:val="left" w:pos="1134"/>
        </w:tabs>
        <w:spacing w:after="0"/>
        <w:ind w:left="0" w:firstLine="567"/>
        <w:rPr>
          <w:color w:val="000000" w:themeColor="text1"/>
        </w:rPr>
      </w:pPr>
      <w:r w:rsidRPr="007D15DB">
        <w:rPr>
          <w:color w:val="000000" w:themeColor="text1"/>
        </w:rPr>
        <w:t>Федеральный закон от 27.07.2006 г. № 149-ФЗ «Об информации, информационных технологиях и о защите информации».</w:t>
      </w:r>
    </w:p>
    <w:p w14:paraId="1D949C18" w14:textId="77777777" w:rsidR="00C73D39" w:rsidRPr="007D15DB" w:rsidRDefault="00C73D39" w:rsidP="00C73D39">
      <w:pPr>
        <w:pStyle w:val="affffb"/>
        <w:numPr>
          <w:ilvl w:val="1"/>
          <w:numId w:val="45"/>
        </w:numPr>
        <w:tabs>
          <w:tab w:val="left" w:pos="993"/>
          <w:tab w:val="left" w:pos="1134"/>
        </w:tabs>
        <w:spacing w:after="0"/>
        <w:ind w:left="0" w:firstLine="567"/>
        <w:rPr>
          <w:color w:val="000000" w:themeColor="text1"/>
        </w:rPr>
      </w:pPr>
      <w:r w:rsidRPr="007D15DB">
        <w:rPr>
          <w:color w:val="000000" w:themeColor="text1"/>
        </w:rPr>
        <w:t>Федеральный закон от 26.07.2017 г. № 187-ФЗ «О безопасности критической информационной инфраструктуры Российской Федерации».</w:t>
      </w:r>
    </w:p>
    <w:p w14:paraId="6934F98A" w14:textId="77777777" w:rsidR="00C73D39" w:rsidRPr="007D15DB" w:rsidRDefault="00C73D39" w:rsidP="00C73D39">
      <w:pPr>
        <w:pStyle w:val="affffb"/>
        <w:numPr>
          <w:ilvl w:val="1"/>
          <w:numId w:val="45"/>
        </w:numPr>
        <w:tabs>
          <w:tab w:val="left" w:pos="993"/>
          <w:tab w:val="left" w:pos="1134"/>
        </w:tabs>
        <w:spacing w:after="0"/>
        <w:ind w:left="0" w:firstLine="567"/>
        <w:rPr>
          <w:color w:val="000000" w:themeColor="text1"/>
        </w:rPr>
      </w:pPr>
      <w:r w:rsidRPr="007D15DB">
        <w:rPr>
          <w:color w:val="000000" w:themeColor="text1"/>
        </w:rPr>
        <w:t>Приказ ФСТЭК России от 21.12.2017 г. № 235 «Об утверждении требований к созданию систем безопасности ЗОКИИ РФ».</w:t>
      </w:r>
    </w:p>
    <w:p w14:paraId="30562582" w14:textId="77777777" w:rsidR="00C73D39" w:rsidRPr="007D15DB" w:rsidRDefault="00C73D39" w:rsidP="00C73D39">
      <w:pPr>
        <w:pStyle w:val="affffb"/>
        <w:numPr>
          <w:ilvl w:val="1"/>
          <w:numId w:val="45"/>
        </w:numPr>
        <w:tabs>
          <w:tab w:val="left" w:pos="993"/>
          <w:tab w:val="left" w:pos="1134"/>
        </w:tabs>
        <w:spacing w:after="0"/>
        <w:ind w:left="0" w:firstLine="567"/>
        <w:rPr>
          <w:color w:val="000000" w:themeColor="text1"/>
        </w:rPr>
      </w:pPr>
      <w:r w:rsidRPr="007D15DB">
        <w:rPr>
          <w:color w:val="000000" w:themeColor="text1"/>
        </w:rPr>
        <w:t>Приказ ФСТЭК России от 25.12.2017 г. № 239 «Об утверждении требований по обеспечению безопасности ЗОКИИ».</w:t>
      </w:r>
    </w:p>
    <w:p w14:paraId="73E9C829" w14:textId="77777777" w:rsidR="00C73D39" w:rsidRPr="007D15DB" w:rsidRDefault="00C73D39" w:rsidP="00C73D39">
      <w:pPr>
        <w:pStyle w:val="afffa"/>
        <w:tabs>
          <w:tab w:val="left" w:pos="993"/>
          <w:tab w:val="left" w:pos="1134"/>
        </w:tabs>
        <w:spacing w:after="0" w:line="240" w:lineRule="auto"/>
        <w:ind w:left="0" w:firstLine="567"/>
        <w:jc w:val="both"/>
        <w:rPr>
          <w:rFonts w:ascii="Tahoma" w:eastAsia="Times New Roman" w:hAnsi="Tahoma" w:cs="Tahoma"/>
          <w:color w:val="000000" w:themeColor="text1"/>
          <w:szCs w:val="20"/>
        </w:rPr>
      </w:pPr>
    </w:p>
    <w:p w14:paraId="6AB0C839" w14:textId="77777777" w:rsidR="00C73D39" w:rsidRPr="007D15DB" w:rsidRDefault="00C73D39" w:rsidP="00C73D39">
      <w:pPr>
        <w:pStyle w:val="afffa"/>
        <w:numPr>
          <w:ilvl w:val="0"/>
          <w:numId w:val="45"/>
        </w:numPr>
        <w:tabs>
          <w:tab w:val="left" w:pos="1134"/>
        </w:tabs>
        <w:spacing w:after="0" w:line="240" w:lineRule="auto"/>
        <w:ind w:left="0" w:firstLine="567"/>
        <w:jc w:val="both"/>
        <w:rPr>
          <w:rFonts w:ascii="Tahoma" w:eastAsia="Times New Roman" w:hAnsi="Tahoma" w:cs="Tahoma"/>
          <w:b/>
          <w:bCs/>
          <w:color w:val="000000" w:themeColor="text1"/>
          <w:szCs w:val="20"/>
        </w:rPr>
      </w:pPr>
      <w:r w:rsidRPr="007D15DB">
        <w:rPr>
          <w:rFonts w:ascii="Tahoma" w:eastAsia="Times New Roman" w:hAnsi="Tahoma" w:cs="Tahoma"/>
          <w:b/>
          <w:bCs/>
          <w:color w:val="000000" w:themeColor="text1"/>
          <w:szCs w:val="20"/>
        </w:rPr>
        <w:t>Общие требования</w:t>
      </w:r>
    </w:p>
    <w:p w14:paraId="1AFE3250" w14:textId="77777777" w:rsidR="00C73D39" w:rsidRPr="007D15DB" w:rsidRDefault="00C73D39" w:rsidP="00C73D39">
      <w:pPr>
        <w:pStyle w:val="affffb"/>
        <w:numPr>
          <w:ilvl w:val="1"/>
          <w:numId w:val="45"/>
        </w:numPr>
        <w:tabs>
          <w:tab w:val="left" w:pos="993"/>
          <w:tab w:val="left" w:pos="1134"/>
        </w:tabs>
        <w:spacing w:after="0"/>
        <w:ind w:left="0" w:firstLine="567"/>
        <w:rPr>
          <w:color w:val="000000" w:themeColor="text1"/>
        </w:rPr>
      </w:pPr>
      <w:r w:rsidRPr="007D15DB">
        <w:rPr>
          <w:color w:val="000000" w:themeColor="text1"/>
        </w:rPr>
        <w:t xml:space="preserve">Исполнитель при необходимости подключения собственного оборудования к ИТ-инфраструктуре Заказчика обязан предварительно в письменной форме согласовать такое подключение с Заказчиком и соблюсти требования по защите подключаемого оборудования не ниже класса защищенности 1Г. </w:t>
      </w:r>
    </w:p>
    <w:p w14:paraId="24DCE75A" w14:textId="77777777" w:rsidR="00C73D39" w:rsidRPr="007D15DB" w:rsidRDefault="00C73D39" w:rsidP="00C73D39">
      <w:pPr>
        <w:pStyle w:val="affffb"/>
        <w:numPr>
          <w:ilvl w:val="1"/>
          <w:numId w:val="45"/>
        </w:numPr>
        <w:tabs>
          <w:tab w:val="left" w:pos="993"/>
          <w:tab w:val="left" w:pos="1134"/>
        </w:tabs>
        <w:spacing w:after="0"/>
        <w:ind w:left="0" w:firstLine="567"/>
        <w:rPr>
          <w:color w:val="000000" w:themeColor="text1"/>
        </w:rPr>
      </w:pPr>
      <w:r w:rsidRPr="007D15DB">
        <w:rPr>
          <w:color w:val="000000" w:themeColor="text1"/>
        </w:rPr>
        <w:t>Исполнитель для подключения собственного оборудования к сети Заказчика обязан:</w:t>
      </w:r>
    </w:p>
    <w:p w14:paraId="49A43BB1" w14:textId="77777777" w:rsidR="00C73D39" w:rsidRPr="007D15DB" w:rsidRDefault="00C73D39" w:rsidP="00C73D39">
      <w:pPr>
        <w:pStyle w:val="affffb"/>
        <w:numPr>
          <w:ilvl w:val="2"/>
          <w:numId w:val="45"/>
        </w:numPr>
        <w:tabs>
          <w:tab w:val="left" w:pos="993"/>
          <w:tab w:val="left" w:pos="1134"/>
        </w:tabs>
        <w:spacing w:after="0"/>
        <w:ind w:left="0" w:firstLine="567"/>
        <w:rPr>
          <w:color w:val="000000" w:themeColor="text1"/>
        </w:rPr>
      </w:pPr>
      <w:r w:rsidRPr="007D15DB">
        <w:rPr>
          <w:color w:val="000000" w:themeColor="text1"/>
        </w:rPr>
        <w:t>Предоставить аттестат соответствия требованиям защиты информации по классу не ниже «1Г» на подключаемое оборудование.</w:t>
      </w:r>
    </w:p>
    <w:p w14:paraId="3C92C088" w14:textId="77777777" w:rsidR="00C73D39" w:rsidRPr="007D15DB" w:rsidRDefault="00C73D39" w:rsidP="00C73D39">
      <w:pPr>
        <w:pStyle w:val="affffb"/>
        <w:numPr>
          <w:ilvl w:val="2"/>
          <w:numId w:val="45"/>
        </w:numPr>
        <w:tabs>
          <w:tab w:val="left" w:pos="993"/>
          <w:tab w:val="left" w:pos="1134"/>
        </w:tabs>
        <w:spacing w:after="0"/>
        <w:ind w:left="0" w:firstLine="567"/>
        <w:rPr>
          <w:color w:val="000000" w:themeColor="text1"/>
        </w:rPr>
      </w:pPr>
      <w:r w:rsidRPr="007D15DB">
        <w:rPr>
          <w:color w:val="000000" w:themeColor="text1"/>
        </w:rPr>
        <w:t>Заключить соглашение о неразглашении информации (NDA) для выполнения работ в режиме удаленного доступа.</w:t>
      </w:r>
    </w:p>
    <w:p w14:paraId="64F0E2F7" w14:textId="77777777" w:rsidR="00C73D39" w:rsidRPr="007D15DB" w:rsidRDefault="00C73D39" w:rsidP="00C73D39">
      <w:pPr>
        <w:pStyle w:val="affffb"/>
        <w:numPr>
          <w:ilvl w:val="1"/>
          <w:numId w:val="45"/>
        </w:numPr>
        <w:tabs>
          <w:tab w:val="left" w:pos="993"/>
          <w:tab w:val="left" w:pos="1134"/>
        </w:tabs>
        <w:spacing w:after="0"/>
        <w:ind w:left="0" w:firstLine="567"/>
        <w:rPr>
          <w:color w:val="000000" w:themeColor="text1"/>
        </w:rPr>
      </w:pPr>
      <w:r w:rsidRPr="007D15DB">
        <w:rPr>
          <w:color w:val="000000" w:themeColor="text1"/>
        </w:rPr>
        <w:t>Для выполнения работ Исполнителем в режиме удаленного доступа договор с Исполнителем должен содержать:</w:t>
      </w:r>
    </w:p>
    <w:p w14:paraId="08401B77" w14:textId="77777777" w:rsidR="00C73D39" w:rsidRPr="007D15DB" w:rsidRDefault="00C73D39" w:rsidP="00C73D39">
      <w:pPr>
        <w:pStyle w:val="affffb"/>
        <w:numPr>
          <w:ilvl w:val="1"/>
          <w:numId w:val="46"/>
        </w:numPr>
        <w:tabs>
          <w:tab w:val="left" w:pos="993"/>
          <w:tab w:val="left" w:pos="1134"/>
        </w:tabs>
        <w:spacing w:after="0"/>
        <w:ind w:left="0" w:firstLine="567"/>
        <w:rPr>
          <w:color w:val="000000" w:themeColor="text1"/>
        </w:rPr>
      </w:pPr>
      <w:r w:rsidRPr="007D15DB">
        <w:rPr>
          <w:color w:val="000000" w:themeColor="text1"/>
        </w:rPr>
        <w:t>оговорку о дистанционном характере выполнения работ;</w:t>
      </w:r>
    </w:p>
    <w:p w14:paraId="1E6A4FC4" w14:textId="77777777" w:rsidR="00C73D39" w:rsidRPr="007D15DB" w:rsidRDefault="00C73D39" w:rsidP="00C73D39">
      <w:pPr>
        <w:pStyle w:val="affffb"/>
        <w:numPr>
          <w:ilvl w:val="1"/>
          <w:numId w:val="46"/>
        </w:numPr>
        <w:tabs>
          <w:tab w:val="left" w:pos="993"/>
          <w:tab w:val="left" w:pos="1134"/>
        </w:tabs>
        <w:spacing w:after="0"/>
        <w:ind w:left="0" w:firstLine="567"/>
        <w:rPr>
          <w:color w:val="000000" w:themeColor="text1"/>
        </w:rPr>
      </w:pPr>
      <w:r w:rsidRPr="007D15DB">
        <w:rPr>
          <w:color w:val="000000" w:themeColor="text1"/>
        </w:rPr>
        <w:t>согласие о соответствии настоящим требованиям по информационной безопасности;</w:t>
      </w:r>
    </w:p>
    <w:p w14:paraId="6F82DA22" w14:textId="77777777" w:rsidR="00C73D39" w:rsidRPr="007D15DB" w:rsidRDefault="00C73D39" w:rsidP="00C73D39">
      <w:pPr>
        <w:pStyle w:val="affffb"/>
        <w:numPr>
          <w:ilvl w:val="1"/>
          <w:numId w:val="46"/>
        </w:numPr>
        <w:tabs>
          <w:tab w:val="left" w:pos="993"/>
          <w:tab w:val="left" w:pos="1134"/>
        </w:tabs>
        <w:spacing w:after="0"/>
        <w:ind w:left="0" w:firstLine="567"/>
        <w:rPr>
          <w:color w:val="000000" w:themeColor="text1"/>
        </w:rPr>
      </w:pPr>
      <w:r w:rsidRPr="007D15DB">
        <w:rPr>
          <w:color w:val="000000" w:themeColor="text1"/>
        </w:rPr>
        <w:t>перечень лиц, для которых необходимо предоставить удалённый доступ;</w:t>
      </w:r>
    </w:p>
    <w:p w14:paraId="09F73295" w14:textId="77777777" w:rsidR="00C73D39" w:rsidRPr="007D15DB" w:rsidRDefault="00C73D39" w:rsidP="00C73D39">
      <w:pPr>
        <w:pStyle w:val="affffb"/>
        <w:numPr>
          <w:ilvl w:val="1"/>
          <w:numId w:val="46"/>
        </w:numPr>
        <w:tabs>
          <w:tab w:val="left" w:pos="993"/>
          <w:tab w:val="left" w:pos="1134"/>
        </w:tabs>
        <w:spacing w:after="0"/>
        <w:ind w:left="0" w:firstLine="567"/>
        <w:rPr>
          <w:color w:val="000000" w:themeColor="text1"/>
        </w:rPr>
      </w:pPr>
      <w:r w:rsidRPr="007D15DB">
        <w:rPr>
          <w:color w:val="000000" w:themeColor="text1"/>
        </w:rPr>
        <w:t>согласие на обработку персональных данных лиц, указанных в перечне.</w:t>
      </w:r>
    </w:p>
    <w:p w14:paraId="6B5C24B7" w14:textId="77777777" w:rsidR="00C73D39" w:rsidRPr="007D15DB" w:rsidRDefault="00C73D39" w:rsidP="00C73D39">
      <w:pPr>
        <w:pStyle w:val="affffb"/>
        <w:numPr>
          <w:ilvl w:val="1"/>
          <w:numId w:val="45"/>
        </w:numPr>
        <w:tabs>
          <w:tab w:val="left" w:pos="993"/>
          <w:tab w:val="left" w:pos="1134"/>
        </w:tabs>
        <w:spacing w:after="0"/>
        <w:ind w:left="0" w:firstLine="567"/>
        <w:rPr>
          <w:color w:val="000000" w:themeColor="text1"/>
        </w:rPr>
      </w:pPr>
      <w:r w:rsidRPr="007D15DB">
        <w:rPr>
          <w:color w:val="000000" w:themeColor="text1"/>
        </w:rPr>
        <w:t>Все сведения о составе и характеристиках объектов Заказчика и их компонентах являются конфиденциальной информацией и распространению не подлежат в период действия договорных отношений и после прекращения договорных отношений в течение 10 лет (в случае, если иное не предусмотрено договором).</w:t>
      </w:r>
    </w:p>
    <w:p w14:paraId="48F96F39" w14:textId="77777777" w:rsidR="00C73D39" w:rsidRPr="007D15DB" w:rsidRDefault="00C73D39" w:rsidP="00C73D39">
      <w:pPr>
        <w:pStyle w:val="affffb"/>
        <w:numPr>
          <w:ilvl w:val="1"/>
          <w:numId w:val="45"/>
        </w:numPr>
        <w:tabs>
          <w:tab w:val="left" w:pos="993"/>
          <w:tab w:val="left" w:pos="1134"/>
        </w:tabs>
        <w:spacing w:after="0"/>
        <w:ind w:left="0" w:firstLine="567"/>
        <w:rPr>
          <w:color w:val="000000" w:themeColor="text1"/>
        </w:rPr>
      </w:pPr>
      <w:r w:rsidRPr="007D15DB">
        <w:rPr>
          <w:color w:val="000000" w:themeColor="text1"/>
        </w:rPr>
        <w:t>Исполнитель обязуется:</w:t>
      </w:r>
    </w:p>
    <w:p w14:paraId="242CC988" w14:textId="77777777" w:rsidR="00C73D39" w:rsidRPr="007D15DB" w:rsidRDefault="00C73D39" w:rsidP="00C73D39">
      <w:pPr>
        <w:pStyle w:val="aff4"/>
        <w:keepLines/>
        <w:tabs>
          <w:tab w:val="left" w:pos="567"/>
          <w:tab w:val="left" w:pos="1134"/>
        </w:tabs>
        <w:spacing w:after="0" w:line="240" w:lineRule="auto"/>
        <w:ind w:left="0" w:firstLine="567"/>
        <w:jc w:val="both"/>
        <w:rPr>
          <w:rFonts w:ascii="Tahoma" w:hAnsi="Tahoma" w:cs="Tahoma"/>
          <w:color w:val="000000" w:themeColor="text1"/>
          <w:szCs w:val="20"/>
        </w:rPr>
      </w:pPr>
      <w:r w:rsidRPr="007D15DB">
        <w:rPr>
          <w:rFonts w:ascii="Tahoma" w:hAnsi="Tahoma" w:cs="Tahoma"/>
          <w:color w:val="000000" w:themeColor="text1"/>
          <w:szCs w:val="20"/>
        </w:rPr>
        <w:t>не проводить противозаконные действия (не ограничиваясь указанным: фальсификация, модификация, блокировка, уничтожение или искажение) по сбору, использованию и передаче третьей стороне информации, циркулирующей и хранящейся у Заказчика;</w:t>
      </w:r>
    </w:p>
    <w:p w14:paraId="653C287E" w14:textId="77777777" w:rsidR="00C73D39" w:rsidRPr="007D15DB" w:rsidRDefault="00C73D39" w:rsidP="00C73D39">
      <w:pPr>
        <w:pStyle w:val="aff4"/>
        <w:keepLines/>
        <w:tabs>
          <w:tab w:val="left" w:pos="567"/>
          <w:tab w:val="left" w:pos="1134"/>
        </w:tabs>
        <w:spacing w:after="0" w:line="240" w:lineRule="auto"/>
        <w:ind w:left="0" w:firstLine="567"/>
        <w:jc w:val="both"/>
        <w:rPr>
          <w:rFonts w:ascii="Tahoma" w:hAnsi="Tahoma" w:cs="Tahoma"/>
          <w:color w:val="000000" w:themeColor="text1"/>
          <w:szCs w:val="20"/>
        </w:rPr>
      </w:pPr>
      <w:r w:rsidRPr="007D15DB">
        <w:rPr>
          <w:rFonts w:ascii="Tahoma" w:hAnsi="Tahoma" w:cs="Tahoma"/>
          <w:color w:val="000000" w:themeColor="text1"/>
          <w:szCs w:val="20"/>
        </w:rPr>
        <w:t>не осуществлять несанкционированный доступ к информационным ресурсам Заказчика;</w:t>
      </w:r>
    </w:p>
    <w:p w14:paraId="4FEA4B8E" w14:textId="77777777" w:rsidR="00C73D39" w:rsidRPr="007D15DB" w:rsidRDefault="00C73D39" w:rsidP="00C73D39">
      <w:pPr>
        <w:pStyle w:val="aff4"/>
        <w:keepLines/>
        <w:tabs>
          <w:tab w:val="left" w:pos="567"/>
          <w:tab w:val="left" w:pos="1134"/>
        </w:tabs>
        <w:spacing w:after="0" w:line="240" w:lineRule="auto"/>
        <w:ind w:left="0" w:firstLine="567"/>
        <w:jc w:val="both"/>
        <w:rPr>
          <w:rFonts w:ascii="Tahoma" w:hAnsi="Tahoma" w:cs="Tahoma"/>
          <w:color w:val="000000" w:themeColor="text1"/>
          <w:szCs w:val="20"/>
        </w:rPr>
      </w:pPr>
      <w:r w:rsidRPr="007D15DB">
        <w:rPr>
          <w:rFonts w:ascii="Tahoma" w:hAnsi="Tahoma" w:cs="Tahoma"/>
          <w:color w:val="000000" w:themeColor="text1"/>
          <w:szCs w:val="20"/>
        </w:rPr>
        <w:t>не проводить незаконное копирование информации, циркулирующей или хранящейся у Заказчика;</w:t>
      </w:r>
    </w:p>
    <w:p w14:paraId="6A6161FF" w14:textId="77777777" w:rsidR="00C73D39" w:rsidRPr="007D15DB" w:rsidRDefault="00C73D39" w:rsidP="00C73D39">
      <w:pPr>
        <w:pStyle w:val="aff4"/>
        <w:keepLines/>
        <w:tabs>
          <w:tab w:val="left" w:pos="567"/>
          <w:tab w:val="left" w:pos="1134"/>
        </w:tabs>
        <w:spacing w:after="0" w:line="240" w:lineRule="auto"/>
        <w:ind w:left="0" w:firstLine="567"/>
        <w:jc w:val="both"/>
        <w:rPr>
          <w:rFonts w:ascii="Tahoma" w:hAnsi="Tahoma" w:cs="Tahoma"/>
          <w:color w:val="000000" w:themeColor="text1"/>
          <w:szCs w:val="20"/>
        </w:rPr>
      </w:pPr>
      <w:r w:rsidRPr="007D15DB">
        <w:rPr>
          <w:rFonts w:ascii="Tahoma" w:hAnsi="Tahoma" w:cs="Tahoma"/>
          <w:color w:val="000000" w:themeColor="text1"/>
          <w:szCs w:val="20"/>
        </w:rPr>
        <w:t>не нарушать технологию сбора, накопления, хранения, обработки, преобразования, отображения и передачи информации, в результате чего может быть осуществлено искажение, потеря или незаконное использование информации;</w:t>
      </w:r>
    </w:p>
    <w:p w14:paraId="34F9648E" w14:textId="77777777" w:rsidR="00C73D39" w:rsidRPr="007D15DB" w:rsidRDefault="00C73D39" w:rsidP="00C73D39">
      <w:pPr>
        <w:pStyle w:val="aff4"/>
        <w:keepLines/>
        <w:tabs>
          <w:tab w:val="left" w:pos="567"/>
          <w:tab w:val="left" w:pos="1134"/>
        </w:tabs>
        <w:spacing w:after="0" w:line="240" w:lineRule="auto"/>
        <w:ind w:left="0" w:firstLine="567"/>
        <w:jc w:val="both"/>
        <w:rPr>
          <w:rFonts w:ascii="Tahoma" w:hAnsi="Tahoma" w:cs="Tahoma"/>
          <w:color w:val="000000" w:themeColor="text1"/>
          <w:szCs w:val="20"/>
        </w:rPr>
      </w:pPr>
      <w:r w:rsidRPr="007D15DB">
        <w:rPr>
          <w:rFonts w:ascii="Tahoma" w:hAnsi="Tahoma" w:cs="Tahoma"/>
          <w:color w:val="000000" w:themeColor="text1"/>
          <w:szCs w:val="20"/>
        </w:rPr>
        <w:t>не внедрять в объекты Заказчика программы-вирусы (загрузочные, файловые и др.);</w:t>
      </w:r>
    </w:p>
    <w:p w14:paraId="5E936B29" w14:textId="77777777" w:rsidR="00C73D39" w:rsidRPr="007D15DB" w:rsidRDefault="00C73D39" w:rsidP="00C73D39">
      <w:pPr>
        <w:pStyle w:val="aff4"/>
        <w:keepLines/>
        <w:tabs>
          <w:tab w:val="left" w:pos="567"/>
          <w:tab w:val="left" w:pos="1134"/>
        </w:tabs>
        <w:spacing w:after="0" w:line="240" w:lineRule="auto"/>
        <w:ind w:left="0" w:firstLine="567"/>
        <w:jc w:val="both"/>
        <w:rPr>
          <w:rFonts w:ascii="Tahoma" w:hAnsi="Tahoma" w:cs="Tahoma"/>
          <w:color w:val="000000" w:themeColor="text1"/>
          <w:szCs w:val="20"/>
        </w:rPr>
      </w:pPr>
      <w:r w:rsidRPr="007D15DB">
        <w:rPr>
          <w:rFonts w:ascii="Tahoma" w:hAnsi="Tahoma" w:cs="Tahoma"/>
          <w:color w:val="000000" w:themeColor="text1"/>
          <w:szCs w:val="20"/>
        </w:rPr>
        <w:t>не устанавливать программные и аппаратные закладные устройства в технические средства Заказчика;</w:t>
      </w:r>
    </w:p>
    <w:p w14:paraId="5882D9FC" w14:textId="77777777" w:rsidR="00C73D39" w:rsidRPr="007D15DB" w:rsidRDefault="00C73D39" w:rsidP="00C73D39">
      <w:pPr>
        <w:pStyle w:val="aff4"/>
        <w:keepLines/>
        <w:tabs>
          <w:tab w:val="left" w:pos="567"/>
          <w:tab w:val="left" w:pos="1134"/>
        </w:tabs>
        <w:spacing w:after="0" w:line="240" w:lineRule="auto"/>
        <w:ind w:left="0" w:firstLine="567"/>
        <w:jc w:val="both"/>
        <w:rPr>
          <w:rFonts w:ascii="Tahoma" w:hAnsi="Tahoma" w:cs="Tahoma"/>
          <w:color w:val="000000" w:themeColor="text1"/>
          <w:szCs w:val="20"/>
        </w:rPr>
      </w:pPr>
      <w:r w:rsidRPr="007D15DB">
        <w:rPr>
          <w:rFonts w:ascii="Tahoma" w:hAnsi="Tahoma" w:cs="Tahoma"/>
          <w:color w:val="000000" w:themeColor="text1"/>
          <w:szCs w:val="20"/>
        </w:rPr>
        <w:t>не распространять конфиденциальную информацию о выполняемых работах и полученных результатах;</w:t>
      </w:r>
    </w:p>
    <w:p w14:paraId="2EF18D70" w14:textId="77777777" w:rsidR="00C73D39" w:rsidRPr="007D15DB" w:rsidRDefault="00C73D39" w:rsidP="00C73D39">
      <w:pPr>
        <w:pStyle w:val="aff4"/>
        <w:keepLines/>
        <w:tabs>
          <w:tab w:val="left" w:pos="567"/>
          <w:tab w:val="left" w:pos="1134"/>
        </w:tabs>
        <w:spacing w:after="0" w:line="240" w:lineRule="auto"/>
        <w:ind w:left="0" w:firstLine="567"/>
        <w:jc w:val="both"/>
        <w:rPr>
          <w:rFonts w:ascii="Tahoma" w:hAnsi="Tahoma" w:cs="Tahoma"/>
          <w:color w:val="000000" w:themeColor="text1"/>
          <w:szCs w:val="20"/>
        </w:rPr>
      </w:pPr>
      <w:r w:rsidRPr="007D15DB">
        <w:rPr>
          <w:rFonts w:ascii="Tahoma" w:hAnsi="Tahoma" w:cs="Tahoma"/>
          <w:color w:val="000000" w:themeColor="text1"/>
          <w:szCs w:val="20"/>
        </w:rPr>
        <w:t>использовать решения для удаленного доступа, определенные Заказчиком;</w:t>
      </w:r>
    </w:p>
    <w:p w14:paraId="03CBC2F4" w14:textId="77777777" w:rsidR="00C73D39" w:rsidRPr="007D15DB" w:rsidRDefault="00C73D39" w:rsidP="00C73D39">
      <w:pPr>
        <w:pStyle w:val="aff4"/>
        <w:keepLines/>
        <w:tabs>
          <w:tab w:val="left" w:pos="567"/>
          <w:tab w:val="left" w:pos="1134"/>
        </w:tabs>
        <w:spacing w:after="0" w:line="240" w:lineRule="auto"/>
        <w:ind w:left="0" w:firstLine="567"/>
        <w:jc w:val="both"/>
        <w:rPr>
          <w:rFonts w:ascii="Tahoma" w:hAnsi="Tahoma" w:cs="Tahoma"/>
          <w:color w:val="000000" w:themeColor="text1"/>
          <w:szCs w:val="20"/>
        </w:rPr>
      </w:pPr>
      <w:r w:rsidRPr="007D15DB">
        <w:rPr>
          <w:rFonts w:ascii="Tahoma" w:hAnsi="Tahoma" w:cs="Tahoma"/>
          <w:color w:val="000000" w:themeColor="text1"/>
          <w:szCs w:val="20"/>
        </w:rPr>
        <w:t>использовать удаленный доступ только в целях исполнения договорных обязанностей между Исполнителем и Заказчиком;</w:t>
      </w:r>
    </w:p>
    <w:p w14:paraId="3B02C622" w14:textId="77777777" w:rsidR="00C73D39" w:rsidRPr="007D15DB" w:rsidRDefault="00C73D39" w:rsidP="00C73D39">
      <w:pPr>
        <w:pStyle w:val="affffb"/>
        <w:numPr>
          <w:ilvl w:val="1"/>
          <w:numId w:val="45"/>
        </w:numPr>
        <w:tabs>
          <w:tab w:val="left" w:pos="993"/>
          <w:tab w:val="left" w:pos="1134"/>
        </w:tabs>
        <w:spacing w:after="0"/>
        <w:ind w:left="0" w:firstLine="567"/>
        <w:rPr>
          <w:color w:val="000000" w:themeColor="text1"/>
        </w:rPr>
      </w:pPr>
      <w:r w:rsidRPr="007D15DB">
        <w:rPr>
          <w:color w:val="000000" w:themeColor="text1"/>
        </w:rPr>
        <w:t xml:space="preserve">Авторизация работника Исполнителя должна осуществляться с учетной записью, выданной Заказчиком, принадлежащей сотруднику Исполнителя. Использование чужой учетной записи не допускается. </w:t>
      </w:r>
    </w:p>
    <w:p w14:paraId="7477E8BB" w14:textId="77777777" w:rsidR="00C73D39" w:rsidRPr="007D15DB" w:rsidRDefault="00C73D39" w:rsidP="00C73D39">
      <w:pPr>
        <w:pStyle w:val="affffb"/>
        <w:numPr>
          <w:ilvl w:val="1"/>
          <w:numId w:val="45"/>
        </w:numPr>
        <w:tabs>
          <w:tab w:val="left" w:pos="993"/>
          <w:tab w:val="left" w:pos="1134"/>
        </w:tabs>
        <w:spacing w:after="0"/>
        <w:ind w:left="0" w:firstLine="567"/>
        <w:rPr>
          <w:color w:val="000000" w:themeColor="text1"/>
        </w:rPr>
      </w:pPr>
      <w:r w:rsidRPr="007D15DB">
        <w:rPr>
          <w:color w:val="000000" w:themeColor="text1"/>
        </w:rPr>
        <w:t>Работник Исполнителя должен принимать меры по защите предоставленных учетных данных и не допускать неавторизованного доступа других лиц к информационным ресурсам Заказчика.</w:t>
      </w:r>
    </w:p>
    <w:p w14:paraId="37283ABB" w14:textId="77777777" w:rsidR="00C73D39" w:rsidRPr="007D15DB" w:rsidRDefault="00C73D39" w:rsidP="00C73D39">
      <w:pPr>
        <w:pStyle w:val="affffb"/>
        <w:numPr>
          <w:ilvl w:val="1"/>
          <w:numId w:val="45"/>
        </w:numPr>
        <w:tabs>
          <w:tab w:val="left" w:pos="993"/>
          <w:tab w:val="left" w:pos="1134"/>
        </w:tabs>
        <w:spacing w:after="0"/>
        <w:ind w:left="0" w:firstLine="567"/>
        <w:rPr>
          <w:color w:val="000000" w:themeColor="text1"/>
        </w:rPr>
      </w:pPr>
      <w:r w:rsidRPr="007D15DB">
        <w:rPr>
          <w:color w:val="000000" w:themeColor="text1"/>
        </w:rPr>
        <w:t xml:space="preserve">Исполнитель осуществляет дистанционное подключение к ресурсам Заказчика только с использованием статического IP адреса, согласованного с Заказчиком. Доступ с неизвестных Заказчику IP адресов может блокироваться техническими средствами Заказчика. </w:t>
      </w:r>
    </w:p>
    <w:p w14:paraId="1D61E7E2" w14:textId="77777777" w:rsidR="00C73D39" w:rsidRPr="007D15DB" w:rsidRDefault="00C73D39" w:rsidP="00C73D39">
      <w:pPr>
        <w:pStyle w:val="affffb"/>
        <w:numPr>
          <w:ilvl w:val="1"/>
          <w:numId w:val="45"/>
        </w:numPr>
        <w:tabs>
          <w:tab w:val="left" w:pos="993"/>
          <w:tab w:val="left" w:pos="1134"/>
        </w:tabs>
        <w:spacing w:after="0"/>
        <w:ind w:left="0" w:firstLine="567"/>
        <w:rPr>
          <w:color w:val="000000" w:themeColor="text1"/>
        </w:rPr>
      </w:pPr>
      <w:r w:rsidRPr="007D15DB">
        <w:rPr>
          <w:color w:val="000000" w:themeColor="text1"/>
        </w:rPr>
        <w:t xml:space="preserve">Исполнитель обеспечивает выполнение условия, что все ресурсы, с которых осуществляется удаленное подключение, в том числе АРМ пользователя и другие технические средства и информационные сервисы, географически размещены на территории Российской Федерации. </w:t>
      </w:r>
    </w:p>
    <w:p w14:paraId="50099BAC" w14:textId="77777777" w:rsidR="00C73D39" w:rsidRPr="007D15DB" w:rsidRDefault="00C73D39" w:rsidP="00C73D39">
      <w:pPr>
        <w:pStyle w:val="affffb"/>
        <w:numPr>
          <w:ilvl w:val="1"/>
          <w:numId w:val="45"/>
        </w:numPr>
        <w:tabs>
          <w:tab w:val="left" w:pos="993"/>
          <w:tab w:val="left" w:pos="1134"/>
        </w:tabs>
        <w:spacing w:after="0"/>
        <w:ind w:left="0" w:firstLine="567"/>
        <w:rPr>
          <w:color w:val="000000" w:themeColor="text1"/>
        </w:rPr>
      </w:pPr>
      <w:r w:rsidRPr="007D15DB">
        <w:rPr>
          <w:color w:val="000000" w:themeColor="text1"/>
        </w:rPr>
        <w:t xml:space="preserve">Запрещается подключение работников Исполнителя к ресурсам Заказчика с IP-адресов, расположенных за пределами РФ, (в том числе с использованием VPN-провайдеров, узлов TOR и подсетей </w:t>
      </w:r>
      <w:proofErr w:type="spellStart"/>
      <w:r w:rsidRPr="007D15DB">
        <w:rPr>
          <w:color w:val="000000" w:themeColor="text1"/>
        </w:rPr>
        <w:t>хостинговых</w:t>
      </w:r>
      <w:proofErr w:type="spellEnd"/>
      <w:r w:rsidRPr="007D15DB">
        <w:rPr>
          <w:color w:val="000000" w:themeColor="text1"/>
        </w:rPr>
        <w:t xml:space="preserve"> компаний (VPS/VDS), расположенных на территории РФ).</w:t>
      </w:r>
    </w:p>
    <w:p w14:paraId="1BA5F5C5" w14:textId="77777777" w:rsidR="00C73D39" w:rsidRPr="007D15DB" w:rsidRDefault="00C73D39" w:rsidP="00C73D39">
      <w:pPr>
        <w:pStyle w:val="affffb"/>
        <w:numPr>
          <w:ilvl w:val="1"/>
          <w:numId w:val="45"/>
        </w:numPr>
        <w:tabs>
          <w:tab w:val="left" w:pos="993"/>
          <w:tab w:val="left" w:pos="1134"/>
        </w:tabs>
        <w:spacing w:after="0"/>
        <w:ind w:left="0" w:firstLine="567"/>
        <w:rPr>
          <w:color w:val="000000" w:themeColor="text1"/>
        </w:rPr>
      </w:pPr>
      <w:r w:rsidRPr="007D15DB">
        <w:rPr>
          <w:color w:val="000000" w:themeColor="text1"/>
        </w:rPr>
        <w:t>При осуществлении удаленного подключения персонала Исполнителя к объектам информационной или технологической инфраструктуры Заказчика посредством не принадлежащего Заказчику компьютера или иного средства вычислительной техники (ноутбук, мобильное устройство, далее - Оборудование), если это предусмотрено Техническим заданием на работы, такое оборудование должно соответствовать следующим требованиям:</w:t>
      </w:r>
    </w:p>
    <w:p w14:paraId="48D249B4" w14:textId="77777777" w:rsidR="00C73D39" w:rsidRPr="007D15DB" w:rsidRDefault="00C73D39" w:rsidP="00C73D39">
      <w:pPr>
        <w:pStyle w:val="aff4"/>
        <w:keepLines/>
        <w:tabs>
          <w:tab w:val="left" w:pos="567"/>
          <w:tab w:val="left" w:pos="1134"/>
        </w:tabs>
        <w:spacing w:after="0" w:line="240" w:lineRule="auto"/>
        <w:ind w:left="0" w:firstLine="567"/>
        <w:jc w:val="both"/>
        <w:rPr>
          <w:rFonts w:ascii="Tahoma" w:hAnsi="Tahoma" w:cs="Tahoma"/>
          <w:color w:val="000000" w:themeColor="text1"/>
          <w:szCs w:val="20"/>
        </w:rPr>
      </w:pPr>
      <w:r w:rsidRPr="007D15DB">
        <w:rPr>
          <w:rFonts w:ascii="Tahoma" w:hAnsi="Tahoma" w:cs="Tahoma"/>
          <w:color w:val="000000" w:themeColor="text1"/>
          <w:szCs w:val="20"/>
        </w:rPr>
        <w:t>на Оборудовании должно быть установлено лицензионное общесистемное программное обеспечение, находящееся на поддержке производителя, с установленными актуальными обновлениями, включая обновления безопасности;</w:t>
      </w:r>
    </w:p>
    <w:p w14:paraId="46624EA4" w14:textId="77777777" w:rsidR="00C73D39" w:rsidRPr="007D15DB" w:rsidRDefault="00C73D39" w:rsidP="00C73D39">
      <w:pPr>
        <w:pStyle w:val="aff4"/>
        <w:keepLines/>
        <w:tabs>
          <w:tab w:val="left" w:pos="567"/>
          <w:tab w:val="left" w:pos="1134"/>
        </w:tabs>
        <w:spacing w:after="0" w:line="240" w:lineRule="auto"/>
        <w:ind w:left="0" w:firstLine="567"/>
        <w:jc w:val="both"/>
        <w:rPr>
          <w:rFonts w:ascii="Tahoma" w:hAnsi="Tahoma" w:cs="Tahoma"/>
          <w:color w:val="000000" w:themeColor="text1"/>
          <w:szCs w:val="20"/>
        </w:rPr>
      </w:pPr>
      <w:r w:rsidRPr="007D15DB">
        <w:rPr>
          <w:rFonts w:ascii="Tahoma" w:hAnsi="Tahoma" w:cs="Tahoma"/>
          <w:color w:val="000000" w:themeColor="text1"/>
          <w:szCs w:val="20"/>
        </w:rPr>
        <w:t>на Оборудовании должно быть установлено и функционировать средство антивирусной защиты, включённое в Единый реестр российских программ для ЭВМ и БД, с актуальными антивирусными базами (дата обновления не старше 7 дней);</w:t>
      </w:r>
    </w:p>
    <w:p w14:paraId="446FB1A9" w14:textId="77777777" w:rsidR="00C73D39" w:rsidRPr="007D15DB" w:rsidRDefault="00C73D39" w:rsidP="00C73D39">
      <w:pPr>
        <w:pStyle w:val="aff4"/>
        <w:keepLines/>
        <w:tabs>
          <w:tab w:val="left" w:pos="567"/>
          <w:tab w:val="left" w:pos="1134"/>
        </w:tabs>
        <w:spacing w:after="0" w:line="240" w:lineRule="auto"/>
        <w:ind w:left="0" w:firstLine="567"/>
        <w:jc w:val="both"/>
        <w:rPr>
          <w:rFonts w:ascii="Tahoma" w:hAnsi="Tahoma" w:cs="Tahoma"/>
          <w:color w:val="000000" w:themeColor="text1"/>
          <w:szCs w:val="20"/>
        </w:rPr>
      </w:pPr>
      <w:r w:rsidRPr="007D15DB">
        <w:rPr>
          <w:rFonts w:ascii="Tahoma" w:hAnsi="Tahoma" w:cs="Tahoma"/>
          <w:color w:val="000000" w:themeColor="text1"/>
          <w:szCs w:val="20"/>
        </w:rPr>
        <w:t>отчет о полной проверке средством антивирусной защиты текущего состояния Оборудования (дата отчета не старше 7 дней) не должен содержать событий выявления ВПО или иных событий безопасности. Отчет может быть запрошен специалистами, ответственными за обеспечение информационной безопасности в Обществе в рамках осуществления оперативных мероприятий (расследования инцидентов ИБ).</w:t>
      </w:r>
    </w:p>
    <w:p w14:paraId="0BFF7032" w14:textId="77777777" w:rsidR="00C73D39" w:rsidRPr="007D15DB" w:rsidRDefault="00C73D39" w:rsidP="00C73D39">
      <w:pPr>
        <w:pStyle w:val="affffb"/>
        <w:numPr>
          <w:ilvl w:val="1"/>
          <w:numId w:val="45"/>
        </w:numPr>
        <w:tabs>
          <w:tab w:val="left" w:pos="993"/>
          <w:tab w:val="left" w:pos="1134"/>
        </w:tabs>
        <w:spacing w:after="0"/>
        <w:ind w:left="0" w:firstLine="567"/>
        <w:rPr>
          <w:color w:val="000000" w:themeColor="text1"/>
        </w:rPr>
      </w:pPr>
      <w:r w:rsidRPr="007D15DB">
        <w:rPr>
          <w:color w:val="000000" w:themeColor="text1"/>
        </w:rPr>
        <w:t>Удаленный доступ сторонних пользователей к информационным и/или технологическим ресурсам Заказчика, являющихся значимыми объектами критической информационной инфраструктуры (далее - ЗОКИИ), запрещен. В случае необходимости проведения работ на ЗОКИИ, подключение сторонних пользователей к таким объектам и их компонентам допускается только локально на территориальных площадках Заказчика.</w:t>
      </w:r>
    </w:p>
    <w:p w14:paraId="617FF2CC" w14:textId="77777777" w:rsidR="00C73D39" w:rsidRPr="007D15DB" w:rsidRDefault="00C73D39" w:rsidP="00C73D39">
      <w:pPr>
        <w:pStyle w:val="affffb"/>
        <w:numPr>
          <w:ilvl w:val="1"/>
          <w:numId w:val="45"/>
        </w:numPr>
        <w:tabs>
          <w:tab w:val="left" w:pos="993"/>
          <w:tab w:val="left" w:pos="1134"/>
        </w:tabs>
        <w:spacing w:after="0"/>
        <w:ind w:left="0" w:firstLine="567"/>
        <w:rPr>
          <w:color w:val="000000" w:themeColor="text1"/>
        </w:rPr>
      </w:pPr>
      <w:r w:rsidRPr="007D15DB">
        <w:rPr>
          <w:color w:val="000000" w:themeColor="text1"/>
        </w:rPr>
        <w:t>Исполнитель самостоятельно осуществляет выбор провайдера услуг Интернет, координацию установки оборудования и программного обеспечения, оплату соответствующих тарифов.</w:t>
      </w:r>
    </w:p>
    <w:p w14:paraId="049264A3" w14:textId="77777777" w:rsidR="00C73D39" w:rsidRPr="007D15DB" w:rsidRDefault="00C73D39" w:rsidP="00C73D39">
      <w:pPr>
        <w:pStyle w:val="affffb"/>
        <w:numPr>
          <w:ilvl w:val="1"/>
          <w:numId w:val="45"/>
        </w:numPr>
        <w:tabs>
          <w:tab w:val="left" w:pos="993"/>
          <w:tab w:val="left" w:pos="1134"/>
        </w:tabs>
        <w:spacing w:after="0"/>
        <w:ind w:left="0" w:firstLine="567"/>
        <w:rPr>
          <w:color w:val="000000" w:themeColor="text1"/>
        </w:rPr>
      </w:pPr>
      <w:r w:rsidRPr="007D15DB">
        <w:rPr>
          <w:color w:val="000000" w:themeColor="text1"/>
        </w:rPr>
        <w:t>Настройка и сопровождение оборудования, с которого осуществляется удалённый доступ к ресурсам Заказчика, а также установленного на оборудовании программного обеспечения, осуществляется Исполнителем.</w:t>
      </w:r>
    </w:p>
    <w:p w14:paraId="7F2B8399" w14:textId="77777777" w:rsidR="00C73D39" w:rsidRPr="007D15DB" w:rsidRDefault="00C73D39" w:rsidP="00C73D39">
      <w:pPr>
        <w:pStyle w:val="affffb"/>
        <w:numPr>
          <w:ilvl w:val="1"/>
          <w:numId w:val="45"/>
        </w:numPr>
        <w:tabs>
          <w:tab w:val="left" w:pos="993"/>
          <w:tab w:val="left" w:pos="1134"/>
        </w:tabs>
        <w:spacing w:after="0"/>
        <w:ind w:left="0" w:firstLine="567"/>
        <w:rPr>
          <w:color w:val="000000" w:themeColor="text1"/>
        </w:rPr>
      </w:pPr>
      <w:r w:rsidRPr="007D15DB">
        <w:rPr>
          <w:color w:val="000000" w:themeColor="text1"/>
        </w:rPr>
        <w:t>Запрещается использовать систему удаленного доступа для организации перманентного подключения сторонних сетей, в том числе локальных сетей Исполнителя.</w:t>
      </w:r>
    </w:p>
    <w:p w14:paraId="4364823D" w14:textId="77777777" w:rsidR="00C73D39" w:rsidRPr="007D15DB" w:rsidRDefault="00C73D39" w:rsidP="00C73D39">
      <w:pPr>
        <w:pStyle w:val="affffb"/>
        <w:numPr>
          <w:ilvl w:val="1"/>
          <w:numId w:val="45"/>
        </w:numPr>
        <w:tabs>
          <w:tab w:val="left" w:pos="993"/>
          <w:tab w:val="left" w:pos="1134"/>
        </w:tabs>
        <w:spacing w:after="0"/>
        <w:ind w:left="0" w:firstLine="567"/>
        <w:rPr>
          <w:color w:val="000000" w:themeColor="text1"/>
        </w:rPr>
      </w:pPr>
      <w:r w:rsidRPr="007D15DB">
        <w:rPr>
          <w:color w:val="000000" w:themeColor="text1"/>
        </w:rPr>
        <w:t>Заказчик оставляет за собой право принимать меры с целью защиты своих информационных, программных и системных активов, свою репутацию и инвестиции в программное обеспечение и разработанные сервисы при помощи строгих мер контроля и предотвращения нелегитимного использования сети Интернет или удаленного доступа.</w:t>
      </w:r>
    </w:p>
    <w:p w14:paraId="01E5292B" w14:textId="77777777" w:rsidR="00C73D39" w:rsidRPr="007D15DB" w:rsidRDefault="00C73D39" w:rsidP="00C73D39">
      <w:pPr>
        <w:pStyle w:val="affffb"/>
        <w:numPr>
          <w:ilvl w:val="1"/>
          <w:numId w:val="45"/>
        </w:numPr>
        <w:tabs>
          <w:tab w:val="left" w:pos="993"/>
          <w:tab w:val="left" w:pos="1134"/>
        </w:tabs>
        <w:spacing w:after="0"/>
        <w:ind w:left="0" w:firstLine="567"/>
        <w:rPr>
          <w:color w:val="000000" w:themeColor="text1"/>
        </w:rPr>
      </w:pPr>
      <w:r w:rsidRPr="007D15DB">
        <w:rPr>
          <w:color w:val="000000" w:themeColor="text1"/>
        </w:rPr>
        <w:t>Заказчик осуществляет контроль использования удаленного доступа к собственной инфраструктуре и может ограничивать удаленный доступ в случае выявления нарушений настоящих требований.</w:t>
      </w:r>
    </w:p>
    <w:p w14:paraId="4F690347" w14:textId="77777777" w:rsidR="00C73D39" w:rsidRPr="007D15DB" w:rsidRDefault="00C73D39" w:rsidP="00C73D39">
      <w:pPr>
        <w:pStyle w:val="affffb"/>
        <w:numPr>
          <w:ilvl w:val="1"/>
          <w:numId w:val="45"/>
        </w:numPr>
        <w:tabs>
          <w:tab w:val="left" w:pos="993"/>
          <w:tab w:val="left" w:pos="1134"/>
        </w:tabs>
        <w:spacing w:after="0"/>
        <w:ind w:left="0" w:firstLine="567"/>
        <w:rPr>
          <w:color w:val="000000" w:themeColor="text1"/>
        </w:rPr>
      </w:pPr>
      <w:r w:rsidRPr="007D15DB">
        <w:rPr>
          <w:color w:val="000000" w:themeColor="text1"/>
        </w:rPr>
        <w:t>В случае компрометации либо подозрения на компрометацию учетной записи или оборудования Исполнителя, Исполнитель обязан уведомить об этом инциденте Заказчика в кратчайший срок с момента установления такого события.</w:t>
      </w:r>
    </w:p>
    <w:p w14:paraId="0AAF9E87" w14:textId="77777777" w:rsidR="00C73D39" w:rsidRPr="007D15DB" w:rsidRDefault="00C73D39" w:rsidP="00C73D39">
      <w:pPr>
        <w:pStyle w:val="afffa"/>
        <w:tabs>
          <w:tab w:val="left" w:pos="1134"/>
        </w:tabs>
        <w:spacing w:after="0" w:line="240" w:lineRule="auto"/>
        <w:ind w:left="0" w:firstLine="567"/>
        <w:jc w:val="both"/>
        <w:rPr>
          <w:rFonts w:ascii="Tahoma" w:eastAsia="Times New Roman" w:hAnsi="Tahoma" w:cs="Tahoma"/>
          <w:b/>
          <w:bCs/>
          <w:color w:val="000000" w:themeColor="text1"/>
          <w:szCs w:val="20"/>
        </w:rPr>
      </w:pPr>
    </w:p>
    <w:p w14:paraId="0E616275" w14:textId="77777777" w:rsidR="00C73D39" w:rsidRPr="007D15DB" w:rsidRDefault="00C73D39" w:rsidP="00C73D39">
      <w:pPr>
        <w:pStyle w:val="afffa"/>
        <w:numPr>
          <w:ilvl w:val="0"/>
          <w:numId w:val="45"/>
        </w:numPr>
        <w:tabs>
          <w:tab w:val="left" w:pos="1134"/>
        </w:tabs>
        <w:spacing w:after="0" w:line="240" w:lineRule="auto"/>
        <w:ind w:left="0" w:firstLine="567"/>
        <w:jc w:val="both"/>
        <w:rPr>
          <w:rFonts w:ascii="Tahoma" w:eastAsia="Times New Roman" w:hAnsi="Tahoma" w:cs="Tahoma"/>
          <w:b/>
          <w:bCs/>
          <w:color w:val="000000" w:themeColor="text1"/>
          <w:szCs w:val="20"/>
        </w:rPr>
      </w:pPr>
      <w:r w:rsidRPr="007D15DB">
        <w:rPr>
          <w:rFonts w:ascii="Tahoma" w:eastAsia="Times New Roman" w:hAnsi="Tahoma" w:cs="Tahoma"/>
          <w:b/>
          <w:bCs/>
          <w:color w:val="000000" w:themeColor="text1"/>
          <w:szCs w:val="20"/>
        </w:rPr>
        <w:t>Порядок оформления</w:t>
      </w:r>
    </w:p>
    <w:p w14:paraId="490AEBEF" w14:textId="77777777" w:rsidR="00C73D39" w:rsidRPr="007D15DB" w:rsidRDefault="00C73D39" w:rsidP="00C73D39">
      <w:pPr>
        <w:pStyle w:val="affffb"/>
        <w:numPr>
          <w:ilvl w:val="1"/>
          <w:numId w:val="45"/>
        </w:numPr>
        <w:tabs>
          <w:tab w:val="left" w:pos="993"/>
          <w:tab w:val="left" w:pos="1134"/>
        </w:tabs>
        <w:spacing w:after="0"/>
        <w:ind w:left="0" w:firstLine="567"/>
        <w:rPr>
          <w:color w:val="000000" w:themeColor="text1"/>
        </w:rPr>
      </w:pPr>
      <w:r w:rsidRPr="007D15DB">
        <w:rPr>
          <w:color w:val="000000" w:themeColor="text1"/>
        </w:rPr>
        <w:t>Нарушение настоящих требований со стороны Исполнителя может влечь за собой в отношении Исполнителя административную и (или) уголовную ответственность в соответствии с законодательством Российской Федерации.</w:t>
      </w:r>
    </w:p>
    <w:p w14:paraId="430A09F7" w14:textId="77777777" w:rsidR="00C73D39" w:rsidRPr="007D15DB" w:rsidRDefault="00C73D39" w:rsidP="00C73D39">
      <w:pPr>
        <w:pStyle w:val="affffb"/>
        <w:numPr>
          <w:ilvl w:val="1"/>
          <w:numId w:val="45"/>
        </w:numPr>
        <w:tabs>
          <w:tab w:val="left" w:pos="993"/>
          <w:tab w:val="left" w:pos="1134"/>
        </w:tabs>
        <w:spacing w:after="0"/>
        <w:ind w:left="0" w:firstLine="567"/>
        <w:rPr>
          <w:color w:val="000000" w:themeColor="text1"/>
        </w:rPr>
      </w:pPr>
      <w:r w:rsidRPr="007D15DB">
        <w:rPr>
          <w:color w:val="000000" w:themeColor="text1"/>
        </w:rPr>
        <w:t xml:space="preserve">Доступ сотрудникам Исполнителя к объектам Заказчика предоставляется при условии выполнения настоящих требований, а также в соответствии с требованиями законодательства РФ. </w:t>
      </w:r>
    </w:p>
    <w:p w14:paraId="732D0FE9" w14:textId="77777777" w:rsidR="00C73D39" w:rsidRPr="007D15DB" w:rsidRDefault="00C73D39" w:rsidP="00C73D39">
      <w:pPr>
        <w:pStyle w:val="affffb"/>
        <w:numPr>
          <w:ilvl w:val="1"/>
          <w:numId w:val="45"/>
        </w:numPr>
        <w:tabs>
          <w:tab w:val="left" w:pos="993"/>
          <w:tab w:val="left" w:pos="1134"/>
        </w:tabs>
        <w:spacing w:after="0"/>
        <w:ind w:left="0" w:firstLine="567"/>
        <w:rPr>
          <w:color w:val="000000" w:themeColor="text1"/>
        </w:rPr>
      </w:pPr>
      <w:r w:rsidRPr="007D15DB">
        <w:rPr>
          <w:color w:val="000000" w:themeColor="text1"/>
        </w:rPr>
        <w:t xml:space="preserve">Доступ предоставляется, только определенному кругу лиц и устройств, которым разрешен удалённый доступ к программным и программно-аппаратным средствам объекта Заказчика. </w:t>
      </w:r>
    </w:p>
    <w:p w14:paraId="22C84CEA" w14:textId="77777777" w:rsidR="00C73D39" w:rsidRPr="007D15DB" w:rsidRDefault="00C73D39" w:rsidP="00C73D39">
      <w:pPr>
        <w:pStyle w:val="affffb"/>
        <w:numPr>
          <w:ilvl w:val="1"/>
          <w:numId w:val="45"/>
        </w:numPr>
        <w:tabs>
          <w:tab w:val="left" w:pos="993"/>
          <w:tab w:val="left" w:pos="1134"/>
        </w:tabs>
        <w:spacing w:after="0"/>
        <w:ind w:left="0" w:firstLine="567"/>
        <w:rPr>
          <w:color w:val="000000" w:themeColor="text1"/>
        </w:rPr>
      </w:pPr>
      <w:r w:rsidRPr="007D15DB">
        <w:rPr>
          <w:color w:val="000000" w:themeColor="text1"/>
        </w:rPr>
        <w:t>Форма предоставления сведений о перечне лиц и устройств Исполнителя, которым должен быть предоставлен удалённый доступ к программным и программно-аппаратным средствам:</w:t>
      </w:r>
    </w:p>
    <w:tbl>
      <w:tblPr>
        <w:tblW w:w="1006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536"/>
        <w:gridCol w:w="1536"/>
        <w:gridCol w:w="1536"/>
        <w:gridCol w:w="1536"/>
        <w:gridCol w:w="1536"/>
        <w:gridCol w:w="1536"/>
      </w:tblGrid>
      <w:tr w:rsidR="00C73D39" w:rsidRPr="007D15DB" w14:paraId="145B87E2" w14:textId="77777777" w:rsidTr="009926C8">
        <w:trPr>
          <w:trHeight w:val="2958"/>
        </w:trPr>
        <w:tc>
          <w:tcPr>
            <w:tcW w:w="851" w:type="dxa"/>
            <w:shd w:val="clear" w:color="auto" w:fill="auto"/>
            <w:vAlign w:val="center"/>
          </w:tcPr>
          <w:p w14:paraId="793B7CCE" w14:textId="77777777" w:rsidR="00C73D39" w:rsidRPr="007D15DB" w:rsidRDefault="00C73D39" w:rsidP="00C73D39">
            <w:pPr>
              <w:tabs>
                <w:tab w:val="left" w:pos="1134"/>
              </w:tabs>
              <w:spacing w:after="0" w:line="240" w:lineRule="auto"/>
              <w:jc w:val="center"/>
              <w:rPr>
                <w:rFonts w:ascii="Tahoma" w:eastAsia="Times New Roman" w:hAnsi="Tahoma" w:cs="Tahoma"/>
                <w:iCs/>
                <w:color w:val="000000"/>
                <w:szCs w:val="20"/>
              </w:rPr>
            </w:pPr>
            <w:r w:rsidRPr="007D15DB">
              <w:rPr>
                <w:rFonts w:ascii="Tahoma" w:eastAsia="Times New Roman" w:hAnsi="Tahoma" w:cs="Tahoma"/>
                <w:iCs/>
                <w:color w:val="000000"/>
                <w:szCs w:val="20"/>
              </w:rPr>
              <w:t>№</w:t>
            </w:r>
          </w:p>
        </w:tc>
        <w:tc>
          <w:tcPr>
            <w:tcW w:w="1536" w:type="dxa"/>
            <w:vAlign w:val="center"/>
          </w:tcPr>
          <w:p w14:paraId="7A2FD5D5" w14:textId="77777777" w:rsidR="00C73D39" w:rsidRPr="007D15DB" w:rsidRDefault="00C73D39" w:rsidP="00C73D39">
            <w:pPr>
              <w:tabs>
                <w:tab w:val="left" w:pos="1134"/>
              </w:tabs>
              <w:spacing w:after="0" w:line="240" w:lineRule="auto"/>
              <w:jc w:val="center"/>
              <w:rPr>
                <w:rFonts w:ascii="Tahoma" w:eastAsia="Times New Roman" w:hAnsi="Tahoma" w:cs="Tahoma"/>
                <w:iCs/>
                <w:color w:val="000000"/>
                <w:szCs w:val="20"/>
              </w:rPr>
            </w:pPr>
            <w:r w:rsidRPr="007D15DB">
              <w:rPr>
                <w:rFonts w:ascii="Tahoma" w:eastAsia="Times New Roman" w:hAnsi="Tahoma" w:cs="Tahoma"/>
                <w:iCs/>
                <w:color w:val="000000"/>
                <w:szCs w:val="20"/>
              </w:rPr>
              <w:t>ФИО персонала Исполнителя</w:t>
            </w:r>
          </w:p>
        </w:tc>
        <w:tc>
          <w:tcPr>
            <w:tcW w:w="1536" w:type="dxa"/>
            <w:shd w:val="clear" w:color="auto" w:fill="auto"/>
            <w:vAlign w:val="center"/>
          </w:tcPr>
          <w:p w14:paraId="182B34E8" w14:textId="77777777" w:rsidR="00C73D39" w:rsidRPr="007D15DB" w:rsidRDefault="00C73D39" w:rsidP="00C73D39">
            <w:pPr>
              <w:tabs>
                <w:tab w:val="left" w:pos="1134"/>
              </w:tabs>
              <w:spacing w:after="0" w:line="240" w:lineRule="auto"/>
              <w:jc w:val="center"/>
              <w:rPr>
                <w:rFonts w:ascii="Tahoma" w:eastAsia="Times New Roman" w:hAnsi="Tahoma" w:cs="Tahoma"/>
                <w:iCs/>
                <w:color w:val="000000"/>
                <w:szCs w:val="20"/>
              </w:rPr>
            </w:pPr>
            <w:r w:rsidRPr="007D15DB">
              <w:rPr>
                <w:rFonts w:ascii="Tahoma" w:eastAsia="Times New Roman" w:hAnsi="Tahoma" w:cs="Tahoma"/>
                <w:iCs/>
                <w:color w:val="000000"/>
                <w:szCs w:val="20"/>
              </w:rPr>
              <w:t xml:space="preserve">Статические </w:t>
            </w:r>
            <w:r w:rsidRPr="007D15DB">
              <w:rPr>
                <w:rFonts w:ascii="Tahoma" w:eastAsia="Times New Roman" w:hAnsi="Tahoma" w:cs="Tahoma"/>
                <w:iCs/>
                <w:color w:val="000000"/>
                <w:szCs w:val="20"/>
                <w:lang w:val="en-US"/>
              </w:rPr>
              <w:t>IP</w:t>
            </w:r>
            <w:r w:rsidRPr="007D15DB">
              <w:rPr>
                <w:rFonts w:ascii="Tahoma" w:eastAsia="Times New Roman" w:hAnsi="Tahoma" w:cs="Tahoma"/>
                <w:iCs/>
                <w:color w:val="000000"/>
                <w:szCs w:val="20"/>
              </w:rPr>
              <w:t>-адреса, с которых будет осуществляться подключение (удаленного устройства).</w:t>
            </w:r>
          </w:p>
        </w:tc>
        <w:tc>
          <w:tcPr>
            <w:tcW w:w="1536" w:type="dxa"/>
            <w:shd w:val="clear" w:color="auto" w:fill="auto"/>
            <w:vAlign w:val="center"/>
          </w:tcPr>
          <w:p w14:paraId="4C996ABE" w14:textId="77777777" w:rsidR="00C73D39" w:rsidRPr="007D15DB" w:rsidRDefault="00C73D39" w:rsidP="00C73D39">
            <w:pPr>
              <w:tabs>
                <w:tab w:val="left" w:pos="1134"/>
              </w:tabs>
              <w:spacing w:after="0" w:line="240" w:lineRule="auto"/>
              <w:jc w:val="center"/>
              <w:rPr>
                <w:rFonts w:ascii="Tahoma" w:eastAsia="Times New Roman" w:hAnsi="Tahoma" w:cs="Tahoma"/>
                <w:iCs/>
                <w:color w:val="000000"/>
                <w:szCs w:val="20"/>
              </w:rPr>
            </w:pPr>
            <w:r w:rsidRPr="007D15DB">
              <w:rPr>
                <w:rFonts w:ascii="Tahoma" w:eastAsia="Times New Roman" w:hAnsi="Tahoma" w:cs="Tahoma"/>
                <w:iCs/>
                <w:color w:val="000000"/>
                <w:szCs w:val="20"/>
                <w:lang w:val="en-US"/>
              </w:rPr>
              <w:t>MAC</w:t>
            </w:r>
            <w:r w:rsidRPr="007D15DB">
              <w:rPr>
                <w:rFonts w:ascii="Tahoma" w:eastAsia="Times New Roman" w:hAnsi="Tahoma" w:cs="Tahoma"/>
                <w:iCs/>
                <w:color w:val="000000"/>
                <w:szCs w:val="20"/>
              </w:rPr>
              <w:t>-адрес устройства с которого будет осуществляться подключение (удаленного устройства).</w:t>
            </w:r>
          </w:p>
        </w:tc>
        <w:tc>
          <w:tcPr>
            <w:tcW w:w="1536" w:type="dxa"/>
            <w:shd w:val="clear" w:color="auto" w:fill="auto"/>
            <w:vAlign w:val="center"/>
          </w:tcPr>
          <w:p w14:paraId="34A0D949" w14:textId="77777777" w:rsidR="00C73D39" w:rsidRPr="007D15DB" w:rsidRDefault="00C73D39" w:rsidP="00C73D39">
            <w:pPr>
              <w:tabs>
                <w:tab w:val="left" w:pos="1134"/>
              </w:tabs>
              <w:spacing w:after="0" w:line="240" w:lineRule="auto"/>
              <w:jc w:val="center"/>
              <w:rPr>
                <w:rFonts w:ascii="Tahoma" w:eastAsia="Times New Roman" w:hAnsi="Tahoma" w:cs="Tahoma"/>
                <w:iCs/>
                <w:color w:val="000000"/>
                <w:szCs w:val="20"/>
              </w:rPr>
            </w:pPr>
            <w:r w:rsidRPr="007D15DB">
              <w:rPr>
                <w:rFonts w:ascii="Tahoma" w:eastAsia="Times New Roman" w:hAnsi="Tahoma" w:cs="Tahoma"/>
                <w:iCs/>
                <w:color w:val="000000"/>
                <w:szCs w:val="20"/>
              </w:rPr>
              <w:t>Контактные данных (мобильный телефон и электронная почта).</w:t>
            </w:r>
          </w:p>
        </w:tc>
        <w:tc>
          <w:tcPr>
            <w:tcW w:w="1536" w:type="dxa"/>
            <w:shd w:val="clear" w:color="auto" w:fill="auto"/>
            <w:vAlign w:val="center"/>
          </w:tcPr>
          <w:p w14:paraId="19BC8C54" w14:textId="77777777" w:rsidR="00C73D39" w:rsidRPr="007D15DB" w:rsidRDefault="00C73D39" w:rsidP="00C73D39">
            <w:pPr>
              <w:tabs>
                <w:tab w:val="left" w:pos="1134"/>
              </w:tabs>
              <w:spacing w:after="0" w:line="240" w:lineRule="auto"/>
              <w:jc w:val="center"/>
              <w:rPr>
                <w:rFonts w:ascii="Tahoma" w:eastAsia="Times New Roman" w:hAnsi="Tahoma" w:cs="Tahoma"/>
                <w:iCs/>
                <w:color w:val="000000"/>
                <w:szCs w:val="20"/>
              </w:rPr>
            </w:pPr>
            <w:r w:rsidRPr="007D15DB">
              <w:rPr>
                <w:rFonts w:ascii="Tahoma" w:eastAsia="Times New Roman" w:hAnsi="Tahoma" w:cs="Tahoma"/>
                <w:iCs/>
                <w:color w:val="000000"/>
                <w:szCs w:val="20"/>
              </w:rPr>
              <w:t>Отметка (подпись и дата) об ознакомлении с мерами безопасности, об ознакомлении с ответственностью, о согласии на обработку персональных данных.</w:t>
            </w:r>
          </w:p>
        </w:tc>
        <w:tc>
          <w:tcPr>
            <w:tcW w:w="1536" w:type="dxa"/>
            <w:vAlign w:val="center"/>
          </w:tcPr>
          <w:p w14:paraId="71603EF1" w14:textId="77777777" w:rsidR="00C73D39" w:rsidRPr="007D15DB" w:rsidRDefault="00C73D39" w:rsidP="00C73D39">
            <w:pPr>
              <w:tabs>
                <w:tab w:val="left" w:pos="1134"/>
              </w:tabs>
              <w:spacing w:after="0" w:line="240" w:lineRule="auto"/>
              <w:jc w:val="center"/>
              <w:rPr>
                <w:rFonts w:ascii="Tahoma" w:eastAsia="Times New Roman" w:hAnsi="Tahoma" w:cs="Tahoma"/>
                <w:iCs/>
                <w:color w:val="000000"/>
                <w:szCs w:val="20"/>
              </w:rPr>
            </w:pPr>
            <w:r w:rsidRPr="007D15DB">
              <w:rPr>
                <w:rFonts w:ascii="Tahoma" w:eastAsia="Times New Roman" w:hAnsi="Tahoma" w:cs="Tahoma"/>
                <w:iCs/>
                <w:color w:val="000000"/>
                <w:szCs w:val="20"/>
              </w:rPr>
              <w:t>Адрес расположения устройства</w:t>
            </w:r>
          </w:p>
        </w:tc>
      </w:tr>
      <w:tr w:rsidR="00C73D39" w:rsidRPr="007D15DB" w14:paraId="5B6CB6E0" w14:textId="77777777" w:rsidTr="009926C8">
        <w:trPr>
          <w:trHeight w:val="853"/>
        </w:trPr>
        <w:tc>
          <w:tcPr>
            <w:tcW w:w="851" w:type="dxa"/>
            <w:shd w:val="clear" w:color="auto" w:fill="auto"/>
          </w:tcPr>
          <w:p w14:paraId="1678A4F9" w14:textId="77777777" w:rsidR="00C73D39" w:rsidRPr="007D15DB" w:rsidRDefault="00C73D39" w:rsidP="00C73D39">
            <w:pPr>
              <w:tabs>
                <w:tab w:val="left" w:pos="1134"/>
              </w:tabs>
              <w:spacing w:after="0" w:line="240" w:lineRule="auto"/>
              <w:jc w:val="both"/>
              <w:rPr>
                <w:rFonts w:ascii="Tahoma" w:eastAsia="Times New Roman" w:hAnsi="Tahoma" w:cs="Tahoma"/>
                <w:i/>
                <w:iCs/>
                <w:color w:val="000000"/>
                <w:szCs w:val="20"/>
              </w:rPr>
            </w:pPr>
            <w:r w:rsidRPr="007D15DB">
              <w:rPr>
                <w:rFonts w:ascii="Tahoma" w:eastAsia="Times New Roman" w:hAnsi="Tahoma" w:cs="Tahoma"/>
                <w:i/>
                <w:iCs/>
                <w:color w:val="000000"/>
                <w:szCs w:val="20"/>
              </w:rPr>
              <w:t>1.</w:t>
            </w:r>
          </w:p>
          <w:p w14:paraId="2D5D9CF4" w14:textId="77777777" w:rsidR="00C73D39" w:rsidRPr="007D15DB" w:rsidRDefault="00C73D39" w:rsidP="00C73D39">
            <w:pPr>
              <w:tabs>
                <w:tab w:val="left" w:pos="1134"/>
              </w:tabs>
              <w:spacing w:after="0" w:line="240" w:lineRule="auto"/>
              <w:jc w:val="both"/>
              <w:rPr>
                <w:rFonts w:ascii="Tahoma" w:eastAsia="Times New Roman" w:hAnsi="Tahoma" w:cs="Tahoma"/>
                <w:i/>
                <w:iCs/>
                <w:color w:val="000000"/>
                <w:szCs w:val="20"/>
              </w:rPr>
            </w:pPr>
            <w:r w:rsidRPr="007D15DB">
              <w:rPr>
                <w:rFonts w:ascii="Tahoma" w:eastAsia="Times New Roman" w:hAnsi="Tahoma" w:cs="Tahoma"/>
                <w:i/>
                <w:iCs/>
                <w:color w:val="000000"/>
                <w:szCs w:val="20"/>
              </w:rPr>
              <w:t>…</w:t>
            </w:r>
          </w:p>
        </w:tc>
        <w:tc>
          <w:tcPr>
            <w:tcW w:w="1536" w:type="dxa"/>
          </w:tcPr>
          <w:p w14:paraId="7B5B14D4" w14:textId="77777777" w:rsidR="00C73D39" w:rsidRPr="007D15DB" w:rsidRDefault="00C73D39" w:rsidP="00C73D39">
            <w:pPr>
              <w:tabs>
                <w:tab w:val="left" w:pos="1134"/>
              </w:tabs>
              <w:spacing w:after="0" w:line="240" w:lineRule="auto"/>
              <w:jc w:val="center"/>
              <w:rPr>
                <w:rFonts w:ascii="Tahoma" w:eastAsia="Times New Roman" w:hAnsi="Tahoma" w:cs="Tahoma"/>
                <w:i/>
                <w:iCs/>
                <w:color w:val="000000"/>
                <w:szCs w:val="20"/>
              </w:rPr>
            </w:pPr>
            <w:r w:rsidRPr="007D15DB">
              <w:rPr>
                <w:rFonts w:ascii="Tahoma" w:eastAsia="Times New Roman" w:hAnsi="Tahoma" w:cs="Tahoma"/>
                <w:i/>
                <w:iCs/>
                <w:color w:val="000000"/>
                <w:szCs w:val="20"/>
              </w:rPr>
              <w:t>(Обязательно для заполнения)</w:t>
            </w:r>
          </w:p>
        </w:tc>
        <w:tc>
          <w:tcPr>
            <w:tcW w:w="1536" w:type="dxa"/>
            <w:shd w:val="clear" w:color="auto" w:fill="auto"/>
          </w:tcPr>
          <w:p w14:paraId="703B0133" w14:textId="77777777" w:rsidR="00C73D39" w:rsidRPr="007D15DB" w:rsidRDefault="00C73D39" w:rsidP="00C73D39">
            <w:pPr>
              <w:tabs>
                <w:tab w:val="left" w:pos="1134"/>
              </w:tabs>
              <w:spacing w:after="0" w:line="240" w:lineRule="auto"/>
              <w:jc w:val="center"/>
              <w:rPr>
                <w:rFonts w:ascii="Tahoma" w:eastAsia="Times New Roman" w:hAnsi="Tahoma" w:cs="Tahoma"/>
                <w:i/>
                <w:iCs/>
                <w:color w:val="000000"/>
                <w:szCs w:val="20"/>
              </w:rPr>
            </w:pPr>
            <w:r w:rsidRPr="007D15DB">
              <w:rPr>
                <w:rFonts w:ascii="Tahoma" w:eastAsia="Times New Roman" w:hAnsi="Tahoma" w:cs="Tahoma"/>
                <w:i/>
                <w:iCs/>
                <w:color w:val="000000"/>
                <w:szCs w:val="20"/>
              </w:rPr>
              <w:t>(Обязательно для заполнения)</w:t>
            </w:r>
          </w:p>
        </w:tc>
        <w:tc>
          <w:tcPr>
            <w:tcW w:w="1536" w:type="dxa"/>
            <w:shd w:val="clear" w:color="auto" w:fill="auto"/>
          </w:tcPr>
          <w:p w14:paraId="22A9E8DB" w14:textId="77777777" w:rsidR="00C73D39" w:rsidRPr="007D15DB" w:rsidRDefault="00C73D39" w:rsidP="00C73D39">
            <w:pPr>
              <w:tabs>
                <w:tab w:val="left" w:pos="1134"/>
              </w:tabs>
              <w:spacing w:after="0" w:line="240" w:lineRule="auto"/>
              <w:jc w:val="center"/>
              <w:rPr>
                <w:rFonts w:ascii="Tahoma" w:eastAsia="Times New Roman" w:hAnsi="Tahoma" w:cs="Tahoma"/>
                <w:i/>
                <w:iCs/>
                <w:color w:val="000000"/>
                <w:szCs w:val="20"/>
              </w:rPr>
            </w:pPr>
            <w:r w:rsidRPr="007D15DB">
              <w:rPr>
                <w:rFonts w:ascii="Tahoma" w:eastAsia="Times New Roman" w:hAnsi="Tahoma" w:cs="Tahoma"/>
                <w:i/>
                <w:iCs/>
                <w:color w:val="000000"/>
                <w:szCs w:val="20"/>
              </w:rPr>
              <w:t>(Обязательно для заполнения)</w:t>
            </w:r>
          </w:p>
        </w:tc>
        <w:tc>
          <w:tcPr>
            <w:tcW w:w="1536" w:type="dxa"/>
            <w:shd w:val="clear" w:color="auto" w:fill="auto"/>
          </w:tcPr>
          <w:p w14:paraId="6B56DF9D" w14:textId="77777777" w:rsidR="00C73D39" w:rsidRPr="007D15DB" w:rsidRDefault="00C73D39" w:rsidP="00C73D39">
            <w:pPr>
              <w:tabs>
                <w:tab w:val="left" w:pos="1134"/>
              </w:tabs>
              <w:spacing w:after="0" w:line="240" w:lineRule="auto"/>
              <w:jc w:val="center"/>
              <w:rPr>
                <w:rFonts w:ascii="Tahoma" w:eastAsia="Times New Roman" w:hAnsi="Tahoma" w:cs="Tahoma"/>
                <w:i/>
                <w:iCs/>
                <w:color w:val="000000"/>
                <w:szCs w:val="20"/>
              </w:rPr>
            </w:pPr>
            <w:r w:rsidRPr="007D15DB">
              <w:rPr>
                <w:rFonts w:ascii="Tahoma" w:eastAsia="Times New Roman" w:hAnsi="Tahoma" w:cs="Tahoma"/>
                <w:i/>
                <w:iCs/>
                <w:color w:val="000000"/>
                <w:szCs w:val="20"/>
              </w:rPr>
              <w:t>(Обязательно для заполнения)</w:t>
            </w:r>
          </w:p>
        </w:tc>
        <w:tc>
          <w:tcPr>
            <w:tcW w:w="1536" w:type="dxa"/>
            <w:shd w:val="clear" w:color="auto" w:fill="auto"/>
          </w:tcPr>
          <w:p w14:paraId="7ECD83DD" w14:textId="77777777" w:rsidR="00C73D39" w:rsidRPr="007D15DB" w:rsidRDefault="00C73D39" w:rsidP="00C73D39">
            <w:pPr>
              <w:tabs>
                <w:tab w:val="left" w:pos="1134"/>
              </w:tabs>
              <w:spacing w:after="0" w:line="240" w:lineRule="auto"/>
              <w:jc w:val="center"/>
              <w:rPr>
                <w:rFonts w:ascii="Tahoma" w:eastAsia="Times New Roman" w:hAnsi="Tahoma" w:cs="Tahoma"/>
                <w:i/>
                <w:iCs/>
                <w:color w:val="000000"/>
                <w:szCs w:val="20"/>
              </w:rPr>
            </w:pPr>
            <w:r w:rsidRPr="007D15DB">
              <w:rPr>
                <w:rFonts w:ascii="Tahoma" w:eastAsia="Times New Roman" w:hAnsi="Tahoma" w:cs="Tahoma"/>
                <w:i/>
                <w:iCs/>
                <w:color w:val="000000"/>
                <w:szCs w:val="20"/>
              </w:rPr>
              <w:t>(Обязательно для заполнения)</w:t>
            </w:r>
          </w:p>
        </w:tc>
        <w:tc>
          <w:tcPr>
            <w:tcW w:w="1536" w:type="dxa"/>
          </w:tcPr>
          <w:p w14:paraId="2D48C2FA" w14:textId="77777777" w:rsidR="00C73D39" w:rsidRPr="007D15DB" w:rsidRDefault="00C73D39" w:rsidP="00C73D39">
            <w:pPr>
              <w:tabs>
                <w:tab w:val="left" w:pos="1134"/>
              </w:tabs>
              <w:spacing w:after="0" w:line="240" w:lineRule="auto"/>
              <w:jc w:val="center"/>
              <w:rPr>
                <w:rFonts w:ascii="Tahoma" w:eastAsia="Times New Roman" w:hAnsi="Tahoma" w:cs="Tahoma"/>
                <w:i/>
                <w:iCs/>
                <w:color w:val="000000"/>
                <w:szCs w:val="20"/>
              </w:rPr>
            </w:pPr>
            <w:r w:rsidRPr="007D15DB">
              <w:rPr>
                <w:rFonts w:ascii="Tahoma" w:eastAsia="Times New Roman" w:hAnsi="Tahoma" w:cs="Tahoma"/>
                <w:i/>
                <w:iCs/>
                <w:color w:val="000000"/>
                <w:szCs w:val="20"/>
              </w:rPr>
              <w:t>(Обязательно для заполнения)</w:t>
            </w:r>
          </w:p>
        </w:tc>
      </w:tr>
    </w:tbl>
    <w:p w14:paraId="74B0A935" w14:textId="77777777" w:rsidR="00C73D39" w:rsidRPr="007D15DB" w:rsidRDefault="00C73D39" w:rsidP="00C73D39">
      <w:pPr>
        <w:pStyle w:val="affffb"/>
        <w:tabs>
          <w:tab w:val="left" w:pos="993"/>
          <w:tab w:val="left" w:pos="1134"/>
        </w:tabs>
        <w:spacing w:after="0"/>
        <w:ind w:firstLine="567"/>
        <w:rPr>
          <w:color w:val="000000" w:themeColor="text1"/>
        </w:rPr>
      </w:pPr>
    </w:p>
    <w:p w14:paraId="38583D6E" w14:textId="77777777" w:rsidR="00C73D39" w:rsidRPr="007D15DB" w:rsidRDefault="00C73D39" w:rsidP="00C73D39">
      <w:pPr>
        <w:pStyle w:val="affffb"/>
        <w:numPr>
          <w:ilvl w:val="1"/>
          <w:numId w:val="45"/>
        </w:numPr>
        <w:tabs>
          <w:tab w:val="left" w:pos="993"/>
          <w:tab w:val="left" w:pos="1134"/>
        </w:tabs>
        <w:spacing w:after="0"/>
        <w:ind w:left="0" w:firstLine="567"/>
        <w:rPr>
          <w:color w:val="000000" w:themeColor="text1"/>
        </w:rPr>
      </w:pPr>
      <w:r w:rsidRPr="007D15DB">
        <w:rPr>
          <w:color w:val="000000" w:themeColor="text1"/>
        </w:rPr>
        <w:t xml:space="preserve">Заявки на предоставление доступа направляются Исполнителем Заказчику в рабочее время Заказчика. Заказчик рассматривает заявки в течение 5 рабочих дней со следующего рабочего дня после получения Заказчиком заявки на предоставление удаленного доступа. После рассмотрения заявки Заказчик в течение 3 рабочих дней направляет Исполнителю информацию о рассмотрении заявки. </w:t>
      </w:r>
    </w:p>
    <w:p w14:paraId="2C398372" w14:textId="77777777" w:rsidR="00C73D39" w:rsidRPr="007D15DB" w:rsidRDefault="00C73D39" w:rsidP="00C73D39">
      <w:pPr>
        <w:pStyle w:val="afffa"/>
        <w:tabs>
          <w:tab w:val="left" w:pos="1134"/>
        </w:tabs>
        <w:spacing w:after="0" w:line="240" w:lineRule="auto"/>
        <w:ind w:left="0" w:firstLine="567"/>
        <w:jc w:val="both"/>
        <w:rPr>
          <w:rFonts w:ascii="Tahoma" w:eastAsia="Times New Roman" w:hAnsi="Tahoma" w:cs="Tahoma"/>
          <w:b/>
          <w:bCs/>
          <w:color w:val="000000" w:themeColor="text1"/>
          <w:szCs w:val="20"/>
        </w:rPr>
      </w:pPr>
    </w:p>
    <w:p w14:paraId="35748821" w14:textId="77777777" w:rsidR="00C73D39" w:rsidRPr="007D15DB" w:rsidRDefault="00C73D39" w:rsidP="00C73D39">
      <w:pPr>
        <w:pStyle w:val="afffa"/>
        <w:numPr>
          <w:ilvl w:val="0"/>
          <w:numId w:val="45"/>
        </w:numPr>
        <w:tabs>
          <w:tab w:val="left" w:pos="1134"/>
        </w:tabs>
        <w:spacing w:after="0" w:line="240" w:lineRule="auto"/>
        <w:ind w:left="0" w:firstLine="567"/>
        <w:jc w:val="both"/>
        <w:rPr>
          <w:rFonts w:ascii="Tahoma" w:eastAsia="Times New Roman" w:hAnsi="Tahoma" w:cs="Tahoma"/>
          <w:b/>
          <w:bCs/>
          <w:color w:val="000000" w:themeColor="text1"/>
          <w:szCs w:val="20"/>
        </w:rPr>
      </w:pPr>
      <w:r w:rsidRPr="007D15DB">
        <w:rPr>
          <w:rFonts w:ascii="Tahoma" w:eastAsia="Times New Roman" w:hAnsi="Tahoma" w:cs="Tahoma"/>
          <w:b/>
          <w:bCs/>
          <w:color w:val="000000" w:themeColor="text1"/>
          <w:szCs w:val="20"/>
        </w:rPr>
        <w:t xml:space="preserve">Порядок надзора за исполнением требований безопасности. </w:t>
      </w:r>
    </w:p>
    <w:p w14:paraId="52971A0D" w14:textId="77777777" w:rsidR="00C73D39" w:rsidRPr="007D15DB" w:rsidRDefault="00C73D39" w:rsidP="00C73D39">
      <w:pPr>
        <w:pStyle w:val="affffb"/>
        <w:numPr>
          <w:ilvl w:val="1"/>
          <w:numId w:val="45"/>
        </w:numPr>
        <w:tabs>
          <w:tab w:val="left" w:pos="993"/>
          <w:tab w:val="left" w:pos="1134"/>
        </w:tabs>
        <w:spacing w:after="0"/>
        <w:ind w:left="0" w:firstLine="567"/>
        <w:rPr>
          <w:color w:val="000000" w:themeColor="text1"/>
        </w:rPr>
      </w:pPr>
      <w:r w:rsidRPr="007D15DB">
        <w:rPr>
          <w:color w:val="000000" w:themeColor="text1"/>
        </w:rPr>
        <w:t>Исполнитель обязан в полном объеме и определённые Заказчиком сроки выполнить все требования, направленные на выполнение Исполнителем мероприятий по обеспечению необходимого Заказчику уровня защиты информации. Под необходимыми требованиями понимаются требования, указанные в настоящем документе.</w:t>
      </w:r>
    </w:p>
    <w:p w14:paraId="09CF4A2E" w14:textId="77777777" w:rsidR="00C73D39" w:rsidRPr="007D15DB" w:rsidRDefault="00C73D39" w:rsidP="00C73D39">
      <w:pPr>
        <w:pStyle w:val="affffb"/>
        <w:numPr>
          <w:ilvl w:val="1"/>
          <w:numId w:val="45"/>
        </w:numPr>
        <w:tabs>
          <w:tab w:val="left" w:pos="993"/>
          <w:tab w:val="left" w:pos="1134"/>
        </w:tabs>
        <w:spacing w:after="0"/>
        <w:ind w:left="0" w:firstLine="567"/>
        <w:rPr>
          <w:color w:val="000000" w:themeColor="text1"/>
        </w:rPr>
      </w:pPr>
      <w:r w:rsidRPr="007D15DB">
        <w:rPr>
          <w:color w:val="000000" w:themeColor="text1"/>
        </w:rPr>
        <w:t>Заказчик для контроля исполнения требований по защите информации имеет право:</w:t>
      </w:r>
    </w:p>
    <w:p w14:paraId="705D77F0" w14:textId="77777777" w:rsidR="00C73D39" w:rsidRPr="007D15DB" w:rsidRDefault="00C73D39" w:rsidP="00C73D39">
      <w:pPr>
        <w:pStyle w:val="aff4"/>
        <w:keepLines/>
        <w:tabs>
          <w:tab w:val="left" w:pos="567"/>
          <w:tab w:val="left" w:pos="1134"/>
        </w:tabs>
        <w:spacing w:after="0" w:line="240" w:lineRule="auto"/>
        <w:ind w:left="0" w:firstLine="567"/>
        <w:jc w:val="both"/>
        <w:rPr>
          <w:rFonts w:ascii="Tahoma" w:hAnsi="Tahoma" w:cs="Tahoma"/>
          <w:color w:val="000000" w:themeColor="text1"/>
          <w:szCs w:val="20"/>
        </w:rPr>
      </w:pPr>
      <w:r w:rsidRPr="007D15DB">
        <w:rPr>
          <w:rFonts w:ascii="Tahoma" w:hAnsi="Tahoma" w:cs="Tahoma"/>
          <w:color w:val="000000" w:themeColor="text1"/>
          <w:szCs w:val="20"/>
        </w:rPr>
        <w:t>использовать имеющиеся у Заказчика средства контроля утечки конфиденциальной информации;</w:t>
      </w:r>
    </w:p>
    <w:p w14:paraId="4CCF18FD" w14:textId="77777777" w:rsidR="00C73D39" w:rsidRPr="007D15DB" w:rsidRDefault="00C73D39" w:rsidP="00C73D39">
      <w:pPr>
        <w:pStyle w:val="aff4"/>
        <w:keepLines/>
        <w:tabs>
          <w:tab w:val="left" w:pos="567"/>
          <w:tab w:val="left" w:pos="1134"/>
        </w:tabs>
        <w:spacing w:after="0" w:line="240" w:lineRule="auto"/>
        <w:ind w:left="0" w:firstLine="567"/>
        <w:jc w:val="both"/>
        <w:rPr>
          <w:rFonts w:ascii="Tahoma" w:hAnsi="Tahoma" w:cs="Tahoma"/>
          <w:color w:val="000000" w:themeColor="text1"/>
          <w:szCs w:val="20"/>
        </w:rPr>
      </w:pPr>
      <w:r w:rsidRPr="007D15DB">
        <w:rPr>
          <w:rFonts w:ascii="Tahoma" w:hAnsi="Tahoma" w:cs="Tahoma"/>
          <w:color w:val="000000" w:themeColor="text1"/>
          <w:szCs w:val="20"/>
        </w:rPr>
        <w:t>использовать имеющиеся у Заказчика средства контроля действий пользователей;</w:t>
      </w:r>
    </w:p>
    <w:p w14:paraId="3FFE83D7" w14:textId="77777777" w:rsidR="00C73D39" w:rsidRPr="007D15DB" w:rsidRDefault="00C73D39" w:rsidP="00C73D39">
      <w:pPr>
        <w:pStyle w:val="aff4"/>
        <w:keepLines/>
        <w:tabs>
          <w:tab w:val="left" w:pos="567"/>
          <w:tab w:val="left" w:pos="1134"/>
        </w:tabs>
        <w:spacing w:after="0" w:line="240" w:lineRule="auto"/>
        <w:ind w:left="0" w:firstLine="567"/>
        <w:jc w:val="both"/>
        <w:rPr>
          <w:rFonts w:ascii="Tahoma" w:hAnsi="Tahoma" w:cs="Tahoma"/>
          <w:color w:val="000000" w:themeColor="text1"/>
          <w:szCs w:val="20"/>
        </w:rPr>
      </w:pPr>
      <w:r w:rsidRPr="007D15DB">
        <w:rPr>
          <w:rFonts w:ascii="Tahoma" w:hAnsi="Tahoma" w:cs="Tahoma"/>
          <w:color w:val="000000" w:themeColor="text1"/>
          <w:szCs w:val="20"/>
        </w:rPr>
        <w:t xml:space="preserve">осуществлять контроль соблюдения Исполнителем требований по защите информации, в </w:t>
      </w:r>
      <w:proofErr w:type="spellStart"/>
      <w:r w:rsidRPr="007D15DB">
        <w:rPr>
          <w:rFonts w:ascii="Tahoma" w:hAnsi="Tahoma" w:cs="Tahoma"/>
          <w:color w:val="000000" w:themeColor="text1"/>
          <w:szCs w:val="20"/>
        </w:rPr>
        <w:t>т.ч</w:t>
      </w:r>
      <w:proofErr w:type="spellEnd"/>
      <w:r w:rsidRPr="007D15DB">
        <w:rPr>
          <w:rFonts w:ascii="Tahoma" w:hAnsi="Tahoma" w:cs="Tahoma"/>
          <w:color w:val="000000" w:themeColor="text1"/>
          <w:szCs w:val="20"/>
        </w:rPr>
        <w:t>. требовать от Исполнителя предоставить используемую Исполнителем технику для проверки функционирования средств защиты информации в рамках действующих договорных отношений между Заказчиком и Исполнителем.</w:t>
      </w:r>
    </w:p>
    <w:p w14:paraId="2214B875" w14:textId="77777777" w:rsidR="00C73D39" w:rsidRPr="007D15DB" w:rsidRDefault="00C73D39" w:rsidP="00C73D39">
      <w:pPr>
        <w:pStyle w:val="affffb"/>
        <w:numPr>
          <w:ilvl w:val="1"/>
          <w:numId w:val="45"/>
        </w:numPr>
        <w:tabs>
          <w:tab w:val="left" w:pos="993"/>
          <w:tab w:val="left" w:pos="1134"/>
        </w:tabs>
        <w:spacing w:after="0"/>
        <w:ind w:left="0" w:firstLine="567"/>
        <w:rPr>
          <w:color w:val="000000" w:themeColor="text1"/>
        </w:rPr>
      </w:pPr>
      <w:r w:rsidRPr="007D15DB">
        <w:rPr>
          <w:color w:val="000000" w:themeColor="text1"/>
        </w:rPr>
        <w:t>Заказчик имеет право в одностороннем порядке приостановить или прекратить предоставление удаленного доступа Исполнителю, а Исполнитель обязан выполнить связанные с этим решением мероприятия в сроки, обозначенные Заказчиком.</w:t>
      </w:r>
    </w:p>
    <w:p w14:paraId="0FF522D2" w14:textId="77777777" w:rsidR="00C73D39" w:rsidRPr="007D15DB" w:rsidRDefault="00C73D39" w:rsidP="00C73D39">
      <w:pPr>
        <w:pStyle w:val="affffb"/>
        <w:numPr>
          <w:ilvl w:val="1"/>
          <w:numId w:val="45"/>
        </w:numPr>
        <w:tabs>
          <w:tab w:val="left" w:pos="993"/>
          <w:tab w:val="left" w:pos="1134"/>
        </w:tabs>
        <w:spacing w:after="0"/>
        <w:ind w:left="0" w:firstLine="567"/>
        <w:rPr>
          <w:color w:val="000000" w:themeColor="text1"/>
        </w:rPr>
      </w:pPr>
      <w:r w:rsidRPr="007D15DB">
        <w:rPr>
          <w:color w:val="000000" w:themeColor="text1"/>
        </w:rPr>
        <w:t xml:space="preserve">Основания для </w:t>
      </w:r>
      <w:proofErr w:type="spellStart"/>
      <w:r w:rsidRPr="007D15DB">
        <w:rPr>
          <w:color w:val="000000" w:themeColor="text1"/>
        </w:rPr>
        <w:t>непредоставления</w:t>
      </w:r>
      <w:proofErr w:type="spellEnd"/>
      <w:r w:rsidRPr="007D15DB">
        <w:rPr>
          <w:color w:val="000000" w:themeColor="text1"/>
        </w:rPr>
        <w:t>, приостановки или прекращения предоставления удаленного доступа:</w:t>
      </w:r>
    </w:p>
    <w:p w14:paraId="4A457C40" w14:textId="77777777" w:rsidR="00C73D39" w:rsidRPr="007D15DB" w:rsidRDefault="00C73D39" w:rsidP="00C73D39">
      <w:pPr>
        <w:pStyle w:val="aff4"/>
        <w:keepLines/>
        <w:tabs>
          <w:tab w:val="left" w:pos="567"/>
          <w:tab w:val="left" w:pos="1134"/>
        </w:tabs>
        <w:spacing w:after="0" w:line="240" w:lineRule="auto"/>
        <w:ind w:left="0" w:firstLine="567"/>
        <w:jc w:val="both"/>
        <w:rPr>
          <w:rFonts w:ascii="Tahoma" w:hAnsi="Tahoma" w:cs="Tahoma"/>
          <w:color w:val="000000" w:themeColor="text1"/>
          <w:szCs w:val="20"/>
        </w:rPr>
      </w:pPr>
      <w:r w:rsidRPr="007D15DB">
        <w:rPr>
          <w:rFonts w:ascii="Tahoma" w:hAnsi="Tahoma" w:cs="Tahoma"/>
          <w:color w:val="000000" w:themeColor="text1"/>
          <w:szCs w:val="20"/>
        </w:rPr>
        <w:t xml:space="preserve">не исполнение (в </w:t>
      </w:r>
      <w:proofErr w:type="spellStart"/>
      <w:r w:rsidRPr="007D15DB">
        <w:rPr>
          <w:rFonts w:ascii="Tahoma" w:hAnsi="Tahoma" w:cs="Tahoma"/>
          <w:color w:val="000000" w:themeColor="text1"/>
          <w:szCs w:val="20"/>
        </w:rPr>
        <w:t>т.ч</w:t>
      </w:r>
      <w:proofErr w:type="spellEnd"/>
      <w:r w:rsidRPr="007D15DB">
        <w:rPr>
          <w:rFonts w:ascii="Tahoma" w:hAnsi="Tahoma" w:cs="Tahoma"/>
          <w:color w:val="000000" w:themeColor="text1"/>
          <w:szCs w:val="20"/>
        </w:rPr>
        <w:t>. нарушение) со стороны Исполнителя требований Заказчика по защите информации, принадлежащей Заказчику, к которой Исполнитель получил доступ и которую он обрабатывал в рамках исполнения договорных отношений с Заказчиком;</w:t>
      </w:r>
    </w:p>
    <w:p w14:paraId="66BC724C" w14:textId="77777777" w:rsidR="00C73D39" w:rsidRPr="007D15DB" w:rsidRDefault="00C73D39" w:rsidP="00C73D39">
      <w:pPr>
        <w:pStyle w:val="aff4"/>
        <w:keepLines/>
        <w:tabs>
          <w:tab w:val="left" w:pos="567"/>
          <w:tab w:val="left" w:pos="1134"/>
        </w:tabs>
        <w:spacing w:after="0" w:line="240" w:lineRule="auto"/>
        <w:ind w:left="0" w:firstLine="567"/>
        <w:jc w:val="both"/>
        <w:rPr>
          <w:rFonts w:ascii="Tahoma" w:hAnsi="Tahoma" w:cs="Tahoma"/>
          <w:color w:val="000000" w:themeColor="text1"/>
          <w:szCs w:val="20"/>
        </w:rPr>
      </w:pPr>
      <w:r w:rsidRPr="007D15DB">
        <w:rPr>
          <w:rFonts w:ascii="Tahoma" w:hAnsi="Tahoma" w:cs="Tahoma"/>
          <w:color w:val="000000" w:themeColor="text1"/>
          <w:szCs w:val="20"/>
        </w:rPr>
        <w:t>прекращение договорных отношений между сторонами;</w:t>
      </w:r>
    </w:p>
    <w:p w14:paraId="782A6052" w14:textId="17714F3F" w:rsidR="003C7B5F" w:rsidRPr="00F9368E" w:rsidRDefault="00C73D39" w:rsidP="00F9368E">
      <w:pPr>
        <w:spacing w:after="0" w:line="240" w:lineRule="auto"/>
        <w:jc w:val="both"/>
        <w:rPr>
          <w:rFonts w:ascii="Tahoma" w:eastAsia="Times New Roman" w:hAnsi="Tahoma" w:cs="Tahoma"/>
          <w:szCs w:val="20"/>
        </w:rPr>
      </w:pPr>
      <w:r w:rsidRPr="007D15DB">
        <w:rPr>
          <w:rFonts w:ascii="Tahoma" w:hAnsi="Tahoma" w:cs="Tahoma"/>
          <w:color w:val="000000" w:themeColor="text1"/>
          <w:szCs w:val="20"/>
        </w:rPr>
        <w:t>предписание федерального органа исполнительной власти Российской Федерации уполномоченного в области обеспечения функционирования государственной системы обнаружения, предупреждения, ликвидации последствий компьютерных атак на информационные ресурсы Российской Федерации и федерального органа исполнительной власти, уполномоченного в области обеспечения безопасности информации Российской Федерации</w:t>
      </w:r>
      <w:r w:rsidR="006D7CAC">
        <w:rPr>
          <w:rFonts w:ascii="Tahoma" w:hAnsi="Tahoma" w:cs="Tahoma"/>
          <w:color w:val="000000" w:themeColor="text1"/>
          <w:szCs w:val="20"/>
        </w:rPr>
        <w:t>.</w:t>
      </w:r>
    </w:p>
    <w:tbl>
      <w:tblPr>
        <w:tblpPr w:leftFromText="180" w:rightFromText="180" w:vertAnchor="text" w:horzAnchor="margin" w:tblpXSpec="center" w:tblpY="107"/>
        <w:tblW w:w="8896" w:type="dxa"/>
        <w:tblLayout w:type="fixed"/>
        <w:tblLook w:val="01E0" w:firstRow="1" w:lastRow="1" w:firstColumn="1" w:lastColumn="1" w:noHBand="0" w:noVBand="0"/>
      </w:tblPr>
      <w:tblGrid>
        <w:gridCol w:w="4448"/>
        <w:gridCol w:w="4448"/>
      </w:tblGrid>
      <w:tr w:rsidR="009D3E72" w:rsidRPr="00F9368E" w14:paraId="0C36BE02" w14:textId="77777777" w:rsidTr="003C7B5F">
        <w:tc>
          <w:tcPr>
            <w:tcW w:w="4448" w:type="dxa"/>
          </w:tcPr>
          <w:p w14:paraId="117E6AB5" w14:textId="77777777" w:rsidR="009D3E72" w:rsidRPr="00F9368E" w:rsidRDefault="009D3E72" w:rsidP="00F9368E">
            <w:pPr>
              <w:widowControl w:val="0"/>
              <w:shd w:val="clear" w:color="auto" w:fill="FFFFFF"/>
              <w:spacing w:after="0" w:line="240" w:lineRule="auto"/>
              <w:jc w:val="center"/>
              <w:rPr>
                <w:rFonts w:ascii="Tahoma" w:hAnsi="Tahoma" w:cs="Tahoma"/>
                <w:b/>
                <w:szCs w:val="20"/>
              </w:rPr>
            </w:pPr>
            <w:r w:rsidRPr="00F9368E">
              <w:rPr>
                <w:rFonts w:ascii="Tahoma" w:hAnsi="Tahoma" w:cs="Tahoma"/>
                <w:b/>
                <w:szCs w:val="20"/>
              </w:rPr>
              <w:t>Заказчик</w:t>
            </w:r>
          </w:p>
        </w:tc>
        <w:tc>
          <w:tcPr>
            <w:tcW w:w="4448" w:type="dxa"/>
          </w:tcPr>
          <w:p w14:paraId="39D06EC8" w14:textId="77777777" w:rsidR="009D3E72" w:rsidRPr="00F9368E" w:rsidRDefault="009D3E72" w:rsidP="00F9368E">
            <w:pPr>
              <w:widowControl w:val="0"/>
              <w:shd w:val="clear" w:color="auto" w:fill="FFFFFF"/>
              <w:spacing w:after="0" w:line="240" w:lineRule="auto"/>
              <w:jc w:val="center"/>
              <w:rPr>
                <w:rFonts w:ascii="Tahoma" w:hAnsi="Tahoma" w:cs="Tahoma"/>
                <w:b/>
                <w:szCs w:val="20"/>
              </w:rPr>
            </w:pPr>
            <w:r w:rsidRPr="00F9368E">
              <w:rPr>
                <w:rFonts w:ascii="Tahoma" w:hAnsi="Tahoma" w:cs="Tahoma"/>
                <w:b/>
                <w:szCs w:val="20"/>
              </w:rPr>
              <w:t>Исполнитель</w:t>
            </w:r>
          </w:p>
        </w:tc>
      </w:tr>
      <w:tr w:rsidR="009D3E72" w:rsidRPr="00F9368E" w14:paraId="3B234FB9" w14:textId="77777777" w:rsidTr="003C7B5F">
        <w:tc>
          <w:tcPr>
            <w:tcW w:w="4448" w:type="dxa"/>
          </w:tcPr>
          <w:p w14:paraId="2B2413EA" w14:textId="77777777" w:rsidR="009D3E72" w:rsidRPr="00F9368E" w:rsidRDefault="009D3E72" w:rsidP="00F9368E">
            <w:pPr>
              <w:widowControl w:val="0"/>
              <w:shd w:val="clear" w:color="auto" w:fill="FFFFFF"/>
              <w:spacing w:after="0" w:line="240" w:lineRule="auto"/>
              <w:ind w:right="461"/>
              <w:jc w:val="center"/>
              <w:rPr>
                <w:rFonts w:ascii="Tahoma" w:hAnsi="Tahoma" w:cs="Tahoma"/>
                <w:b/>
                <w:spacing w:val="-3"/>
                <w:szCs w:val="20"/>
              </w:rPr>
            </w:pPr>
            <w:r w:rsidRPr="00F9368E">
              <w:rPr>
                <w:rFonts w:ascii="Tahoma" w:hAnsi="Tahoma" w:cs="Tahoma"/>
                <w:b/>
                <w:spacing w:val="-3"/>
                <w:szCs w:val="20"/>
              </w:rPr>
              <w:t>АО «ЭнергосбыТ Плюс»</w:t>
            </w:r>
          </w:p>
          <w:p w14:paraId="221CD2E6" w14:textId="77777777" w:rsidR="009D3E72" w:rsidRPr="00F9368E" w:rsidRDefault="009D3E72" w:rsidP="00F9368E">
            <w:pPr>
              <w:widowControl w:val="0"/>
              <w:shd w:val="clear" w:color="auto" w:fill="FFFFFF"/>
              <w:tabs>
                <w:tab w:val="left" w:pos="4232"/>
              </w:tabs>
              <w:spacing w:after="0" w:line="240" w:lineRule="auto"/>
              <w:ind w:right="-108"/>
              <w:jc w:val="center"/>
              <w:rPr>
                <w:rFonts w:ascii="Tahoma" w:hAnsi="Tahoma" w:cs="Tahoma"/>
                <w:b/>
                <w:spacing w:val="-3"/>
                <w:szCs w:val="20"/>
              </w:rPr>
            </w:pPr>
          </w:p>
        </w:tc>
        <w:tc>
          <w:tcPr>
            <w:tcW w:w="4448" w:type="dxa"/>
          </w:tcPr>
          <w:p w14:paraId="46D381B1" w14:textId="6AFE595F" w:rsidR="009D3E72" w:rsidRPr="00F9368E" w:rsidRDefault="009D3E72" w:rsidP="00F9368E">
            <w:pPr>
              <w:widowControl w:val="0"/>
              <w:shd w:val="clear" w:color="auto" w:fill="FFFFFF"/>
              <w:tabs>
                <w:tab w:val="left" w:pos="4232"/>
              </w:tabs>
              <w:spacing w:after="0" w:line="240" w:lineRule="auto"/>
              <w:ind w:right="-108"/>
              <w:jc w:val="center"/>
              <w:rPr>
                <w:rFonts w:ascii="Tahoma" w:hAnsi="Tahoma" w:cs="Tahoma"/>
                <w:b/>
                <w:szCs w:val="20"/>
              </w:rPr>
            </w:pPr>
          </w:p>
        </w:tc>
      </w:tr>
      <w:tr w:rsidR="009D3E72" w:rsidRPr="00F9368E" w14:paraId="4C3B3F97" w14:textId="77777777" w:rsidTr="003C7B5F">
        <w:tc>
          <w:tcPr>
            <w:tcW w:w="4448" w:type="dxa"/>
          </w:tcPr>
          <w:p w14:paraId="54B63FAD" w14:textId="77777777" w:rsidR="009D3E72" w:rsidRPr="00F9368E" w:rsidRDefault="009D3E72" w:rsidP="00F9368E">
            <w:pPr>
              <w:widowControl w:val="0"/>
              <w:shd w:val="clear" w:color="auto" w:fill="FFFFFF"/>
              <w:spacing w:after="0" w:line="240" w:lineRule="auto"/>
              <w:jc w:val="both"/>
              <w:rPr>
                <w:rFonts w:ascii="Tahoma" w:hAnsi="Tahoma" w:cs="Tahoma"/>
                <w:spacing w:val="-3"/>
                <w:szCs w:val="20"/>
              </w:rPr>
            </w:pPr>
          </w:p>
        </w:tc>
        <w:tc>
          <w:tcPr>
            <w:tcW w:w="4448" w:type="dxa"/>
          </w:tcPr>
          <w:p w14:paraId="6EB5B705" w14:textId="77777777" w:rsidR="009D3E72" w:rsidRPr="00F9368E" w:rsidRDefault="009D3E72" w:rsidP="00F9368E">
            <w:pPr>
              <w:widowControl w:val="0"/>
              <w:shd w:val="clear" w:color="auto" w:fill="FFFFFF"/>
              <w:spacing w:after="0" w:line="240" w:lineRule="auto"/>
              <w:jc w:val="both"/>
              <w:rPr>
                <w:rFonts w:ascii="Tahoma" w:hAnsi="Tahoma" w:cs="Tahoma"/>
                <w:spacing w:val="-3"/>
                <w:szCs w:val="20"/>
              </w:rPr>
            </w:pPr>
          </w:p>
        </w:tc>
      </w:tr>
      <w:tr w:rsidR="009D3E72" w:rsidRPr="00F9368E" w14:paraId="143EC421" w14:textId="77777777" w:rsidTr="003C7B5F">
        <w:tc>
          <w:tcPr>
            <w:tcW w:w="4448" w:type="dxa"/>
          </w:tcPr>
          <w:p w14:paraId="1803589A" w14:textId="77777777" w:rsidR="009D3E72" w:rsidRPr="00F9368E" w:rsidRDefault="009D3E72" w:rsidP="00F9368E">
            <w:pPr>
              <w:widowControl w:val="0"/>
              <w:shd w:val="clear" w:color="auto" w:fill="FFFFFF"/>
              <w:spacing w:after="0" w:line="240" w:lineRule="auto"/>
              <w:jc w:val="both"/>
              <w:rPr>
                <w:rFonts w:ascii="Tahoma" w:hAnsi="Tahoma" w:cs="Tahoma"/>
                <w:spacing w:val="-3"/>
                <w:szCs w:val="20"/>
              </w:rPr>
            </w:pPr>
            <w:r w:rsidRPr="00F9368E">
              <w:rPr>
                <w:rFonts w:ascii="Tahoma" w:hAnsi="Tahoma" w:cs="Tahoma"/>
                <w:spacing w:val="-3"/>
                <w:szCs w:val="20"/>
              </w:rPr>
              <w:t>____________________________/К.Р. Азизов/</w:t>
            </w:r>
          </w:p>
          <w:p w14:paraId="536AD021" w14:textId="77777777" w:rsidR="009D3E72" w:rsidRPr="00F9368E" w:rsidRDefault="009D3E72" w:rsidP="00F9368E">
            <w:pPr>
              <w:widowControl w:val="0"/>
              <w:shd w:val="clear" w:color="auto" w:fill="FFFFFF"/>
              <w:spacing w:after="0" w:line="240" w:lineRule="auto"/>
              <w:jc w:val="both"/>
              <w:rPr>
                <w:rFonts w:ascii="Tahoma" w:hAnsi="Tahoma" w:cs="Tahoma"/>
                <w:spacing w:val="-3"/>
                <w:szCs w:val="20"/>
              </w:rPr>
            </w:pPr>
            <w:proofErr w:type="spellStart"/>
            <w:r w:rsidRPr="00F9368E">
              <w:rPr>
                <w:rFonts w:ascii="Tahoma" w:hAnsi="Tahoma" w:cs="Tahoma"/>
                <w:spacing w:val="-3"/>
                <w:szCs w:val="20"/>
              </w:rPr>
              <w:t>м.п</w:t>
            </w:r>
            <w:proofErr w:type="spellEnd"/>
            <w:r w:rsidRPr="00F9368E">
              <w:rPr>
                <w:rFonts w:ascii="Tahoma" w:hAnsi="Tahoma" w:cs="Tahoma"/>
                <w:spacing w:val="-3"/>
                <w:szCs w:val="20"/>
              </w:rPr>
              <w:t>.</w:t>
            </w:r>
          </w:p>
          <w:p w14:paraId="43BF6711" w14:textId="5EF739EE" w:rsidR="009D3E72" w:rsidRPr="00F9368E" w:rsidRDefault="009D3E72" w:rsidP="00F9368E">
            <w:pPr>
              <w:widowControl w:val="0"/>
              <w:spacing w:after="0" w:line="240" w:lineRule="auto"/>
              <w:jc w:val="both"/>
              <w:rPr>
                <w:rFonts w:ascii="Tahoma" w:hAnsi="Tahoma" w:cs="Tahoma"/>
                <w:spacing w:val="-3"/>
                <w:szCs w:val="20"/>
              </w:rPr>
            </w:pPr>
            <w:r w:rsidRPr="00F9368E">
              <w:rPr>
                <w:rFonts w:ascii="Tahoma" w:hAnsi="Tahoma" w:cs="Tahoma"/>
                <w:spacing w:val="-3"/>
                <w:szCs w:val="20"/>
              </w:rPr>
              <w:t>«____</w:t>
            </w:r>
            <w:proofErr w:type="gramStart"/>
            <w:r w:rsidRPr="00F9368E">
              <w:rPr>
                <w:rFonts w:ascii="Tahoma" w:hAnsi="Tahoma" w:cs="Tahoma"/>
                <w:spacing w:val="-3"/>
                <w:szCs w:val="20"/>
              </w:rPr>
              <w:t>_»  _</w:t>
            </w:r>
            <w:proofErr w:type="gramEnd"/>
            <w:r w:rsidRPr="00F9368E">
              <w:rPr>
                <w:rFonts w:ascii="Tahoma" w:hAnsi="Tahoma" w:cs="Tahoma"/>
                <w:spacing w:val="-3"/>
                <w:szCs w:val="20"/>
              </w:rPr>
              <w:t>________________ 202</w:t>
            </w:r>
            <w:r w:rsidR="00DE05BA" w:rsidRPr="00F9368E">
              <w:rPr>
                <w:rFonts w:ascii="Tahoma" w:hAnsi="Tahoma" w:cs="Tahoma"/>
                <w:spacing w:val="-3"/>
                <w:szCs w:val="20"/>
              </w:rPr>
              <w:t>4</w:t>
            </w:r>
            <w:r w:rsidRPr="00F9368E">
              <w:rPr>
                <w:rFonts w:ascii="Tahoma" w:hAnsi="Tahoma" w:cs="Tahoma"/>
                <w:spacing w:val="-3"/>
                <w:szCs w:val="20"/>
              </w:rPr>
              <w:t>года</w:t>
            </w:r>
          </w:p>
        </w:tc>
        <w:tc>
          <w:tcPr>
            <w:tcW w:w="4448" w:type="dxa"/>
          </w:tcPr>
          <w:p w14:paraId="20E1D24A" w14:textId="602FD774" w:rsidR="009D3E72" w:rsidRPr="00F9368E" w:rsidRDefault="009D3E72" w:rsidP="00F9368E">
            <w:pPr>
              <w:widowControl w:val="0"/>
              <w:shd w:val="clear" w:color="auto" w:fill="FFFFFF"/>
              <w:spacing w:after="0" w:line="240" w:lineRule="auto"/>
              <w:ind w:right="-108"/>
              <w:jc w:val="both"/>
              <w:rPr>
                <w:rFonts w:ascii="Tahoma" w:hAnsi="Tahoma" w:cs="Tahoma"/>
                <w:spacing w:val="-3"/>
                <w:szCs w:val="20"/>
              </w:rPr>
            </w:pPr>
            <w:r w:rsidRPr="00F9368E">
              <w:rPr>
                <w:rFonts w:ascii="Tahoma" w:hAnsi="Tahoma" w:cs="Tahoma"/>
                <w:spacing w:val="-3"/>
                <w:szCs w:val="20"/>
              </w:rPr>
              <w:t>______________________/</w:t>
            </w:r>
            <w:r w:rsidRPr="00F9368E">
              <w:rPr>
                <w:rFonts w:ascii="Tahoma" w:hAnsi="Tahoma" w:cs="Tahoma"/>
                <w:szCs w:val="20"/>
              </w:rPr>
              <w:t xml:space="preserve">  </w:t>
            </w:r>
            <w:r w:rsidRPr="00F9368E">
              <w:rPr>
                <w:rFonts w:ascii="Tahoma" w:hAnsi="Tahoma" w:cs="Tahoma"/>
                <w:spacing w:val="-3"/>
                <w:szCs w:val="20"/>
              </w:rPr>
              <w:t xml:space="preserve">/ </w:t>
            </w:r>
          </w:p>
          <w:p w14:paraId="124D35EE" w14:textId="77777777" w:rsidR="009D3E72" w:rsidRPr="00F9368E" w:rsidRDefault="009D3E72" w:rsidP="00F9368E">
            <w:pPr>
              <w:widowControl w:val="0"/>
              <w:spacing w:after="0" w:line="240" w:lineRule="auto"/>
              <w:jc w:val="both"/>
              <w:rPr>
                <w:rFonts w:ascii="Tahoma" w:hAnsi="Tahoma" w:cs="Tahoma"/>
                <w:spacing w:val="-3"/>
                <w:szCs w:val="20"/>
              </w:rPr>
            </w:pPr>
            <w:proofErr w:type="spellStart"/>
            <w:r w:rsidRPr="00F9368E">
              <w:rPr>
                <w:rFonts w:ascii="Tahoma" w:hAnsi="Tahoma" w:cs="Tahoma"/>
                <w:spacing w:val="-3"/>
                <w:szCs w:val="20"/>
              </w:rPr>
              <w:t>м.п</w:t>
            </w:r>
            <w:proofErr w:type="spellEnd"/>
            <w:r w:rsidRPr="00F9368E">
              <w:rPr>
                <w:rFonts w:ascii="Tahoma" w:hAnsi="Tahoma" w:cs="Tahoma"/>
                <w:spacing w:val="-3"/>
                <w:szCs w:val="20"/>
              </w:rPr>
              <w:t>.</w:t>
            </w:r>
          </w:p>
          <w:p w14:paraId="371AA528" w14:textId="5B50DCE0" w:rsidR="009D3E72" w:rsidRPr="00F9368E" w:rsidRDefault="009D3E72" w:rsidP="00F9368E">
            <w:pPr>
              <w:widowControl w:val="0"/>
              <w:spacing w:after="0" w:line="240" w:lineRule="auto"/>
              <w:jc w:val="both"/>
              <w:rPr>
                <w:rFonts w:ascii="Tahoma" w:hAnsi="Tahoma" w:cs="Tahoma"/>
                <w:spacing w:val="-3"/>
                <w:szCs w:val="20"/>
              </w:rPr>
            </w:pPr>
            <w:r w:rsidRPr="00F9368E">
              <w:rPr>
                <w:rFonts w:ascii="Tahoma" w:hAnsi="Tahoma" w:cs="Tahoma"/>
                <w:spacing w:val="-3"/>
                <w:szCs w:val="20"/>
              </w:rPr>
              <w:t>«___</w:t>
            </w:r>
            <w:proofErr w:type="gramStart"/>
            <w:r w:rsidRPr="00F9368E">
              <w:rPr>
                <w:rFonts w:ascii="Tahoma" w:hAnsi="Tahoma" w:cs="Tahoma"/>
                <w:spacing w:val="-3"/>
                <w:szCs w:val="20"/>
              </w:rPr>
              <w:t>_»  _</w:t>
            </w:r>
            <w:proofErr w:type="gramEnd"/>
            <w:r w:rsidRPr="00F9368E">
              <w:rPr>
                <w:rFonts w:ascii="Tahoma" w:hAnsi="Tahoma" w:cs="Tahoma"/>
                <w:spacing w:val="-3"/>
                <w:szCs w:val="20"/>
              </w:rPr>
              <w:t>___________________ 202</w:t>
            </w:r>
            <w:r w:rsidR="00DE05BA" w:rsidRPr="00F9368E">
              <w:rPr>
                <w:rFonts w:ascii="Tahoma" w:hAnsi="Tahoma" w:cs="Tahoma"/>
                <w:spacing w:val="-3"/>
                <w:szCs w:val="20"/>
              </w:rPr>
              <w:t>4</w:t>
            </w:r>
            <w:r w:rsidRPr="00F9368E">
              <w:rPr>
                <w:rFonts w:ascii="Tahoma" w:hAnsi="Tahoma" w:cs="Tahoma"/>
                <w:spacing w:val="-3"/>
                <w:szCs w:val="20"/>
              </w:rPr>
              <w:t xml:space="preserve"> года</w:t>
            </w:r>
          </w:p>
        </w:tc>
      </w:tr>
    </w:tbl>
    <w:p w14:paraId="749A7A28" w14:textId="24FDFC94" w:rsidR="00721B66" w:rsidRPr="00F9368E" w:rsidRDefault="00721B66" w:rsidP="00F9368E">
      <w:pPr>
        <w:pStyle w:val="afff2"/>
        <w:pageBreakBefore/>
        <w:ind w:right="-6"/>
        <w:jc w:val="right"/>
        <w:rPr>
          <w:rFonts w:ascii="Tahoma" w:hAnsi="Tahoma" w:cs="Tahoma"/>
          <w:sz w:val="20"/>
          <w:szCs w:val="20"/>
        </w:rPr>
      </w:pPr>
      <w:bookmarkStart w:id="17" w:name="_GoBack"/>
      <w:bookmarkEnd w:id="17"/>
      <w:r w:rsidRPr="00F9368E">
        <w:rPr>
          <w:rFonts w:ascii="Tahoma" w:hAnsi="Tahoma" w:cs="Tahoma"/>
          <w:sz w:val="20"/>
          <w:szCs w:val="20"/>
        </w:rPr>
        <w:t>Приложение № 2</w:t>
      </w:r>
    </w:p>
    <w:p w14:paraId="654D4AF6" w14:textId="77777777" w:rsidR="00721B66" w:rsidRPr="00F9368E" w:rsidRDefault="00721B66" w:rsidP="00F9368E">
      <w:pPr>
        <w:widowControl w:val="0"/>
        <w:suppressLineNumbers/>
        <w:suppressAutoHyphens/>
        <w:snapToGrid w:val="0"/>
        <w:spacing w:after="0" w:line="240" w:lineRule="auto"/>
        <w:contextualSpacing/>
        <w:jc w:val="right"/>
        <w:rPr>
          <w:rFonts w:ascii="Tahoma" w:hAnsi="Tahoma" w:cs="Tahoma"/>
          <w:szCs w:val="20"/>
        </w:rPr>
      </w:pPr>
      <w:r w:rsidRPr="00F9368E">
        <w:rPr>
          <w:rFonts w:ascii="Tahoma" w:hAnsi="Tahoma" w:cs="Tahoma"/>
          <w:szCs w:val="20"/>
        </w:rPr>
        <w:t xml:space="preserve">к Договору </w:t>
      </w:r>
      <w:r w:rsidRPr="00F9368E">
        <w:rPr>
          <w:rFonts w:ascii="Tahoma" w:eastAsia="Times New Roman" w:hAnsi="Tahoma" w:cs="Tahoma"/>
          <w:szCs w:val="20"/>
        </w:rPr>
        <w:t xml:space="preserve">на оказание услуг </w:t>
      </w:r>
      <w:r w:rsidRPr="00F9368E">
        <w:rPr>
          <w:rFonts w:ascii="Tahoma" w:hAnsi="Tahoma" w:cs="Tahoma"/>
          <w:szCs w:val="20"/>
        </w:rPr>
        <w:t>№ _____</w:t>
      </w:r>
    </w:p>
    <w:p w14:paraId="6141B813" w14:textId="5A214DA2" w:rsidR="00721B66" w:rsidRPr="00F9368E" w:rsidRDefault="00721B66" w:rsidP="00F9368E">
      <w:pPr>
        <w:spacing w:after="0" w:line="240" w:lineRule="auto"/>
        <w:contextualSpacing/>
        <w:jc w:val="right"/>
        <w:rPr>
          <w:rFonts w:ascii="Tahoma" w:hAnsi="Tahoma" w:cs="Tahoma"/>
          <w:szCs w:val="20"/>
        </w:rPr>
      </w:pPr>
      <w:r w:rsidRPr="00F9368E">
        <w:rPr>
          <w:rFonts w:ascii="Tahoma" w:hAnsi="Tahoma" w:cs="Tahoma"/>
          <w:szCs w:val="20"/>
        </w:rPr>
        <w:t>от "___"__________202</w:t>
      </w:r>
      <w:r w:rsidR="00052E2A" w:rsidRPr="00F9368E">
        <w:rPr>
          <w:rFonts w:ascii="Tahoma" w:hAnsi="Tahoma" w:cs="Tahoma"/>
          <w:szCs w:val="20"/>
        </w:rPr>
        <w:t>4</w:t>
      </w:r>
      <w:r w:rsidRPr="00F9368E">
        <w:rPr>
          <w:rFonts w:ascii="Tahoma" w:hAnsi="Tahoma" w:cs="Tahoma"/>
          <w:szCs w:val="20"/>
        </w:rPr>
        <w:t>г</w:t>
      </w:r>
      <w:r w:rsidRPr="00F9368E">
        <w:rPr>
          <w:rFonts w:ascii="Tahoma" w:hAnsi="Tahoma" w:cs="Tahoma"/>
          <w:b/>
          <w:szCs w:val="20"/>
        </w:rPr>
        <w:t>.</w:t>
      </w:r>
    </w:p>
    <w:p w14:paraId="313FA2A5" w14:textId="77777777" w:rsidR="00721B66" w:rsidRPr="00F9368E" w:rsidRDefault="00721B66" w:rsidP="00F9368E">
      <w:pPr>
        <w:pStyle w:val="afff2"/>
        <w:rPr>
          <w:rFonts w:ascii="Tahoma" w:hAnsi="Tahoma" w:cs="Tahoma"/>
          <w:bCs/>
          <w:sz w:val="20"/>
          <w:szCs w:val="20"/>
        </w:rPr>
      </w:pPr>
    </w:p>
    <w:p w14:paraId="714F6370" w14:textId="77777777" w:rsidR="00721B66" w:rsidRPr="00F9368E" w:rsidRDefault="00721B66" w:rsidP="00F9368E">
      <w:pPr>
        <w:pStyle w:val="afff2"/>
        <w:jc w:val="center"/>
        <w:rPr>
          <w:rFonts w:ascii="Tahoma" w:hAnsi="Tahoma" w:cs="Tahoma"/>
          <w:b/>
          <w:bCs/>
          <w:color w:val="auto"/>
          <w:sz w:val="20"/>
          <w:szCs w:val="20"/>
        </w:rPr>
      </w:pPr>
      <w:r w:rsidRPr="00F9368E">
        <w:rPr>
          <w:rFonts w:ascii="Tahoma" w:hAnsi="Tahoma" w:cs="Tahoma"/>
          <w:b/>
          <w:bCs/>
          <w:color w:val="auto"/>
          <w:sz w:val="20"/>
          <w:szCs w:val="20"/>
        </w:rPr>
        <w:t>Расчет стоимости услуг</w:t>
      </w:r>
    </w:p>
    <w:p w14:paraId="0DA6B52E" w14:textId="1CF52DC7" w:rsidR="00721B66" w:rsidRPr="00F9368E" w:rsidRDefault="00721B66" w:rsidP="00F9368E">
      <w:pPr>
        <w:pStyle w:val="afff2"/>
        <w:jc w:val="center"/>
        <w:rPr>
          <w:rFonts w:ascii="Tahoma" w:hAnsi="Tahoma" w:cs="Tahoma"/>
          <w:b/>
          <w:bCs/>
          <w:color w:val="auto"/>
          <w:sz w:val="20"/>
          <w:szCs w:val="20"/>
        </w:rPr>
      </w:pPr>
    </w:p>
    <w:tbl>
      <w:tblPr>
        <w:tblStyle w:val="12"/>
        <w:tblW w:w="5000" w:type="pct"/>
        <w:tblLook w:val="04A0" w:firstRow="1" w:lastRow="0" w:firstColumn="1" w:lastColumn="0" w:noHBand="0" w:noVBand="1"/>
      </w:tblPr>
      <w:tblGrid>
        <w:gridCol w:w="665"/>
        <w:gridCol w:w="4728"/>
        <w:gridCol w:w="1910"/>
        <w:gridCol w:w="1266"/>
        <w:gridCol w:w="1343"/>
      </w:tblGrid>
      <w:tr w:rsidR="00061000" w:rsidRPr="00F9368E" w14:paraId="293491C5" w14:textId="5373EDBD" w:rsidTr="00AF3DBA">
        <w:trPr>
          <w:trHeight w:val="558"/>
          <w:tblHeader/>
        </w:trPr>
        <w:tc>
          <w:tcPr>
            <w:tcW w:w="261" w:type="pct"/>
            <w:vAlign w:val="center"/>
          </w:tcPr>
          <w:p w14:paraId="254D5A02" w14:textId="77777777" w:rsidR="00061000" w:rsidRPr="00F9368E" w:rsidRDefault="00061000" w:rsidP="00F9368E">
            <w:pPr>
              <w:spacing w:after="0" w:line="240" w:lineRule="auto"/>
              <w:rPr>
                <w:rFonts w:ascii="Tahoma" w:hAnsi="Tahoma" w:cs="Tahoma"/>
                <w:szCs w:val="20"/>
              </w:rPr>
            </w:pPr>
            <w:r w:rsidRPr="00F9368E">
              <w:rPr>
                <w:rFonts w:ascii="Tahoma" w:hAnsi="Tahoma" w:cs="Tahoma"/>
                <w:szCs w:val="20"/>
              </w:rPr>
              <w:t>№ п/п</w:t>
            </w:r>
          </w:p>
        </w:tc>
        <w:tc>
          <w:tcPr>
            <w:tcW w:w="2410" w:type="pct"/>
            <w:vAlign w:val="center"/>
            <w:hideMark/>
          </w:tcPr>
          <w:p w14:paraId="2382B653" w14:textId="77777777" w:rsidR="00061000" w:rsidRPr="00F9368E" w:rsidRDefault="00061000" w:rsidP="00F9368E">
            <w:pPr>
              <w:spacing w:after="0" w:line="240" w:lineRule="auto"/>
              <w:jc w:val="center"/>
              <w:rPr>
                <w:rFonts w:ascii="Tahoma" w:hAnsi="Tahoma" w:cs="Tahoma"/>
                <w:szCs w:val="20"/>
              </w:rPr>
            </w:pPr>
            <w:r w:rsidRPr="00F9368E">
              <w:rPr>
                <w:rFonts w:ascii="Tahoma" w:hAnsi="Tahoma" w:cs="Tahoma"/>
                <w:szCs w:val="20"/>
              </w:rPr>
              <w:t>Наименование Услуги</w:t>
            </w:r>
          </w:p>
        </w:tc>
        <w:tc>
          <w:tcPr>
            <w:tcW w:w="963" w:type="pct"/>
            <w:vAlign w:val="center"/>
          </w:tcPr>
          <w:p w14:paraId="68995F73" w14:textId="77777777" w:rsidR="00061000" w:rsidRPr="00F9368E" w:rsidRDefault="00061000" w:rsidP="00F9368E">
            <w:pPr>
              <w:spacing w:after="0" w:line="240" w:lineRule="auto"/>
              <w:jc w:val="center"/>
              <w:rPr>
                <w:rFonts w:ascii="Tahoma" w:hAnsi="Tahoma" w:cs="Tahoma"/>
                <w:szCs w:val="20"/>
              </w:rPr>
            </w:pPr>
            <w:r w:rsidRPr="00F9368E">
              <w:rPr>
                <w:rFonts w:ascii="Tahoma" w:hAnsi="Tahoma" w:cs="Tahoma"/>
                <w:szCs w:val="20"/>
              </w:rPr>
              <w:t>Ориентировочный объем Услуг, человеко-часы</w:t>
            </w:r>
          </w:p>
        </w:tc>
        <w:tc>
          <w:tcPr>
            <w:tcW w:w="664" w:type="pct"/>
            <w:vAlign w:val="center"/>
          </w:tcPr>
          <w:p w14:paraId="5EEF9BB0" w14:textId="4AF1A5D3" w:rsidR="00061000" w:rsidRPr="00F9368E" w:rsidRDefault="00061000" w:rsidP="00F9368E">
            <w:pPr>
              <w:spacing w:after="0" w:line="240" w:lineRule="auto"/>
              <w:jc w:val="center"/>
              <w:rPr>
                <w:rFonts w:ascii="Tahoma" w:hAnsi="Tahoma" w:cs="Tahoma"/>
                <w:szCs w:val="20"/>
              </w:rPr>
            </w:pPr>
            <w:r w:rsidRPr="00F9368E">
              <w:rPr>
                <w:rFonts w:ascii="Tahoma" w:hAnsi="Tahoma" w:cs="Tahoma"/>
                <w:szCs w:val="20"/>
              </w:rPr>
              <w:t xml:space="preserve">Стоимость чел./часа, </w:t>
            </w:r>
            <w:r w:rsidR="00706B7F">
              <w:rPr>
                <w:rFonts w:ascii="Tahoma" w:hAnsi="Tahoma" w:cs="Tahoma"/>
                <w:szCs w:val="20"/>
              </w:rPr>
              <w:br/>
            </w:r>
            <w:r w:rsidRPr="00F9368E">
              <w:rPr>
                <w:rFonts w:ascii="Tahoma" w:hAnsi="Tahoma" w:cs="Tahoma"/>
                <w:szCs w:val="20"/>
              </w:rPr>
              <w:t>руб. с НДС</w:t>
            </w:r>
          </w:p>
        </w:tc>
        <w:tc>
          <w:tcPr>
            <w:tcW w:w="701" w:type="pct"/>
            <w:vAlign w:val="center"/>
          </w:tcPr>
          <w:p w14:paraId="21744D72" w14:textId="4FFD7EAD" w:rsidR="00061000" w:rsidRPr="00F9368E" w:rsidRDefault="00061000" w:rsidP="00F9368E">
            <w:pPr>
              <w:spacing w:after="0" w:line="240" w:lineRule="auto"/>
              <w:jc w:val="center"/>
              <w:rPr>
                <w:rFonts w:ascii="Tahoma" w:hAnsi="Tahoma" w:cs="Tahoma"/>
                <w:szCs w:val="20"/>
              </w:rPr>
            </w:pPr>
            <w:r w:rsidRPr="00F9368E">
              <w:rPr>
                <w:rFonts w:ascii="Tahoma" w:hAnsi="Tahoma" w:cs="Tahoma"/>
                <w:szCs w:val="20"/>
              </w:rPr>
              <w:t xml:space="preserve">Стоимость услуг, </w:t>
            </w:r>
            <w:r w:rsidR="00706B7F">
              <w:rPr>
                <w:rFonts w:ascii="Tahoma" w:hAnsi="Tahoma" w:cs="Tahoma"/>
                <w:szCs w:val="20"/>
              </w:rPr>
              <w:br/>
            </w:r>
            <w:r w:rsidRPr="00F9368E">
              <w:rPr>
                <w:rFonts w:ascii="Tahoma" w:hAnsi="Tahoma" w:cs="Tahoma"/>
                <w:szCs w:val="20"/>
              </w:rPr>
              <w:t>руб. с НДС</w:t>
            </w:r>
          </w:p>
        </w:tc>
      </w:tr>
      <w:tr w:rsidR="00AF3DBA" w:rsidRPr="00F9368E" w14:paraId="1E12F94E" w14:textId="77777777" w:rsidTr="00AF3DBA">
        <w:trPr>
          <w:trHeight w:val="70"/>
          <w:tblHeader/>
        </w:trPr>
        <w:tc>
          <w:tcPr>
            <w:tcW w:w="261" w:type="pct"/>
            <w:vAlign w:val="center"/>
          </w:tcPr>
          <w:p w14:paraId="348ADCE2" w14:textId="230A4D88" w:rsidR="00AF3DBA" w:rsidRPr="00F9368E" w:rsidRDefault="00AF3DBA" w:rsidP="00F9368E">
            <w:pPr>
              <w:spacing w:after="0" w:line="240" w:lineRule="auto"/>
              <w:rPr>
                <w:rFonts w:ascii="Tahoma" w:hAnsi="Tahoma" w:cs="Tahoma"/>
                <w:szCs w:val="20"/>
              </w:rPr>
            </w:pPr>
            <w:r>
              <w:rPr>
                <w:rFonts w:ascii="Tahoma" w:hAnsi="Tahoma" w:cs="Tahoma"/>
                <w:szCs w:val="20"/>
              </w:rPr>
              <w:t>1.</w:t>
            </w:r>
          </w:p>
        </w:tc>
        <w:tc>
          <w:tcPr>
            <w:tcW w:w="4739" w:type="pct"/>
            <w:gridSpan w:val="4"/>
            <w:vAlign w:val="center"/>
          </w:tcPr>
          <w:p w14:paraId="6D818D34" w14:textId="05225E9B" w:rsidR="00AF3DBA" w:rsidRPr="00F9368E" w:rsidRDefault="00AF3DBA" w:rsidP="00AF3DBA">
            <w:pPr>
              <w:spacing w:after="0" w:line="240" w:lineRule="auto"/>
              <w:jc w:val="both"/>
              <w:rPr>
                <w:rFonts w:ascii="Tahoma" w:hAnsi="Tahoma" w:cs="Tahoma"/>
                <w:szCs w:val="20"/>
              </w:rPr>
            </w:pPr>
            <w:r w:rsidRPr="00DB625F">
              <w:rPr>
                <w:rFonts w:ascii="Tahoma" w:eastAsia="Times New Roman" w:hAnsi="Tahoma" w:cs="Tahoma"/>
                <w:color w:val="000000"/>
                <w:szCs w:val="20"/>
              </w:rPr>
              <w:t xml:space="preserve">Доработка функционала корпоративной информационной системы </w:t>
            </w:r>
            <w:r w:rsidRPr="00DB625F">
              <w:rPr>
                <w:rFonts w:ascii="Tahoma" w:eastAsia="Times New Roman" w:hAnsi="Tahoma" w:cs="Tahoma"/>
                <w:bCs/>
                <w:szCs w:val="20"/>
              </w:rPr>
              <w:t>1</w:t>
            </w:r>
            <w:proofErr w:type="gramStart"/>
            <w:r w:rsidRPr="00DB625F">
              <w:rPr>
                <w:rFonts w:ascii="Tahoma" w:eastAsia="Times New Roman" w:hAnsi="Tahoma" w:cs="Tahoma"/>
                <w:bCs/>
                <w:szCs w:val="20"/>
              </w:rPr>
              <w:t>С:Энергобиллинг</w:t>
            </w:r>
            <w:proofErr w:type="gramEnd"/>
            <w:r w:rsidRPr="00DB625F">
              <w:rPr>
                <w:rFonts w:ascii="Tahoma" w:eastAsia="Times New Roman" w:hAnsi="Tahoma" w:cs="Tahoma"/>
                <w:color w:val="000000"/>
                <w:szCs w:val="20"/>
              </w:rPr>
              <w:t xml:space="preserve"> в соответствии с Фиксированным перечнем Услуг</w:t>
            </w:r>
            <w:r>
              <w:rPr>
                <w:rFonts w:ascii="Tahoma" w:eastAsia="Times New Roman" w:hAnsi="Tahoma" w:cs="Tahoma"/>
                <w:color w:val="000000"/>
                <w:szCs w:val="20"/>
              </w:rPr>
              <w:t>:</w:t>
            </w:r>
          </w:p>
        </w:tc>
      </w:tr>
      <w:tr w:rsidR="000410D6" w:rsidRPr="00F9368E" w14:paraId="05A21603" w14:textId="05CBC378" w:rsidTr="00AF3DBA">
        <w:trPr>
          <w:trHeight w:val="221"/>
        </w:trPr>
        <w:tc>
          <w:tcPr>
            <w:tcW w:w="261" w:type="pct"/>
          </w:tcPr>
          <w:p w14:paraId="60C8FC72" w14:textId="5D4D2D80" w:rsidR="000410D6" w:rsidRPr="00F9368E" w:rsidRDefault="00061000" w:rsidP="00F9368E">
            <w:pPr>
              <w:spacing w:after="0" w:line="240" w:lineRule="auto"/>
              <w:rPr>
                <w:rFonts w:ascii="Tahoma" w:hAnsi="Tahoma" w:cs="Tahoma"/>
                <w:szCs w:val="20"/>
              </w:rPr>
            </w:pPr>
            <w:r w:rsidRPr="00F9368E">
              <w:rPr>
                <w:rFonts w:ascii="Tahoma" w:hAnsi="Tahoma" w:cs="Tahoma"/>
                <w:szCs w:val="20"/>
              </w:rPr>
              <w:t>1.</w:t>
            </w:r>
            <w:r w:rsidR="00AF3DBA">
              <w:rPr>
                <w:rFonts w:ascii="Tahoma" w:hAnsi="Tahoma" w:cs="Tahoma"/>
                <w:szCs w:val="20"/>
              </w:rPr>
              <w:t>1.</w:t>
            </w:r>
          </w:p>
        </w:tc>
        <w:tc>
          <w:tcPr>
            <w:tcW w:w="2410" w:type="pct"/>
            <w:hideMark/>
          </w:tcPr>
          <w:p w14:paraId="19897F01" w14:textId="6C6D4A0A" w:rsidR="000410D6" w:rsidRPr="00F9368E" w:rsidRDefault="000410D6" w:rsidP="00F9368E">
            <w:pPr>
              <w:spacing w:after="0" w:line="240" w:lineRule="auto"/>
              <w:rPr>
                <w:rFonts w:ascii="Tahoma" w:hAnsi="Tahoma" w:cs="Tahoma"/>
                <w:szCs w:val="20"/>
              </w:rPr>
            </w:pPr>
            <w:r w:rsidRPr="00F9368E">
              <w:rPr>
                <w:rFonts w:ascii="Tahoma" w:hAnsi="Tahoma" w:cs="Tahoma"/>
                <w:szCs w:val="20"/>
              </w:rPr>
              <w:t>Модификация теплового расчета (в части расчёта некачественной поставки в зонах не ЦЗТ)</w:t>
            </w:r>
            <w:r w:rsidR="006248FC">
              <w:rPr>
                <w:rFonts w:ascii="Tahoma" w:hAnsi="Tahoma" w:cs="Tahoma"/>
                <w:szCs w:val="20"/>
              </w:rPr>
              <w:t>.</w:t>
            </w:r>
          </w:p>
        </w:tc>
        <w:tc>
          <w:tcPr>
            <w:tcW w:w="963" w:type="pct"/>
          </w:tcPr>
          <w:p w14:paraId="4AD9F7D2" w14:textId="77777777" w:rsidR="000410D6" w:rsidRPr="00F9368E" w:rsidRDefault="000410D6" w:rsidP="00F9368E">
            <w:pPr>
              <w:spacing w:after="0" w:line="240" w:lineRule="auto"/>
              <w:jc w:val="center"/>
              <w:rPr>
                <w:rFonts w:ascii="Tahoma" w:hAnsi="Tahoma" w:cs="Tahoma"/>
                <w:szCs w:val="20"/>
                <w:lang w:eastAsia="en-US"/>
              </w:rPr>
            </w:pPr>
            <w:r w:rsidRPr="00F9368E">
              <w:rPr>
                <w:rFonts w:ascii="Tahoma" w:hAnsi="Tahoma" w:cs="Tahoma"/>
                <w:szCs w:val="20"/>
                <w:lang w:eastAsia="en-US"/>
              </w:rPr>
              <w:t>40</w:t>
            </w:r>
          </w:p>
        </w:tc>
        <w:tc>
          <w:tcPr>
            <w:tcW w:w="664" w:type="pct"/>
          </w:tcPr>
          <w:p w14:paraId="2704FE72" w14:textId="7D41D90B" w:rsidR="000410D6" w:rsidRPr="00F9368E" w:rsidRDefault="000410D6" w:rsidP="00F9368E">
            <w:pPr>
              <w:spacing w:after="0" w:line="240" w:lineRule="auto"/>
              <w:rPr>
                <w:rFonts w:ascii="Tahoma" w:hAnsi="Tahoma" w:cs="Tahoma"/>
                <w:szCs w:val="20"/>
                <w:lang w:eastAsia="en-US"/>
              </w:rPr>
            </w:pPr>
          </w:p>
        </w:tc>
        <w:tc>
          <w:tcPr>
            <w:tcW w:w="701" w:type="pct"/>
          </w:tcPr>
          <w:p w14:paraId="751676C8" w14:textId="77777777" w:rsidR="000410D6" w:rsidRPr="00F9368E" w:rsidRDefault="000410D6" w:rsidP="00F9368E">
            <w:pPr>
              <w:spacing w:after="0" w:line="240" w:lineRule="auto"/>
              <w:rPr>
                <w:rFonts w:ascii="Tahoma" w:hAnsi="Tahoma" w:cs="Tahoma"/>
                <w:szCs w:val="20"/>
                <w:lang w:eastAsia="en-US"/>
              </w:rPr>
            </w:pPr>
          </w:p>
        </w:tc>
      </w:tr>
      <w:tr w:rsidR="000410D6" w:rsidRPr="00F9368E" w14:paraId="783E0231" w14:textId="79D7CC97" w:rsidTr="00AF3DBA">
        <w:trPr>
          <w:trHeight w:val="70"/>
        </w:trPr>
        <w:tc>
          <w:tcPr>
            <w:tcW w:w="261" w:type="pct"/>
          </w:tcPr>
          <w:p w14:paraId="36332637" w14:textId="74D77232" w:rsidR="000410D6" w:rsidRPr="00F9368E" w:rsidRDefault="00AF3DBA" w:rsidP="00F9368E">
            <w:pPr>
              <w:spacing w:after="0" w:line="240" w:lineRule="auto"/>
              <w:rPr>
                <w:rFonts w:ascii="Tahoma" w:hAnsi="Tahoma" w:cs="Tahoma"/>
                <w:szCs w:val="20"/>
              </w:rPr>
            </w:pPr>
            <w:r>
              <w:rPr>
                <w:rFonts w:ascii="Tahoma" w:hAnsi="Tahoma" w:cs="Tahoma"/>
                <w:szCs w:val="20"/>
              </w:rPr>
              <w:t>1.</w:t>
            </w:r>
            <w:r w:rsidR="00061000" w:rsidRPr="00F9368E">
              <w:rPr>
                <w:rFonts w:ascii="Tahoma" w:hAnsi="Tahoma" w:cs="Tahoma"/>
                <w:szCs w:val="20"/>
              </w:rPr>
              <w:t>2.</w:t>
            </w:r>
          </w:p>
        </w:tc>
        <w:tc>
          <w:tcPr>
            <w:tcW w:w="2410" w:type="pct"/>
            <w:hideMark/>
          </w:tcPr>
          <w:p w14:paraId="634DDD80" w14:textId="37BE4E94" w:rsidR="000410D6" w:rsidRPr="00F9368E" w:rsidRDefault="000410D6" w:rsidP="00F9368E">
            <w:pPr>
              <w:spacing w:after="0" w:line="240" w:lineRule="auto"/>
              <w:rPr>
                <w:rFonts w:ascii="Tahoma" w:hAnsi="Tahoma" w:cs="Tahoma"/>
                <w:szCs w:val="20"/>
              </w:rPr>
            </w:pPr>
            <w:r w:rsidRPr="00F9368E">
              <w:rPr>
                <w:rFonts w:ascii="Tahoma" w:hAnsi="Tahoma" w:cs="Tahoma"/>
                <w:szCs w:val="20"/>
              </w:rPr>
              <w:t>Средние показания по ИПУ не зарегистрированный в системе</w:t>
            </w:r>
            <w:r w:rsidR="006248FC">
              <w:rPr>
                <w:rFonts w:ascii="Tahoma" w:hAnsi="Tahoma" w:cs="Tahoma"/>
                <w:szCs w:val="20"/>
              </w:rPr>
              <w:t>.</w:t>
            </w:r>
          </w:p>
        </w:tc>
        <w:tc>
          <w:tcPr>
            <w:tcW w:w="963" w:type="pct"/>
          </w:tcPr>
          <w:p w14:paraId="3D376951" w14:textId="77777777" w:rsidR="000410D6" w:rsidRPr="00F9368E" w:rsidRDefault="000410D6" w:rsidP="00F9368E">
            <w:pPr>
              <w:spacing w:after="0" w:line="240" w:lineRule="auto"/>
              <w:jc w:val="center"/>
              <w:rPr>
                <w:rFonts w:ascii="Tahoma" w:hAnsi="Tahoma" w:cs="Tahoma"/>
                <w:szCs w:val="20"/>
              </w:rPr>
            </w:pPr>
            <w:r w:rsidRPr="00F9368E">
              <w:rPr>
                <w:rFonts w:ascii="Tahoma" w:hAnsi="Tahoma" w:cs="Tahoma"/>
                <w:szCs w:val="20"/>
              </w:rPr>
              <w:t>40</w:t>
            </w:r>
          </w:p>
        </w:tc>
        <w:tc>
          <w:tcPr>
            <w:tcW w:w="664" w:type="pct"/>
          </w:tcPr>
          <w:p w14:paraId="11D01EE5" w14:textId="623082B1" w:rsidR="000410D6" w:rsidRPr="00F9368E" w:rsidRDefault="000410D6" w:rsidP="00F9368E">
            <w:pPr>
              <w:spacing w:after="0" w:line="240" w:lineRule="auto"/>
              <w:rPr>
                <w:rFonts w:ascii="Tahoma" w:hAnsi="Tahoma" w:cs="Tahoma"/>
                <w:szCs w:val="20"/>
              </w:rPr>
            </w:pPr>
          </w:p>
        </w:tc>
        <w:tc>
          <w:tcPr>
            <w:tcW w:w="701" w:type="pct"/>
          </w:tcPr>
          <w:p w14:paraId="66D0B976" w14:textId="77777777" w:rsidR="000410D6" w:rsidRPr="00F9368E" w:rsidRDefault="000410D6" w:rsidP="00F9368E">
            <w:pPr>
              <w:spacing w:after="0" w:line="240" w:lineRule="auto"/>
              <w:rPr>
                <w:rFonts w:ascii="Tahoma" w:hAnsi="Tahoma" w:cs="Tahoma"/>
                <w:szCs w:val="20"/>
              </w:rPr>
            </w:pPr>
          </w:p>
        </w:tc>
      </w:tr>
      <w:tr w:rsidR="000410D6" w:rsidRPr="00F9368E" w14:paraId="4DF243D3" w14:textId="7067C067" w:rsidTr="00AF3DBA">
        <w:trPr>
          <w:trHeight w:val="70"/>
        </w:trPr>
        <w:tc>
          <w:tcPr>
            <w:tcW w:w="261" w:type="pct"/>
          </w:tcPr>
          <w:p w14:paraId="7DE70B2E" w14:textId="0844DB2F" w:rsidR="000410D6" w:rsidRPr="00F9368E" w:rsidRDefault="00AF3DBA" w:rsidP="00F9368E">
            <w:pPr>
              <w:spacing w:after="0" w:line="240" w:lineRule="auto"/>
              <w:rPr>
                <w:rFonts w:ascii="Tahoma" w:hAnsi="Tahoma" w:cs="Tahoma"/>
                <w:szCs w:val="20"/>
              </w:rPr>
            </w:pPr>
            <w:r>
              <w:rPr>
                <w:rFonts w:ascii="Tahoma" w:hAnsi="Tahoma" w:cs="Tahoma"/>
                <w:szCs w:val="20"/>
              </w:rPr>
              <w:t>1.</w:t>
            </w:r>
            <w:r w:rsidR="00061000" w:rsidRPr="00F9368E">
              <w:rPr>
                <w:rFonts w:ascii="Tahoma" w:hAnsi="Tahoma" w:cs="Tahoma"/>
                <w:szCs w:val="20"/>
              </w:rPr>
              <w:t xml:space="preserve">3. </w:t>
            </w:r>
          </w:p>
        </w:tc>
        <w:tc>
          <w:tcPr>
            <w:tcW w:w="2410" w:type="pct"/>
            <w:hideMark/>
          </w:tcPr>
          <w:p w14:paraId="23A4EDCE" w14:textId="1AD961CE" w:rsidR="000410D6" w:rsidRPr="00F9368E" w:rsidRDefault="000410D6" w:rsidP="00F9368E">
            <w:pPr>
              <w:spacing w:after="0" w:line="240" w:lineRule="auto"/>
              <w:rPr>
                <w:rFonts w:ascii="Tahoma" w:hAnsi="Tahoma" w:cs="Tahoma"/>
                <w:szCs w:val="20"/>
              </w:rPr>
            </w:pPr>
            <w:r w:rsidRPr="00F9368E">
              <w:rPr>
                <w:rFonts w:ascii="Tahoma" w:hAnsi="Tahoma" w:cs="Tahoma"/>
                <w:szCs w:val="20"/>
              </w:rPr>
              <w:t xml:space="preserve">Интеграция с </w:t>
            </w:r>
            <w:proofErr w:type="spellStart"/>
            <w:r w:rsidRPr="00F9368E">
              <w:rPr>
                <w:rFonts w:ascii="Tahoma" w:hAnsi="Tahoma" w:cs="Tahoma"/>
                <w:szCs w:val="20"/>
              </w:rPr>
              <w:t>МетеоИнфо</w:t>
            </w:r>
            <w:proofErr w:type="spellEnd"/>
            <w:r w:rsidR="006248FC">
              <w:rPr>
                <w:rFonts w:ascii="Tahoma" w:hAnsi="Tahoma" w:cs="Tahoma"/>
                <w:szCs w:val="20"/>
              </w:rPr>
              <w:t>.</w:t>
            </w:r>
          </w:p>
        </w:tc>
        <w:tc>
          <w:tcPr>
            <w:tcW w:w="963" w:type="pct"/>
          </w:tcPr>
          <w:p w14:paraId="0943C8B0" w14:textId="77777777" w:rsidR="000410D6" w:rsidRPr="00F9368E" w:rsidRDefault="000410D6" w:rsidP="00F9368E">
            <w:pPr>
              <w:spacing w:after="0" w:line="240" w:lineRule="auto"/>
              <w:jc w:val="center"/>
              <w:rPr>
                <w:rFonts w:ascii="Tahoma" w:hAnsi="Tahoma" w:cs="Tahoma"/>
                <w:szCs w:val="20"/>
              </w:rPr>
            </w:pPr>
            <w:r w:rsidRPr="00F9368E">
              <w:rPr>
                <w:rFonts w:ascii="Tahoma" w:hAnsi="Tahoma" w:cs="Tahoma"/>
                <w:szCs w:val="20"/>
              </w:rPr>
              <w:t>80</w:t>
            </w:r>
          </w:p>
        </w:tc>
        <w:tc>
          <w:tcPr>
            <w:tcW w:w="664" w:type="pct"/>
          </w:tcPr>
          <w:p w14:paraId="0876BB0B" w14:textId="7A129857" w:rsidR="000410D6" w:rsidRPr="00F9368E" w:rsidRDefault="000410D6" w:rsidP="00F9368E">
            <w:pPr>
              <w:spacing w:after="0" w:line="240" w:lineRule="auto"/>
              <w:rPr>
                <w:rFonts w:ascii="Tahoma" w:hAnsi="Tahoma" w:cs="Tahoma"/>
                <w:szCs w:val="20"/>
              </w:rPr>
            </w:pPr>
          </w:p>
        </w:tc>
        <w:tc>
          <w:tcPr>
            <w:tcW w:w="701" w:type="pct"/>
          </w:tcPr>
          <w:p w14:paraId="574D15C5" w14:textId="77777777" w:rsidR="000410D6" w:rsidRPr="00F9368E" w:rsidRDefault="000410D6" w:rsidP="00F9368E">
            <w:pPr>
              <w:spacing w:after="0" w:line="240" w:lineRule="auto"/>
              <w:rPr>
                <w:rFonts w:ascii="Tahoma" w:hAnsi="Tahoma" w:cs="Tahoma"/>
                <w:szCs w:val="20"/>
              </w:rPr>
            </w:pPr>
          </w:p>
        </w:tc>
      </w:tr>
      <w:tr w:rsidR="000410D6" w:rsidRPr="00F9368E" w14:paraId="665BB4D3" w14:textId="43490533" w:rsidTr="00AF3DBA">
        <w:trPr>
          <w:trHeight w:val="235"/>
        </w:trPr>
        <w:tc>
          <w:tcPr>
            <w:tcW w:w="261" w:type="pct"/>
          </w:tcPr>
          <w:p w14:paraId="6220E3A5" w14:textId="42524126" w:rsidR="000410D6" w:rsidRPr="00AF3DBA" w:rsidRDefault="00AF3DBA" w:rsidP="00AF3DBA">
            <w:pPr>
              <w:spacing w:after="0" w:line="240" w:lineRule="auto"/>
              <w:rPr>
                <w:rFonts w:ascii="Tahoma" w:hAnsi="Tahoma" w:cs="Tahoma"/>
                <w:szCs w:val="20"/>
              </w:rPr>
            </w:pPr>
            <w:r>
              <w:rPr>
                <w:rFonts w:ascii="Tahoma" w:hAnsi="Tahoma" w:cs="Tahoma"/>
                <w:szCs w:val="20"/>
              </w:rPr>
              <w:t>1.4.</w:t>
            </w:r>
          </w:p>
        </w:tc>
        <w:tc>
          <w:tcPr>
            <w:tcW w:w="2410" w:type="pct"/>
          </w:tcPr>
          <w:p w14:paraId="22CA23A9" w14:textId="2089CDBE" w:rsidR="000410D6" w:rsidRPr="00F9368E" w:rsidRDefault="000410D6" w:rsidP="00F9368E">
            <w:pPr>
              <w:spacing w:after="0" w:line="240" w:lineRule="auto"/>
              <w:rPr>
                <w:rFonts w:ascii="Tahoma" w:hAnsi="Tahoma" w:cs="Tahoma"/>
                <w:szCs w:val="20"/>
              </w:rPr>
            </w:pPr>
            <w:r w:rsidRPr="00F9368E">
              <w:rPr>
                <w:rFonts w:ascii="Tahoma" w:hAnsi="Tahoma" w:cs="Tahoma"/>
                <w:szCs w:val="20"/>
              </w:rPr>
              <w:t>Изменение функционала автоматического изменения нормативов ОДН на ГВС в Строении</w:t>
            </w:r>
            <w:r w:rsidR="006248FC">
              <w:rPr>
                <w:rFonts w:ascii="Tahoma" w:hAnsi="Tahoma" w:cs="Tahoma"/>
                <w:szCs w:val="20"/>
              </w:rPr>
              <w:t>.</w:t>
            </w:r>
          </w:p>
        </w:tc>
        <w:tc>
          <w:tcPr>
            <w:tcW w:w="963" w:type="pct"/>
          </w:tcPr>
          <w:p w14:paraId="3FC6C164" w14:textId="77777777" w:rsidR="000410D6" w:rsidRPr="00F9368E" w:rsidRDefault="000410D6" w:rsidP="00F9368E">
            <w:pPr>
              <w:spacing w:after="0" w:line="240" w:lineRule="auto"/>
              <w:jc w:val="center"/>
              <w:rPr>
                <w:rFonts w:ascii="Tahoma" w:hAnsi="Tahoma" w:cs="Tahoma"/>
                <w:szCs w:val="20"/>
              </w:rPr>
            </w:pPr>
            <w:r w:rsidRPr="00F9368E">
              <w:rPr>
                <w:rFonts w:ascii="Tahoma" w:hAnsi="Tahoma" w:cs="Tahoma"/>
                <w:szCs w:val="20"/>
              </w:rPr>
              <w:t>50</w:t>
            </w:r>
          </w:p>
        </w:tc>
        <w:tc>
          <w:tcPr>
            <w:tcW w:w="664" w:type="pct"/>
          </w:tcPr>
          <w:p w14:paraId="46F5FF9B" w14:textId="366B2BDB" w:rsidR="000410D6" w:rsidRPr="00F9368E" w:rsidRDefault="000410D6" w:rsidP="00F9368E">
            <w:pPr>
              <w:spacing w:after="0" w:line="240" w:lineRule="auto"/>
              <w:rPr>
                <w:rFonts w:ascii="Tahoma" w:hAnsi="Tahoma" w:cs="Tahoma"/>
                <w:szCs w:val="20"/>
              </w:rPr>
            </w:pPr>
          </w:p>
        </w:tc>
        <w:tc>
          <w:tcPr>
            <w:tcW w:w="701" w:type="pct"/>
          </w:tcPr>
          <w:p w14:paraId="63595F2D" w14:textId="77777777" w:rsidR="000410D6" w:rsidRPr="00F9368E" w:rsidRDefault="000410D6" w:rsidP="00F9368E">
            <w:pPr>
              <w:spacing w:after="0" w:line="240" w:lineRule="auto"/>
              <w:rPr>
                <w:rFonts w:ascii="Tahoma" w:hAnsi="Tahoma" w:cs="Tahoma"/>
                <w:szCs w:val="20"/>
              </w:rPr>
            </w:pPr>
          </w:p>
        </w:tc>
      </w:tr>
      <w:tr w:rsidR="000410D6" w:rsidRPr="00F9368E" w14:paraId="29EA7ABE" w14:textId="76A51F88" w:rsidTr="00AF3DBA">
        <w:trPr>
          <w:trHeight w:val="121"/>
        </w:trPr>
        <w:tc>
          <w:tcPr>
            <w:tcW w:w="261" w:type="pct"/>
          </w:tcPr>
          <w:p w14:paraId="6734E27C" w14:textId="2E3BE06F" w:rsidR="000410D6" w:rsidRPr="00AF3DBA" w:rsidRDefault="00AF3DBA" w:rsidP="00AF3DBA">
            <w:pPr>
              <w:spacing w:after="0" w:line="240" w:lineRule="auto"/>
              <w:rPr>
                <w:rFonts w:ascii="Tahoma" w:hAnsi="Tahoma" w:cs="Tahoma"/>
                <w:szCs w:val="20"/>
              </w:rPr>
            </w:pPr>
            <w:r>
              <w:rPr>
                <w:rFonts w:ascii="Tahoma" w:hAnsi="Tahoma" w:cs="Tahoma"/>
                <w:szCs w:val="20"/>
              </w:rPr>
              <w:t>1.5.</w:t>
            </w:r>
          </w:p>
        </w:tc>
        <w:tc>
          <w:tcPr>
            <w:tcW w:w="2410" w:type="pct"/>
          </w:tcPr>
          <w:p w14:paraId="72E19519" w14:textId="61A6A473" w:rsidR="000410D6" w:rsidRPr="00F9368E" w:rsidRDefault="000410D6" w:rsidP="00F9368E">
            <w:pPr>
              <w:spacing w:after="0" w:line="240" w:lineRule="auto"/>
              <w:rPr>
                <w:rFonts w:ascii="Tahoma" w:hAnsi="Tahoma" w:cs="Tahoma"/>
                <w:szCs w:val="20"/>
              </w:rPr>
            </w:pPr>
            <w:r w:rsidRPr="00F9368E">
              <w:rPr>
                <w:rFonts w:ascii="Tahoma" w:hAnsi="Tahoma" w:cs="Tahoma"/>
                <w:szCs w:val="20"/>
              </w:rPr>
              <w:t>Создание функционала приема данных из системы АПИЕГРН</w:t>
            </w:r>
            <w:r w:rsidR="006248FC">
              <w:rPr>
                <w:rFonts w:ascii="Tahoma" w:hAnsi="Tahoma" w:cs="Tahoma"/>
                <w:szCs w:val="20"/>
              </w:rPr>
              <w:t>.</w:t>
            </w:r>
          </w:p>
        </w:tc>
        <w:tc>
          <w:tcPr>
            <w:tcW w:w="963" w:type="pct"/>
          </w:tcPr>
          <w:p w14:paraId="5321C90E" w14:textId="77777777" w:rsidR="000410D6" w:rsidRPr="00F9368E" w:rsidRDefault="000410D6" w:rsidP="00F9368E">
            <w:pPr>
              <w:spacing w:after="0" w:line="240" w:lineRule="auto"/>
              <w:jc w:val="center"/>
              <w:rPr>
                <w:rFonts w:ascii="Tahoma" w:hAnsi="Tahoma" w:cs="Tahoma"/>
                <w:szCs w:val="20"/>
              </w:rPr>
            </w:pPr>
            <w:r w:rsidRPr="00F9368E">
              <w:rPr>
                <w:rFonts w:ascii="Tahoma" w:hAnsi="Tahoma" w:cs="Tahoma"/>
                <w:szCs w:val="20"/>
              </w:rPr>
              <w:t>80</w:t>
            </w:r>
          </w:p>
        </w:tc>
        <w:tc>
          <w:tcPr>
            <w:tcW w:w="664" w:type="pct"/>
          </w:tcPr>
          <w:p w14:paraId="6688D1EE" w14:textId="487E39EA" w:rsidR="000410D6" w:rsidRPr="00F9368E" w:rsidRDefault="000410D6" w:rsidP="00F9368E">
            <w:pPr>
              <w:spacing w:after="0" w:line="240" w:lineRule="auto"/>
              <w:rPr>
                <w:rFonts w:ascii="Tahoma" w:hAnsi="Tahoma" w:cs="Tahoma"/>
                <w:szCs w:val="20"/>
              </w:rPr>
            </w:pPr>
          </w:p>
        </w:tc>
        <w:tc>
          <w:tcPr>
            <w:tcW w:w="701" w:type="pct"/>
          </w:tcPr>
          <w:p w14:paraId="37B78A9C" w14:textId="77777777" w:rsidR="000410D6" w:rsidRPr="00F9368E" w:rsidRDefault="000410D6" w:rsidP="00F9368E">
            <w:pPr>
              <w:spacing w:after="0" w:line="240" w:lineRule="auto"/>
              <w:rPr>
                <w:rFonts w:ascii="Tahoma" w:hAnsi="Tahoma" w:cs="Tahoma"/>
                <w:szCs w:val="20"/>
              </w:rPr>
            </w:pPr>
          </w:p>
        </w:tc>
      </w:tr>
      <w:tr w:rsidR="000410D6" w:rsidRPr="00F9368E" w14:paraId="08465394" w14:textId="174D5339" w:rsidTr="00AF3DBA">
        <w:trPr>
          <w:trHeight w:val="70"/>
        </w:trPr>
        <w:tc>
          <w:tcPr>
            <w:tcW w:w="261" w:type="pct"/>
          </w:tcPr>
          <w:p w14:paraId="2373985A" w14:textId="73948B75" w:rsidR="000410D6" w:rsidRPr="00F9368E" w:rsidRDefault="00AF3DBA" w:rsidP="00AF3DBA">
            <w:pPr>
              <w:pStyle w:val="afffa"/>
              <w:spacing w:after="0" w:line="240" w:lineRule="auto"/>
              <w:ind w:left="0"/>
              <w:rPr>
                <w:rFonts w:ascii="Tahoma" w:hAnsi="Tahoma" w:cs="Tahoma"/>
                <w:szCs w:val="20"/>
              </w:rPr>
            </w:pPr>
            <w:r>
              <w:rPr>
                <w:rFonts w:ascii="Tahoma" w:hAnsi="Tahoma" w:cs="Tahoma"/>
                <w:szCs w:val="20"/>
              </w:rPr>
              <w:t>1.6.</w:t>
            </w:r>
          </w:p>
        </w:tc>
        <w:tc>
          <w:tcPr>
            <w:tcW w:w="2410" w:type="pct"/>
          </w:tcPr>
          <w:p w14:paraId="24A8798E" w14:textId="50FFB2FB" w:rsidR="000410D6" w:rsidRPr="00F9368E" w:rsidRDefault="000410D6" w:rsidP="00F9368E">
            <w:pPr>
              <w:spacing w:after="0" w:line="240" w:lineRule="auto"/>
              <w:rPr>
                <w:rFonts w:ascii="Tahoma" w:hAnsi="Tahoma" w:cs="Tahoma"/>
                <w:szCs w:val="20"/>
              </w:rPr>
            </w:pPr>
            <w:r w:rsidRPr="00F9368E">
              <w:rPr>
                <w:rFonts w:ascii="Tahoma" w:hAnsi="Tahoma" w:cs="Tahoma"/>
                <w:szCs w:val="20"/>
              </w:rPr>
              <w:t>Разработка вкладки для визуализации нестандартных методов расчета в справочнике «Строения»</w:t>
            </w:r>
            <w:r w:rsidR="006248FC">
              <w:rPr>
                <w:rFonts w:ascii="Tahoma" w:hAnsi="Tahoma" w:cs="Tahoma"/>
                <w:szCs w:val="20"/>
              </w:rPr>
              <w:t>.</w:t>
            </w:r>
          </w:p>
        </w:tc>
        <w:tc>
          <w:tcPr>
            <w:tcW w:w="963" w:type="pct"/>
          </w:tcPr>
          <w:p w14:paraId="6E4C13A6" w14:textId="77777777" w:rsidR="000410D6" w:rsidRPr="00F9368E" w:rsidRDefault="000410D6" w:rsidP="00F9368E">
            <w:pPr>
              <w:spacing w:after="0" w:line="240" w:lineRule="auto"/>
              <w:jc w:val="center"/>
              <w:rPr>
                <w:rFonts w:ascii="Tahoma" w:hAnsi="Tahoma" w:cs="Tahoma"/>
                <w:szCs w:val="20"/>
              </w:rPr>
            </w:pPr>
            <w:r w:rsidRPr="00F9368E">
              <w:rPr>
                <w:rFonts w:ascii="Tahoma" w:hAnsi="Tahoma" w:cs="Tahoma"/>
                <w:szCs w:val="20"/>
              </w:rPr>
              <w:t>20</w:t>
            </w:r>
          </w:p>
        </w:tc>
        <w:tc>
          <w:tcPr>
            <w:tcW w:w="664" w:type="pct"/>
          </w:tcPr>
          <w:p w14:paraId="779ACA0D" w14:textId="2D80992E" w:rsidR="000410D6" w:rsidRPr="00F9368E" w:rsidRDefault="000410D6" w:rsidP="00F9368E">
            <w:pPr>
              <w:spacing w:after="0" w:line="240" w:lineRule="auto"/>
              <w:rPr>
                <w:rFonts w:ascii="Tahoma" w:hAnsi="Tahoma" w:cs="Tahoma"/>
                <w:szCs w:val="20"/>
              </w:rPr>
            </w:pPr>
          </w:p>
        </w:tc>
        <w:tc>
          <w:tcPr>
            <w:tcW w:w="701" w:type="pct"/>
          </w:tcPr>
          <w:p w14:paraId="0C7E6F4D" w14:textId="77777777" w:rsidR="000410D6" w:rsidRPr="00F9368E" w:rsidRDefault="000410D6" w:rsidP="00F9368E">
            <w:pPr>
              <w:spacing w:after="0" w:line="240" w:lineRule="auto"/>
              <w:rPr>
                <w:rFonts w:ascii="Tahoma" w:hAnsi="Tahoma" w:cs="Tahoma"/>
                <w:szCs w:val="20"/>
              </w:rPr>
            </w:pPr>
          </w:p>
        </w:tc>
      </w:tr>
      <w:tr w:rsidR="000410D6" w:rsidRPr="00F9368E" w14:paraId="025FA358" w14:textId="69809C49" w:rsidTr="00AF3DBA">
        <w:trPr>
          <w:trHeight w:val="241"/>
        </w:trPr>
        <w:tc>
          <w:tcPr>
            <w:tcW w:w="261" w:type="pct"/>
          </w:tcPr>
          <w:p w14:paraId="0D011C2D" w14:textId="1AC9B26F" w:rsidR="000410D6" w:rsidRPr="00F9368E" w:rsidRDefault="00AF3DBA" w:rsidP="00AF3DBA">
            <w:pPr>
              <w:pStyle w:val="afffa"/>
              <w:spacing w:after="0" w:line="240" w:lineRule="auto"/>
              <w:ind w:left="0"/>
              <w:rPr>
                <w:rFonts w:ascii="Tahoma" w:hAnsi="Tahoma" w:cs="Tahoma"/>
                <w:szCs w:val="20"/>
              </w:rPr>
            </w:pPr>
            <w:r>
              <w:rPr>
                <w:rFonts w:ascii="Tahoma" w:hAnsi="Tahoma" w:cs="Tahoma"/>
                <w:szCs w:val="20"/>
              </w:rPr>
              <w:t>1.7.</w:t>
            </w:r>
          </w:p>
        </w:tc>
        <w:tc>
          <w:tcPr>
            <w:tcW w:w="2410" w:type="pct"/>
          </w:tcPr>
          <w:p w14:paraId="7EA2A1CB" w14:textId="56ACF3EF" w:rsidR="000410D6" w:rsidRPr="00F9368E" w:rsidRDefault="000410D6" w:rsidP="00F9368E">
            <w:pPr>
              <w:spacing w:after="0" w:line="240" w:lineRule="auto"/>
              <w:rPr>
                <w:rFonts w:ascii="Tahoma" w:hAnsi="Tahoma" w:cs="Tahoma"/>
                <w:color w:val="000000"/>
                <w:szCs w:val="20"/>
              </w:rPr>
            </w:pPr>
            <w:r w:rsidRPr="00F9368E">
              <w:rPr>
                <w:rFonts w:ascii="Tahoma" w:hAnsi="Tahoma" w:cs="Tahoma"/>
                <w:color w:val="000000"/>
                <w:szCs w:val="20"/>
              </w:rPr>
              <w:t xml:space="preserve">При переносе </w:t>
            </w:r>
            <w:proofErr w:type="spellStart"/>
            <w:r w:rsidRPr="00F9368E">
              <w:rPr>
                <w:rFonts w:ascii="Tahoma" w:hAnsi="Tahoma" w:cs="Tahoma"/>
                <w:color w:val="000000"/>
                <w:szCs w:val="20"/>
              </w:rPr>
              <w:t>теплоустановок</w:t>
            </w:r>
            <w:proofErr w:type="spellEnd"/>
            <w:r w:rsidRPr="00F9368E">
              <w:rPr>
                <w:rFonts w:ascii="Tahoma" w:hAnsi="Tahoma" w:cs="Tahoma"/>
                <w:color w:val="000000"/>
                <w:szCs w:val="20"/>
              </w:rPr>
              <w:t xml:space="preserve"> из договора в договор переносятся все позиции продукции по</w:t>
            </w:r>
            <w:r w:rsidR="00706B7F">
              <w:rPr>
                <w:rFonts w:ascii="Tahoma" w:hAnsi="Tahoma" w:cs="Tahoma"/>
                <w:color w:val="000000"/>
                <w:szCs w:val="20"/>
              </w:rPr>
              <w:t xml:space="preserve"> договору –</w:t>
            </w:r>
            <w:r w:rsidRPr="00F9368E">
              <w:rPr>
                <w:rFonts w:ascii="Tahoma" w:hAnsi="Tahoma" w:cs="Tahoma"/>
                <w:color w:val="000000"/>
                <w:szCs w:val="20"/>
              </w:rPr>
              <w:t xml:space="preserve"> источнику.</w:t>
            </w:r>
          </w:p>
        </w:tc>
        <w:tc>
          <w:tcPr>
            <w:tcW w:w="963" w:type="pct"/>
          </w:tcPr>
          <w:p w14:paraId="4025D278" w14:textId="77777777" w:rsidR="000410D6" w:rsidRPr="00F9368E" w:rsidRDefault="000410D6" w:rsidP="00F9368E">
            <w:pPr>
              <w:spacing w:after="0" w:line="240" w:lineRule="auto"/>
              <w:jc w:val="center"/>
              <w:rPr>
                <w:rFonts w:ascii="Tahoma" w:hAnsi="Tahoma" w:cs="Tahoma"/>
                <w:szCs w:val="20"/>
              </w:rPr>
            </w:pPr>
            <w:r w:rsidRPr="00F9368E">
              <w:rPr>
                <w:rFonts w:ascii="Tahoma" w:hAnsi="Tahoma" w:cs="Tahoma"/>
                <w:szCs w:val="20"/>
              </w:rPr>
              <w:t>20</w:t>
            </w:r>
          </w:p>
        </w:tc>
        <w:tc>
          <w:tcPr>
            <w:tcW w:w="664" w:type="pct"/>
          </w:tcPr>
          <w:p w14:paraId="06082AD3" w14:textId="39814504" w:rsidR="000410D6" w:rsidRPr="00F9368E" w:rsidRDefault="000410D6" w:rsidP="00F9368E">
            <w:pPr>
              <w:spacing w:after="0" w:line="240" w:lineRule="auto"/>
              <w:rPr>
                <w:rFonts w:ascii="Tahoma" w:hAnsi="Tahoma" w:cs="Tahoma"/>
                <w:szCs w:val="20"/>
              </w:rPr>
            </w:pPr>
          </w:p>
        </w:tc>
        <w:tc>
          <w:tcPr>
            <w:tcW w:w="701" w:type="pct"/>
          </w:tcPr>
          <w:p w14:paraId="05F88905" w14:textId="77777777" w:rsidR="000410D6" w:rsidRPr="00F9368E" w:rsidRDefault="000410D6" w:rsidP="00F9368E">
            <w:pPr>
              <w:spacing w:after="0" w:line="240" w:lineRule="auto"/>
              <w:rPr>
                <w:rFonts w:ascii="Tahoma" w:hAnsi="Tahoma" w:cs="Tahoma"/>
                <w:szCs w:val="20"/>
              </w:rPr>
            </w:pPr>
          </w:p>
        </w:tc>
      </w:tr>
      <w:tr w:rsidR="000410D6" w:rsidRPr="00F9368E" w14:paraId="77965DFE" w14:textId="2AAD38E5" w:rsidTr="00AF3DBA">
        <w:trPr>
          <w:trHeight w:val="70"/>
        </w:trPr>
        <w:tc>
          <w:tcPr>
            <w:tcW w:w="261" w:type="pct"/>
          </w:tcPr>
          <w:p w14:paraId="2A0A0D69" w14:textId="1120ABA7" w:rsidR="000410D6" w:rsidRPr="00F9368E" w:rsidRDefault="00AF3DBA" w:rsidP="00AF3DBA">
            <w:pPr>
              <w:pStyle w:val="afffa"/>
              <w:spacing w:after="0" w:line="240" w:lineRule="auto"/>
              <w:ind w:left="0"/>
              <w:rPr>
                <w:rFonts w:ascii="Tahoma" w:hAnsi="Tahoma" w:cs="Tahoma"/>
                <w:szCs w:val="20"/>
              </w:rPr>
            </w:pPr>
            <w:r>
              <w:rPr>
                <w:rFonts w:ascii="Tahoma" w:hAnsi="Tahoma" w:cs="Tahoma"/>
                <w:szCs w:val="20"/>
              </w:rPr>
              <w:t>1.8.</w:t>
            </w:r>
          </w:p>
        </w:tc>
        <w:tc>
          <w:tcPr>
            <w:tcW w:w="2410" w:type="pct"/>
          </w:tcPr>
          <w:p w14:paraId="5EB12F97" w14:textId="77777777" w:rsidR="000410D6" w:rsidRPr="00F9368E" w:rsidRDefault="000410D6" w:rsidP="00F9368E">
            <w:pPr>
              <w:spacing w:after="0" w:line="240" w:lineRule="auto"/>
              <w:rPr>
                <w:rFonts w:ascii="Tahoma" w:hAnsi="Tahoma" w:cs="Tahoma"/>
                <w:szCs w:val="20"/>
              </w:rPr>
            </w:pPr>
            <w:r w:rsidRPr="00F9368E">
              <w:rPr>
                <w:rFonts w:ascii="Tahoma" w:hAnsi="Tahoma" w:cs="Tahoma"/>
                <w:color w:val="000000"/>
                <w:szCs w:val="20"/>
              </w:rPr>
              <w:t>Добавление новых параметров для отбора в выгрузке шаблона показаний приборов учета.</w:t>
            </w:r>
          </w:p>
        </w:tc>
        <w:tc>
          <w:tcPr>
            <w:tcW w:w="963" w:type="pct"/>
          </w:tcPr>
          <w:p w14:paraId="4E7B9869" w14:textId="77777777" w:rsidR="000410D6" w:rsidRPr="00F9368E" w:rsidRDefault="000410D6" w:rsidP="00F9368E">
            <w:pPr>
              <w:spacing w:after="0" w:line="240" w:lineRule="auto"/>
              <w:jc w:val="center"/>
              <w:rPr>
                <w:rFonts w:ascii="Tahoma" w:hAnsi="Tahoma" w:cs="Tahoma"/>
                <w:szCs w:val="20"/>
              </w:rPr>
            </w:pPr>
            <w:r w:rsidRPr="00F9368E">
              <w:rPr>
                <w:rFonts w:ascii="Tahoma" w:hAnsi="Tahoma" w:cs="Tahoma"/>
                <w:szCs w:val="20"/>
              </w:rPr>
              <w:t>32</w:t>
            </w:r>
          </w:p>
        </w:tc>
        <w:tc>
          <w:tcPr>
            <w:tcW w:w="664" w:type="pct"/>
          </w:tcPr>
          <w:p w14:paraId="7692C4D7" w14:textId="2F4172FC" w:rsidR="000410D6" w:rsidRPr="00F9368E" w:rsidRDefault="000410D6" w:rsidP="00F9368E">
            <w:pPr>
              <w:spacing w:after="0" w:line="240" w:lineRule="auto"/>
              <w:rPr>
                <w:rFonts w:ascii="Tahoma" w:hAnsi="Tahoma" w:cs="Tahoma"/>
                <w:szCs w:val="20"/>
              </w:rPr>
            </w:pPr>
          </w:p>
        </w:tc>
        <w:tc>
          <w:tcPr>
            <w:tcW w:w="701" w:type="pct"/>
          </w:tcPr>
          <w:p w14:paraId="526C65E2" w14:textId="77777777" w:rsidR="000410D6" w:rsidRPr="00F9368E" w:rsidRDefault="000410D6" w:rsidP="00F9368E">
            <w:pPr>
              <w:spacing w:after="0" w:line="240" w:lineRule="auto"/>
              <w:rPr>
                <w:rFonts w:ascii="Tahoma" w:hAnsi="Tahoma" w:cs="Tahoma"/>
                <w:szCs w:val="20"/>
              </w:rPr>
            </w:pPr>
          </w:p>
        </w:tc>
      </w:tr>
      <w:tr w:rsidR="000410D6" w:rsidRPr="00F9368E" w14:paraId="36DAA337" w14:textId="238D6DE3" w:rsidTr="00AF3DBA">
        <w:trPr>
          <w:trHeight w:val="70"/>
        </w:trPr>
        <w:tc>
          <w:tcPr>
            <w:tcW w:w="261" w:type="pct"/>
          </w:tcPr>
          <w:p w14:paraId="5EA0DD12" w14:textId="383C871F" w:rsidR="000410D6" w:rsidRPr="00F9368E" w:rsidRDefault="00AF3DBA" w:rsidP="00AF3DBA">
            <w:pPr>
              <w:pStyle w:val="afffa"/>
              <w:spacing w:after="0" w:line="240" w:lineRule="auto"/>
              <w:ind w:left="0"/>
              <w:rPr>
                <w:rFonts w:ascii="Tahoma" w:hAnsi="Tahoma" w:cs="Tahoma"/>
                <w:szCs w:val="20"/>
              </w:rPr>
            </w:pPr>
            <w:r>
              <w:rPr>
                <w:rFonts w:ascii="Tahoma" w:hAnsi="Tahoma" w:cs="Tahoma"/>
                <w:szCs w:val="20"/>
              </w:rPr>
              <w:t>1.9.</w:t>
            </w:r>
          </w:p>
        </w:tc>
        <w:tc>
          <w:tcPr>
            <w:tcW w:w="2410" w:type="pct"/>
          </w:tcPr>
          <w:p w14:paraId="5C4DE8DC" w14:textId="77777777" w:rsidR="000410D6" w:rsidRPr="00F9368E" w:rsidRDefault="000410D6" w:rsidP="00F9368E">
            <w:pPr>
              <w:spacing w:after="0" w:line="240" w:lineRule="auto"/>
              <w:rPr>
                <w:rFonts w:ascii="Tahoma" w:hAnsi="Tahoma" w:cs="Tahoma"/>
                <w:color w:val="000000"/>
                <w:szCs w:val="20"/>
              </w:rPr>
            </w:pPr>
            <w:r w:rsidRPr="00F9368E">
              <w:rPr>
                <w:rFonts w:ascii="Tahoma" w:hAnsi="Tahoma" w:cs="Tahoma"/>
                <w:color w:val="000000"/>
                <w:szCs w:val="20"/>
              </w:rPr>
              <w:t>Изменение логики обработки шаблона данных из сторонних систем в части анализа полей «Кол-во потребителей общее (ГВС)», «Кол-во потребителей без ИПУ (ГВС)», «ИПУ (Да/Нет)».</w:t>
            </w:r>
          </w:p>
        </w:tc>
        <w:tc>
          <w:tcPr>
            <w:tcW w:w="963" w:type="pct"/>
          </w:tcPr>
          <w:p w14:paraId="33EB1A49" w14:textId="77777777" w:rsidR="000410D6" w:rsidRPr="00F9368E" w:rsidRDefault="000410D6" w:rsidP="00F9368E">
            <w:pPr>
              <w:spacing w:after="0" w:line="240" w:lineRule="auto"/>
              <w:jc w:val="center"/>
              <w:rPr>
                <w:rFonts w:ascii="Tahoma" w:hAnsi="Tahoma" w:cs="Tahoma"/>
                <w:szCs w:val="20"/>
              </w:rPr>
            </w:pPr>
            <w:r w:rsidRPr="00F9368E">
              <w:rPr>
                <w:rFonts w:ascii="Tahoma" w:hAnsi="Tahoma" w:cs="Tahoma"/>
                <w:szCs w:val="20"/>
              </w:rPr>
              <w:t>20</w:t>
            </w:r>
          </w:p>
        </w:tc>
        <w:tc>
          <w:tcPr>
            <w:tcW w:w="664" w:type="pct"/>
          </w:tcPr>
          <w:p w14:paraId="5D5C3E9B" w14:textId="7CE500CA" w:rsidR="000410D6" w:rsidRPr="00F9368E" w:rsidRDefault="000410D6" w:rsidP="00F9368E">
            <w:pPr>
              <w:spacing w:after="0" w:line="240" w:lineRule="auto"/>
              <w:rPr>
                <w:rFonts w:ascii="Tahoma" w:hAnsi="Tahoma" w:cs="Tahoma"/>
                <w:szCs w:val="20"/>
              </w:rPr>
            </w:pPr>
          </w:p>
        </w:tc>
        <w:tc>
          <w:tcPr>
            <w:tcW w:w="701" w:type="pct"/>
          </w:tcPr>
          <w:p w14:paraId="03BD6EB1" w14:textId="77777777" w:rsidR="000410D6" w:rsidRPr="00F9368E" w:rsidRDefault="000410D6" w:rsidP="00F9368E">
            <w:pPr>
              <w:spacing w:after="0" w:line="240" w:lineRule="auto"/>
              <w:rPr>
                <w:rFonts w:ascii="Tahoma" w:hAnsi="Tahoma" w:cs="Tahoma"/>
                <w:szCs w:val="20"/>
              </w:rPr>
            </w:pPr>
          </w:p>
        </w:tc>
      </w:tr>
      <w:tr w:rsidR="000410D6" w:rsidRPr="00F9368E" w14:paraId="5022E4B5" w14:textId="154C2BE2" w:rsidTr="00AF3DBA">
        <w:trPr>
          <w:trHeight w:val="416"/>
        </w:trPr>
        <w:tc>
          <w:tcPr>
            <w:tcW w:w="261" w:type="pct"/>
          </w:tcPr>
          <w:p w14:paraId="7CB445D3" w14:textId="18A50290" w:rsidR="000410D6" w:rsidRPr="00F9368E" w:rsidRDefault="00AF3DBA" w:rsidP="00AF3DBA">
            <w:pPr>
              <w:pStyle w:val="afffa"/>
              <w:spacing w:after="0" w:line="240" w:lineRule="auto"/>
              <w:ind w:left="0"/>
              <w:rPr>
                <w:rFonts w:ascii="Tahoma" w:hAnsi="Tahoma" w:cs="Tahoma"/>
                <w:szCs w:val="20"/>
              </w:rPr>
            </w:pPr>
            <w:r>
              <w:rPr>
                <w:rFonts w:ascii="Tahoma" w:hAnsi="Tahoma" w:cs="Tahoma"/>
                <w:szCs w:val="20"/>
              </w:rPr>
              <w:t>1.10.</w:t>
            </w:r>
          </w:p>
        </w:tc>
        <w:tc>
          <w:tcPr>
            <w:tcW w:w="2410" w:type="pct"/>
          </w:tcPr>
          <w:p w14:paraId="2AE7AF7B" w14:textId="7C8233E7" w:rsidR="000410D6" w:rsidRPr="00F9368E" w:rsidRDefault="000410D6" w:rsidP="00F9368E">
            <w:pPr>
              <w:spacing w:after="0" w:line="240" w:lineRule="auto"/>
              <w:rPr>
                <w:rFonts w:ascii="Tahoma" w:hAnsi="Tahoma" w:cs="Tahoma"/>
                <w:szCs w:val="20"/>
              </w:rPr>
            </w:pPr>
            <w:r w:rsidRPr="00F9368E">
              <w:rPr>
                <w:rFonts w:ascii="Tahoma" w:hAnsi="Tahoma" w:cs="Tahoma"/>
                <w:color w:val="000000"/>
                <w:szCs w:val="20"/>
              </w:rPr>
              <w:t>Отчет по расчету коэффициента использования установленной мощности (КИУМ)</w:t>
            </w:r>
            <w:r w:rsidR="006248FC">
              <w:rPr>
                <w:rFonts w:ascii="Tahoma" w:hAnsi="Tahoma" w:cs="Tahoma"/>
                <w:color w:val="000000"/>
                <w:szCs w:val="20"/>
              </w:rPr>
              <w:t>.</w:t>
            </w:r>
          </w:p>
        </w:tc>
        <w:tc>
          <w:tcPr>
            <w:tcW w:w="963" w:type="pct"/>
          </w:tcPr>
          <w:p w14:paraId="1543D708" w14:textId="77777777" w:rsidR="000410D6" w:rsidRPr="00F9368E" w:rsidRDefault="000410D6" w:rsidP="00F9368E">
            <w:pPr>
              <w:spacing w:after="0" w:line="240" w:lineRule="auto"/>
              <w:jc w:val="center"/>
              <w:rPr>
                <w:rFonts w:ascii="Tahoma" w:hAnsi="Tahoma" w:cs="Tahoma"/>
                <w:szCs w:val="20"/>
              </w:rPr>
            </w:pPr>
            <w:r w:rsidRPr="00F9368E">
              <w:rPr>
                <w:rFonts w:ascii="Tahoma" w:hAnsi="Tahoma" w:cs="Tahoma"/>
                <w:szCs w:val="20"/>
              </w:rPr>
              <w:t>60</w:t>
            </w:r>
          </w:p>
        </w:tc>
        <w:tc>
          <w:tcPr>
            <w:tcW w:w="664" w:type="pct"/>
          </w:tcPr>
          <w:p w14:paraId="4D0B9368" w14:textId="785C3E04" w:rsidR="000410D6" w:rsidRPr="00F9368E" w:rsidRDefault="000410D6" w:rsidP="00F9368E">
            <w:pPr>
              <w:spacing w:after="0" w:line="240" w:lineRule="auto"/>
              <w:rPr>
                <w:rFonts w:ascii="Tahoma" w:hAnsi="Tahoma" w:cs="Tahoma"/>
                <w:szCs w:val="20"/>
              </w:rPr>
            </w:pPr>
          </w:p>
        </w:tc>
        <w:tc>
          <w:tcPr>
            <w:tcW w:w="701" w:type="pct"/>
          </w:tcPr>
          <w:p w14:paraId="263C3DB1" w14:textId="77777777" w:rsidR="000410D6" w:rsidRPr="00F9368E" w:rsidRDefault="000410D6" w:rsidP="00F9368E">
            <w:pPr>
              <w:spacing w:after="0" w:line="240" w:lineRule="auto"/>
              <w:rPr>
                <w:rFonts w:ascii="Tahoma" w:hAnsi="Tahoma" w:cs="Tahoma"/>
                <w:szCs w:val="20"/>
              </w:rPr>
            </w:pPr>
          </w:p>
        </w:tc>
      </w:tr>
      <w:tr w:rsidR="000410D6" w:rsidRPr="00F9368E" w14:paraId="58167C31" w14:textId="701778CE" w:rsidTr="00AF3DBA">
        <w:trPr>
          <w:trHeight w:val="389"/>
        </w:trPr>
        <w:tc>
          <w:tcPr>
            <w:tcW w:w="261" w:type="pct"/>
          </w:tcPr>
          <w:p w14:paraId="65ACCB1E" w14:textId="36375F4F" w:rsidR="000410D6" w:rsidRPr="00F9368E" w:rsidRDefault="00AF3DBA" w:rsidP="00AF3DBA">
            <w:pPr>
              <w:pStyle w:val="afffa"/>
              <w:spacing w:after="0" w:line="240" w:lineRule="auto"/>
              <w:ind w:left="0"/>
              <w:rPr>
                <w:rFonts w:ascii="Tahoma" w:hAnsi="Tahoma" w:cs="Tahoma"/>
                <w:szCs w:val="20"/>
              </w:rPr>
            </w:pPr>
            <w:r>
              <w:rPr>
                <w:rFonts w:ascii="Tahoma" w:hAnsi="Tahoma" w:cs="Tahoma"/>
                <w:szCs w:val="20"/>
              </w:rPr>
              <w:t>1.11.</w:t>
            </w:r>
          </w:p>
        </w:tc>
        <w:tc>
          <w:tcPr>
            <w:tcW w:w="2410" w:type="pct"/>
          </w:tcPr>
          <w:p w14:paraId="30F93629" w14:textId="2A0E1443" w:rsidR="000410D6" w:rsidRPr="00F9368E" w:rsidRDefault="000410D6" w:rsidP="00F9368E">
            <w:pPr>
              <w:spacing w:after="0" w:line="240" w:lineRule="auto"/>
              <w:rPr>
                <w:rFonts w:ascii="Tahoma" w:hAnsi="Tahoma" w:cs="Tahoma"/>
                <w:color w:val="000000"/>
                <w:szCs w:val="20"/>
              </w:rPr>
            </w:pPr>
            <w:r w:rsidRPr="00F9368E">
              <w:rPr>
                <w:rFonts w:ascii="Tahoma" w:hAnsi="Tahoma" w:cs="Tahoma"/>
                <w:color w:val="000000"/>
                <w:szCs w:val="20"/>
              </w:rPr>
              <w:t xml:space="preserve">Модификация формирования записей в ДЛ </w:t>
            </w:r>
            <w:proofErr w:type="spellStart"/>
            <w:r w:rsidRPr="00F9368E">
              <w:rPr>
                <w:rFonts w:ascii="Tahoma" w:hAnsi="Tahoma" w:cs="Tahoma"/>
                <w:color w:val="000000"/>
                <w:szCs w:val="20"/>
              </w:rPr>
              <w:t>КнигиПродаж</w:t>
            </w:r>
            <w:proofErr w:type="spellEnd"/>
            <w:r w:rsidRPr="00F9368E">
              <w:rPr>
                <w:rFonts w:ascii="Tahoma" w:hAnsi="Tahoma" w:cs="Tahoma"/>
                <w:color w:val="000000"/>
                <w:szCs w:val="20"/>
              </w:rPr>
              <w:t xml:space="preserve"> по замене КВО в конкретном СФ</w:t>
            </w:r>
            <w:r w:rsidR="006248FC">
              <w:rPr>
                <w:rFonts w:ascii="Tahoma" w:hAnsi="Tahoma" w:cs="Tahoma"/>
                <w:color w:val="000000"/>
                <w:szCs w:val="20"/>
              </w:rPr>
              <w:t>.</w:t>
            </w:r>
          </w:p>
        </w:tc>
        <w:tc>
          <w:tcPr>
            <w:tcW w:w="963" w:type="pct"/>
          </w:tcPr>
          <w:p w14:paraId="639F8AD3" w14:textId="77777777" w:rsidR="000410D6" w:rsidRPr="00F9368E" w:rsidRDefault="000410D6" w:rsidP="00F9368E">
            <w:pPr>
              <w:spacing w:after="0" w:line="240" w:lineRule="auto"/>
              <w:jc w:val="center"/>
              <w:rPr>
                <w:rFonts w:ascii="Tahoma" w:hAnsi="Tahoma" w:cs="Tahoma"/>
                <w:szCs w:val="20"/>
              </w:rPr>
            </w:pPr>
            <w:r w:rsidRPr="00F9368E">
              <w:rPr>
                <w:rFonts w:ascii="Tahoma" w:hAnsi="Tahoma" w:cs="Tahoma"/>
                <w:szCs w:val="20"/>
              </w:rPr>
              <w:t>40</w:t>
            </w:r>
          </w:p>
        </w:tc>
        <w:tc>
          <w:tcPr>
            <w:tcW w:w="664" w:type="pct"/>
          </w:tcPr>
          <w:p w14:paraId="130F96BD" w14:textId="77777777" w:rsidR="000410D6" w:rsidRPr="00F9368E" w:rsidRDefault="000410D6" w:rsidP="00F9368E">
            <w:pPr>
              <w:spacing w:after="0" w:line="240" w:lineRule="auto"/>
              <w:rPr>
                <w:rFonts w:ascii="Tahoma" w:hAnsi="Tahoma" w:cs="Tahoma"/>
                <w:szCs w:val="20"/>
              </w:rPr>
            </w:pPr>
          </w:p>
        </w:tc>
        <w:tc>
          <w:tcPr>
            <w:tcW w:w="701" w:type="pct"/>
          </w:tcPr>
          <w:p w14:paraId="4F8257F1" w14:textId="77777777" w:rsidR="000410D6" w:rsidRPr="00F9368E" w:rsidRDefault="000410D6" w:rsidP="00F9368E">
            <w:pPr>
              <w:spacing w:after="0" w:line="240" w:lineRule="auto"/>
              <w:rPr>
                <w:rFonts w:ascii="Tahoma" w:hAnsi="Tahoma" w:cs="Tahoma"/>
                <w:szCs w:val="20"/>
              </w:rPr>
            </w:pPr>
          </w:p>
        </w:tc>
      </w:tr>
      <w:tr w:rsidR="000410D6" w:rsidRPr="00F9368E" w14:paraId="25330ECD" w14:textId="5674A1F9" w:rsidTr="00AF3DBA">
        <w:trPr>
          <w:trHeight w:val="70"/>
        </w:trPr>
        <w:tc>
          <w:tcPr>
            <w:tcW w:w="261" w:type="pct"/>
          </w:tcPr>
          <w:p w14:paraId="71A75218" w14:textId="6D01D2E7" w:rsidR="000410D6" w:rsidRPr="00F9368E" w:rsidRDefault="00AF3DBA" w:rsidP="00AF3DBA">
            <w:pPr>
              <w:pStyle w:val="afffa"/>
              <w:spacing w:after="0" w:line="240" w:lineRule="auto"/>
              <w:ind w:left="0"/>
              <w:rPr>
                <w:rFonts w:ascii="Tahoma" w:hAnsi="Tahoma" w:cs="Tahoma"/>
                <w:szCs w:val="20"/>
              </w:rPr>
            </w:pPr>
            <w:r>
              <w:rPr>
                <w:rFonts w:ascii="Tahoma" w:hAnsi="Tahoma" w:cs="Tahoma"/>
                <w:szCs w:val="20"/>
              </w:rPr>
              <w:t>1.12.</w:t>
            </w:r>
          </w:p>
        </w:tc>
        <w:tc>
          <w:tcPr>
            <w:tcW w:w="2410" w:type="pct"/>
          </w:tcPr>
          <w:p w14:paraId="3B054AF2" w14:textId="2D9B438F" w:rsidR="000410D6" w:rsidRPr="00F9368E" w:rsidRDefault="000410D6" w:rsidP="00F9368E">
            <w:pPr>
              <w:spacing w:after="0" w:line="240" w:lineRule="auto"/>
              <w:rPr>
                <w:rFonts w:ascii="Tahoma" w:hAnsi="Tahoma" w:cs="Tahoma"/>
                <w:color w:val="000000"/>
                <w:szCs w:val="20"/>
              </w:rPr>
            </w:pPr>
            <w:r w:rsidRPr="00F9368E">
              <w:rPr>
                <w:rFonts w:ascii="Tahoma" w:hAnsi="Tahoma" w:cs="Tahoma"/>
                <w:color w:val="000000"/>
                <w:szCs w:val="20"/>
              </w:rPr>
              <w:t>Модификация отчета ПМ7 по отра</w:t>
            </w:r>
            <w:r w:rsidR="006248FC">
              <w:rPr>
                <w:rFonts w:ascii="Tahoma" w:hAnsi="Tahoma" w:cs="Tahoma"/>
                <w:color w:val="000000"/>
                <w:szCs w:val="20"/>
              </w:rPr>
              <w:t>жению информации о перерасчетах.</w:t>
            </w:r>
          </w:p>
        </w:tc>
        <w:tc>
          <w:tcPr>
            <w:tcW w:w="963" w:type="pct"/>
          </w:tcPr>
          <w:p w14:paraId="5518F2DD" w14:textId="77777777" w:rsidR="000410D6" w:rsidRPr="00F9368E" w:rsidRDefault="000410D6" w:rsidP="00F9368E">
            <w:pPr>
              <w:spacing w:after="0" w:line="240" w:lineRule="auto"/>
              <w:jc w:val="center"/>
              <w:rPr>
                <w:rFonts w:ascii="Tahoma" w:hAnsi="Tahoma" w:cs="Tahoma"/>
                <w:szCs w:val="20"/>
              </w:rPr>
            </w:pPr>
            <w:r w:rsidRPr="00F9368E">
              <w:rPr>
                <w:rFonts w:ascii="Tahoma" w:hAnsi="Tahoma" w:cs="Tahoma"/>
                <w:szCs w:val="20"/>
              </w:rPr>
              <w:t>60</w:t>
            </w:r>
          </w:p>
        </w:tc>
        <w:tc>
          <w:tcPr>
            <w:tcW w:w="664" w:type="pct"/>
          </w:tcPr>
          <w:p w14:paraId="28461F7F" w14:textId="05C40A61" w:rsidR="000410D6" w:rsidRPr="00F9368E" w:rsidRDefault="000410D6" w:rsidP="00F9368E">
            <w:pPr>
              <w:spacing w:after="0" w:line="240" w:lineRule="auto"/>
              <w:rPr>
                <w:rFonts w:ascii="Tahoma" w:hAnsi="Tahoma" w:cs="Tahoma"/>
                <w:szCs w:val="20"/>
              </w:rPr>
            </w:pPr>
          </w:p>
        </w:tc>
        <w:tc>
          <w:tcPr>
            <w:tcW w:w="701" w:type="pct"/>
          </w:tcPr>
          <w:p w14:paraId="5376BD19" w14:textId="77777777" w:rsidR="000410D6" w:rsidRPr="00F9368E" w:rsidRDefault="000410D6" w:rsidP="00F9368E">
            <w:pPr>
              <w:spacing w:after="0" w:line="240" w:lineRule="auto"/>
              <w:rPr>
                <w:rFonts w:ascii="Tahoma" w:hAnsi="Tahoma" w:cs="Tahoma"/>
                <w:szCs w:val="20"/>
              </w:rPr>
            </w:pPr>
          </w:p>
        </w:tc>
      </w:tr>
      <w:tr w:rsidR="00AF3DBA" w:rsidRPr="00F9368E" w14:paraId="1DA053A5" w14:textId="77777777" w:rsidTr="00AF3DBA">
        <w:trPr>
          <w:trHeight w:val="70"/>
        </w:trPr>
        <w:tc>
          <w:tcPr>
            <w:tcW w:w="261" w:type="pct"/>
          </w:tcPr>
          <w:p w14:paraId="650FBC8A" w14:textId="77777777" w:rsidR="00AF3DBA" w:rsidRDefault="00AF3DBA" w:rsidP="00AF3DBA">
            <w:pPr>
              <w:pStyle w:val="afffa"/>
              <w:spacing w:after="0" w:line="240" w:lineRule="auto"/>
              <w:ind w:left="0"/>
              <w:rPr>
                <w:rFonts w:ascii="Tahoma" w:hAnsi="Tahoma" w:cs="Tahoma"/>
                <w:szCs w:val="20"/>
              </w:rPr>
            </w:pPr>
          </w:p>
        </w:tc>
        <w:tc>
          <w:tcPr>
            <w:tcW w:w="2410" w:type="pct"/>
          </w:tcPr>
          <w:p w14:paraId="27C0DE77" w14:textId="4FD527EC" w:rsidR="00AF3DBA" w:rsidRPr="00F9368E" w:rsidRDefault="00AF3DBA" w:rsidP="00AF3DBA">
            <w:pPr>
              <w:spacing w:after="0" w:line="240" w:lineRule="auto"/>
              <w:jc w:val="right"/>
              <w:rPr>
                <w:rFonts w:ascii="Tahoma" w:hAnsi="Tahoma" w:cs="Tahoma"/>
                <w:color w:val="000000"/>
                <w:szCs w:val="20"/>
              </w:rPr>
            </w:pPr>
            <w:r>
              <w:rPr>
                <w:rFonts w:ascii="Tahoma" w:hAnsi="Tahoma" w:cs="Tahoma"/>
                <w:color w:val="000000"/>
                <w:szCs w:val="20"/>
              </w:rPr>
              <w:t>Итого:</w:t>
            </w:r>
          </w:p>
        </w:tc>
        <w:tc>
          <w:tcPr>
            <w:tcW w:w="963" w:type="pct"/>
          </w:tcPr>
          <w:p w14:paraId="2D233706" w14:textId="2AB5A581" w:rsidR="00AF3DBA" w:rsidRPr="00F9368E" w:rsidRDefault="00AF3DBA" w:rsidP="00F9368E">
            <w:pPr>
              <w:spacing w:after="0" w:line="240" w:lineRule="auto"/>
              <w:jc w:val="center"/>
              <w:rPr>
                <w:rFonts w:ascii="Tahoma" w:hAnsi="Tahoma" w:cs="Tahoma"/>
                <w:szCs w:val="20"/>
              </w:rPr>
            </w:pPr>
            <w:r>
              <w:rPr>
                <w:rFonts w:ascii="Tahoma" w:hAnsi="Tahoma" w:cs="Tahoma"/>
                <w:szCs w:val="20"/>
              </w:rPr>
              <w:t>542</w:t>
            </w:r>
          </w:p>
        </w:tc>
        <w:tc>
          <w:tcPr>
            <w:tcW w:w="664" w:type="pct"/>
          </w:tcPr>
          <w:p w14:paraId="3B02B912" w14:textId="77777777" w:rsidR="00AF3DBA" w:rsidRPr="00F9368E" w:rsidRDefault="00AF3DBA" w:rsidP="00F9368E">
            <w:pPr>
              <w:spacing w:after="0" w:line="240" w:lineRule="auto"/>
              <w:rPr>
                <w:rFonts w:ascii="Tahoma" w:hAnsi="Tahoma" w:cs="Tahoma"/>
                <w:szCs w:val="20"/>
              </w:rPr>
            </w:pPr>
          </w:p>
        </w:tc>
        <w:tc>
          <w:tcPr>
            <w:tcW w:w="701" w:type="pct"/>
          </w:tcPr>
          <w:p w14:paraId="7282C3D9" w14:textId="77777777" w:rsidR="00AF3DBA" w:rsidRPr="00F9368E" w:rsidRDefault="00AF3DBA" w:rsidP="00F9368E">
            <w:pPr>
              <w:spacing w:after="0" w:line="240" w:lineRule="auto"/>
              <w:rPr>
                <w:rFonts w:ascii="Tahoma" w:hAnsi="Tahoma" w:cs="Tahoma"/>
                <w:szCs w:val="20"/>
              </w:rPr>
            </w:pPr>
          </w:p>
        </w:tc>
      </w:tr>
      <w:tr w:rsidR="00AF3DBA" w:rsidRPr="00F9368E" w14:paraId="1126CCFC" w14:textId="77777777" w:rsidTr="00AF3DBA">
        <w:trPr>
          <w:trHeight w:val="70"/>
        </w:trPr>
        <w:tc>
          <w:tcPr>
            <w:tcW w:w="261" w:type="pct"/>
          </w:tcPr>
          <w:p w14:paraId="1BF43B5E" w14:textId="4DF64CF7" w:rsidR="00AF3DBA" w:rsidRPr="00F9368E" w:rsidRDefault="00AF3DBA" w:rsidP="00AF3DBA">
            <w:pPr>
              <w:pStyle w:val="afffa"/>
              <w:spacing w:after="0" w:line="240" w:lineRule="auto"/>
              <w:ind w:left="0"/>
              <w:rPr>
                <w:rFonts w:ascii="Tahoma" w:hAnsi="Tahoma" w:cs="Tahoma"/>
                <w:szCs w:val="20"/>
              </w:rPr>
            </w:pPr>
            <w:r>
              <w:rPr>
                <w:rFonts w:ascii="Tahoma" w:hAnsi="Tahoma" w:cs="Tahoma"/>
                <w:szCs w:val="20"/>
              </w:rPr>
              <w:t>2.</w:t>
            </w:r>
          </w:p>
        </w:tc>
        <w:tc>
          <w:tcPr>
            <w:tcW w:w="4739" w:type="pct"/>
            <w:gridSpan w:val="4"/>
          </w:tcPr>
          <w:p w14:paraId="074F8826" w14:textId="0B2379A5" w:rsidR="00AF3DBA" w:rsidRPr="00F9368E" w:rsidRDefault="00AF3DBA" w:rsidP="00AF3DBA">
            <w:pPr>
              <w:spacing w:after="0" w:line="240" w:lineRule="auto"/>
              <w:jc w:val="both"/>
              <w:rPr>
                <w:rFonts w:ascii="Tahoma" w:hAnsi="Tahoma" w:cs="Tahoma"/>
                <w:szCs w:val="20"/>
              </w:rPr>
            </w:pPr>
            <w:r>
              <w:rPr>
                <w:rFonts w:ascii="Tahoma" w:eastAsia="Times New Roman" w:hAnsi="Tahoma" w:cs="Tahoma"/>
                <w:color w:val="000000"/>
                <w:szCs w:val="20"/>
              </w:rPr>
              <w:t>Д</w:t>
            </w:r>
            <w:r w:rsidRPr="00DB625F">
              <w:rPr>
                <w:rFonts w:ascii="Tahoma" w:eastAsia="Times New Roman" w:hAnsi="Tahoma" w:cs="Tahoma"/>
                <w:color w:val="000000"/>
                <w:szCs w:val="20"/>
              </w:rPr>
              <w:t>оработкам функционала корпоративной информационной системы 1</w:t>
            </w:r>
            <w:proofErr w:type="gramStart"/>
            <w:r w:rsidRPr="00DB625F">
              <w:rPr>
                <w:rFonts w:ascii="Tahoma" w:eastAsia="Times New Roman" w:hAnsi="Tahoma" w:cs="Tahoma"/>
                <w:color w:val="000000"/>
                <w:szCs w:val="20"/>
              </w:rPr>
              <w:t>С:Энергобилинг</w:t>
            </w:r>
            <w:proofErr w:type="gramEnd"/>
            <w:r w:rsidRPr="00DB625F">
              <w:rPr>
                <w:rFonts w:ascii="Tahoma" w:eastAsia="Times New Roman" w:hAnsi="Tahoma" w:cs="Tahoma"/>
                <w:color w:val="000000"/>
                <w:szCs w:val="20"/>
              </w:rPr>
              <w:t xml:space="preserve"> сверх Фиксированного Перечня Услуг</w:t>
            </w:r>
            <w:r>
              <w:rPr>
                <w:rFonts w:ascii="Tahoma" w:eastAsia="Times New Roman" w:hAnsi="Tahoma" w:cs="Tahoma"/>
                <w:color w:val="000000"/>
                <w:szCs w:val="20"/>
              </w:rPr>
              <w:t>:</w:t>
            </w:r>
          </w:p>
        </w:tc>
      </w:tr>
      <w:tr w:rsidR="00AF3DBA" w:rsidRPr="00F9368E" w14:paraId="53B99B4F" w14:textId="77777777" w:rsidTr="00AF3DBA">
        <w:trPr>
          <w:trHeight w:val="70"/>
        </w:trPr>
        <w:tc>
          <w:tcPr>
            <w:tcW w:w="261" w:type="pct"/>
          </w:tcPr>
          <w:p w14:paraId="797C9F28" w14:textId="7CF37632" w:rsidR="00AF3DBA" w:rsidRPr="00F9368E" w:rsidRDefault="00AF3DBA" w:rsidP="00AF3DBA">
            <w:pPr>
              <w:pStyle w:val="afffa"/>
              <w:spacing w:after="0" w:line="240" w:lineRule="auto"/>
              <w:ind w:left="0"/>
              <w:rPr>
                <w:rFonts w:ascii="Tahoma" w:hAnsi="Tahoma" w:cs="Tahoma"/>
                <w:szCs w:val="20"/>
              </w:rPr>
            </w:pPr>
            <w:r>
              <w:rPr>
                <w:rFonts w:ascii="Tahoma" w:hAnsi="Tahoma" w:cs="Tahoma"/>
                <w:szCs w:val="20"/>
              </w:rPr>
              <w:t>2.1.</w:t>
            </w:r>
          </w:p>
        </w:tc>
        <w:tc>
          <w:tcPr>
            <w:tcW w:w="2410" w:type="pct"/>
          </w:tcPr>
          <w:p w14:paraId="3CF2C4CE" w14:textId="0F74704A" w:rsidR="00AF3DBA" w:rsidRPr="00F9368E" w:rsidRDefault="00AF3DBA" w:rsidP="00F9368E">
            <w:pPr>
              <w:spacing w:after="0" w:line="240" w:lineRule="auto"/>
              <w:rPr>
                <w:rFonts w:ascii="Tahoma" w:hAnsi="Tahoma" w:cs="Tahoma"/>
                <w:color w:val="000000"/>
                <w:szCs w:val="20"/>
              </w:rPr>
            </w:pPr>
            <w:r w:rsidRPr="00DB625F">
              <w:rPr>
                <w:rFonts w:ascii="Tahoma" w:eastAsia="Times New Roman" w:hAnsi="Tahoma" w:cs="Tahoma"/>
                <w:color w:val="000000"/>
                <w:szCs w:val="20"/>
              </w:rPr>
              <w:t>Услуги разработчика</w:t>
            </w:r>
          </w:p>
        </w:tc>
        <w:tc>
          <w:tcPr>
            <w:tcW w:w="963" w:type="pct"/>
          </w:tcPr>
          <w:p w14:paraId="4874F5AB" w14:textId="010482AE" w:rsidR="00AF3DBA" w:rsidRPr="00F9368E" w:rsidRDefault="00AF3DBA" w:rsidP="00F9368E">
            <w:pPr>
              <w:spacing w:after="0" w:line="240" w:lineRule="auto"/>
              <w:jc w:val="center"/>
              <w:rPr>
                <w:rFonts w:ascii="Tahoma" w:hAnsi="Tahoma" w:cs="Tahoma"/>
                <w:szCs w:val="20"/>
              </w:rPr>
            </w:pPr>
            <w:r>
              <w:rPr>
                <w:rFonts w:ascii="Tahoma" w:hAnsi="Tahoma" w:cs="Tahoma"/>
                <w:szCs w:val="20"/>
              </w:rPr>
              <w:t>135</w:t>
            </w:r>
          </w:p>
        </w:tc>
        <w:tc>
          <w:tcPr>
            <w:tcW w:w="664" w:type="pct"/>
          </w:tcPr>
          <w:p w14:paraId="4A016B00" w14:textId="77777777" w:rsidR="00AF3DBA" w:rsidRPr="00F9368E" w:rsidRDefault="00AF3DBA" w:rsidP="00F9368E">
            <w:pPr>
              <w:spacing w:after="0" w:line="240" w:lineRule="auto"/>
              <w:rPr>
                <w:rFonts w:ascii="Tahoma" w:hAnsi="Tahoma" w:cs="Tahoma"/>
                <w:szCs w:val="20"/>
              </w:rPr>
            </w:pPr>
          </w:p>
        </w:tc>
        <w:tc>
          <w:tcPr>
            <w:tcW w:w="701" w:type="pct"/>
          </w:tcPr>
          <w:p w14:paraId="3372BC96" w14:textId="77777777" w:rsidR="00AF3DBA" w:rsidRPr="00F9368E" w:rsidRDefault="00AF3DBA" w:rsidP="00F9368E">
            <w:pPr>
              <w:spacing w:after="0" w:line="240" w:lineRule="auto"/>
              <w:rPr>
                <w:rFonts w:ascii="Tahoma" w:hAnsi="Tahoma" w:cs="Tahoma"/>
                <w:szCs w:val="20"/>
              </w:rPr>
            </w:pPr>
          </w:p>
        </w:tc>
      </w:tr>
      <w:tr w:rsidR="00AF3DBA" w:rsidRPr="00F9368E" w14:paraId="3D396932" w14:textId="77777777" w:rsidTr="00AF3DBA">
        <w:trPr>
          <w:trHeight w:val="70"/>
        </w:trPr>
        <w:tc>
          <w:tcPr>
            <w:tcW w:w="261" w:type="pct"/>
          </w:tcPr>
          <w:p w14:paraId="4C827151" w14:textId="77777777" w:rsidR="00AF3DBA" w:rsidRDefault="00AF3DBA" w:rsidP="00AF3DBA">
            <w:pPr>
              <w:pStyle w:val="afffa"/>
              <w:spacing w:after="0" w:line="240" w:lineRule="auto"/>
              <w:ind w:left="0"/>
              <w:rPr>
                <w:rFonts w:ascii="Tahoma" w:hAnsi="Tahoma" w:cs="Tahoma"/>
                <w:szCs w:val="20"/>
              </w:rPr>
            </w:pPr>
          </w:p>
        </w:tc>
        <w:tc>
          <w:tcPr>
            <w:tcW w:w="2410" w:type="pct"/>
          </w:tcPr>
          <w:p w14:paraId="43420120" w14:textId="000D985F" w:rsidR="00AF3DBA" w:rsidRPr="00DB625F" w:rsidRDefault="00AF3DBA" w:rsidP="00AF3DBA">
            <w:pPr>
              <w:spacing w:after="0" w:line="240" w:lineRule="auto"/>
              <w:jc w:val="right"/>
              <w:rPr>
                <w:rFonts w:ascii="Tahoma" w:eastAsia="Times New Roman" w:hAnsi="Tahoma" w:cs="Tahoma"/>
                <w:color w:val="000000"/>
                <w:szCs w:val="20"/>
              </w:rPr>
            </w:pPr>
            <w:r>
              <w:rPr>
                <w:rFonts w:ascii="Tahoma" w:eastAsia="Times New Roman" w:hAnsi="Tahoma" w:cs="Tahoma"/>
                <w:color w:val="000000"/>
                <w:szCs w:val="20"/>
              </w:rPr>
              <w:t>Итого:</w:t>
            </w:r>
          </w:p>
        </w:tc>
        <w:tc>
          <w:tcPr>
            <w:tcW w:w="963" w:type="pct"/>
          </w:tcPr>
          <w:p w14:paraId="5631F427" w14:textId="249B15DB" w:rsidR="00AF3DBA" w:rsidRDefault="00AF3DBA" w:rsidP="00F9368E">
            <w:pPr>
              <w:spacing w:after="0" w:line="240" w:lineRule="auto"/>
              <w:jc w:val="center"/>
              <w:rPr>
                <w:rFonts w:ascii="Tahoma" w:hAnsi="Tahoma" w:cs="Tahoma"/>
                <w:szCs w:val="20"/>
              </w:rPr>
            </w:pPr>
            <w:r>
              <w:rPr>
                <w:rFonts w:ascii="Tahoma" w:hAnsi="Tahoma" w:cs="Tahoma"/>
                <w:szCs w:val="20"/>
              </w:rPr>
              <w:t>135</w:t>
            </w:r>
          </w:p>
        </w:tc>
        <w:tc>
          <w:tcPr>
            <w:tcW w:w="664" w:type="pct"/>
          </w:tcPr>
          <w:p w14:paraId="5570599A" w14:textId="77777777" w:rsidR="00AF3DBA" w:rsidRPr="00F9368E" w:rsidRDefault="00AF3DBA" w:rsidP="00F9368E">
            <w:pPr>
              <w:spacing w:after="0" w:line="240" w:lineRule="auto"/>
              <w:rPr>
                <w:rFonts w:ascii="Tahoma" w:hAnsi="Tahoma" w:cs="Tahoma"/>
                <w:szCs w:val="20"/>
              </w:rPr>
            </w:pPr>
          </w:p>
        </w:tc>
        <w:tc>
          <w:tcPr>
            <w:tcW w:w="701" w:type="pct"/>
          </w:tcPr>
          <w:p w14:paraId="522A5631" w14:textId="77777777" w:rsidR="00AF3DBA" w:rsidRPr="00F9368E" w:rsidRDefault="00AF3DBA" w:rsidP="00F9368E">
            <w:pPr>
              <w:spacing w:after="0" w:line="240" w:lineRule="auto"/>
              <w:rPr>
                <w:rFonts w:ascii="Tahoma" w:hAnsi="Tahoma" w:cs="Tahoma"/>
                <w:szCs w:val="20"/>
              </w:rPr>
            </w:pPr>
          </w:p>
        </w:tc>
      </w:tr>
      <w:tr w:rsidR="000410D6" w:rsidRPr="00F9368E" w14:paraId="428B6C25" w14:textId="0D415AA7" w:rsidTr="00AF3DBA">
        <w:trPr>
          <w:trHeight w:val="57"/>
        </w:trPr>
        <w:tc>
          <w:tcPr>
            <w:tcW w:w="261" w:type="pct"/>
          </w:tcPr>
          <w:p w14:paraId="32CB82C6" w14:textId="77777777" w:rsidR="000410D6" w:rsidRPr="00F9368E" w:rsidRDefault="000410D6" w:rsidP="00F9368E">
            <w:pPr>
              <w:pStyle w:val="afffa"/>
              <w:spacing w:after="0" w:line="240" w:lineRule="auto"/>
              <w:ind w:left="0"/>
              <w:rPr>
                <w:rFonts w:ascii="Tahoma" w:hAnsi="Tahoma" w:cs="Tahoma"/>
                <w:szCs w:val="20"/>
              </w:rPr>
            </w:pPr>
          </w:p>
        </w:tc>
        <w:tc>
          <w:tcPr>
            <w:tcW w:w="2410" w:type="pct"/>
          </w:tcPr>
          <w:p w14:paraId="4464B787" w14:textId="77777777" w:rsidR="000410D6" w:rsidRPr="00F9368E" w:rsidRDefault="000410D6" w:rsidP="00F9368E">
            <w:pPr>
              <w:spacing w:after="0" w:line="240" w:lineRule="auto"/>
              <w:rPr>
                <w:rFonts w:ascii="Tahoma" w:hAnsi="Tahoma" w:cs="Tahoma"/>
                <w:color w:val="000000"/>
                <w:szCs w:val="20"/>
              </w:rPr>
            </w:pPr>
            <w:r w:rsidRPr="00F9368E">
              <w:rPr>
                <w:rFonts w:ascii="Tahoma" w:hAnsi="Tahoma" w:cs="Tahoma"/>
                <w:color w:val="000000"/>
                <w:szCs w:val="20"/>
              </w:rPr>
              <w:t>ИТОГО:</w:t>
            </w:r>
          </w:p>
        </w:tc>
        <w:tc>
          <w:tcPr>
            <w:tcW w:w="963" w:type="pct"/>
          </w:tcPr>
          <w:p w14:paraId="66E18876" w14:textId="285FAF9E" w:rsidR="000410D6" w:rsidRPr="00F9368E" w:rsidRDefault="00AF3DBA" w:rsidP="00F9368E">
            <w:pPr>
              <w:spacing w:after="0" w:line="240" w:lineRule="auto"/>
              <w:jc w:val="center"/>
              <w:rPr>
                <w:rFonts w:ascii="Tahoma" w:hAnsi="Tahoma" w:cs="Tahoma"/>
                <w:szCs w:val="20"/>
              </w:rPr>
            </w:pPr>
            <w:r>
              <w:rPr>
                <w:rFonts w:ascii="Tahoma" w:hAnsi="Tahoma" w:cs="Tahoma"/>
                <w:szCs w:val="20"/>
              </w:rPr>
              <w:t>677</w:t>
            </w:r>
          </w:p>
        </w:tc>
        <w:tc>
          <w:tcPr>
            <w:tcW w:w="664" w:type="pct"/>
          </w:tcPr>
          <w:p w14:paraId="753D0F93" w14:textId="77777777" w:rsidR="000410D6" w:rsidRPr="00F9368E" w:rsidRDefault="000410D6" w:rsidP="00F9368E">
            <w:pPr>
              <w:spacing w:after="0" w:line="240" w:lineRule="auto"/>
              <w:rPr>
                <w:rFonts w:ascii="Tahoma" w:hAnsi="Tahoma" w:cs="Tahoma"/>
                <w:color w:val="000000"/>
                <w:szCs w:val="20"/>
              </w:rPr>
            </w:pPr>
          </w:p>
        </w:tc>
        <w:tc>
          <w:tcPr>
            <w:tcW w:w="701" w:type="pct"/>
          </w:tcPr>
          <w:p w14:paraId="1F3F61BB" w14:textId="77777777" w:rsidR="000410D6" w:rsidRPr="00F9368E" w:rsidRDefault="000410D6" w:rsidP="00F9368E">
            <w:pPr>
              <w:spacing w:after="0" w:line="240" w:lineRule="auto"/>
              <w:rPr>
                <w:rFonts w:ascii="Tahoma" w:hAnsi="Tahoma" w:cs="Tahoma"/>
                <w:color w:val="000000"/>
                <w:szCs w:val="20"/>
              </w:rPr>
            </w:pPr>
          </w:p>
        </w:tc>
      </w:tr>
    </w:tbl>
    <w:p w14:paraId="3886B844" w14:textId="77777777" w:rsidR="00721B66" w:rsidRPr="00F9368E" w:rsidRDefault="00721B66" w:rsidP="00F9368E">
      <w:pPr>
        <w:widowControl w:val="0"/>
        <w:shd w:val="clear" w:color="auto" w:fill="FFFFFF"/>
        <w:spacing w:after="0" w:line="240" w:lineRule="auto"/>
        <w:rPr>
          <w:rFonts w:ascii="Tahoma" w:hAnsi="Tahoma" w:cs="Tahoma"/>
          <w:szCs w:val="20"/>
        </w:rPr>
      </w:pPr>
    </w:p>
    <w:p w14:paraId="0D2C76D9" w14:textId="78975C5C" w:rsidR="008758F6" w:rsidRPr="00F9368E" w:rsidRDefault="008758F6" w:rsidP="00F9368E">
      <w:pPr>
        <w:spacing w:after="0" w:line="240" w:lineRule="auto"/>
        <w:rPr>
          <w:rFonts w:ascii="Tahoma" w:hAnsi="Tahoma" w:cs="Tahoma"/>
          <w:szCs w:val="20"/>
        </w:rPr>
      </w:pPr>
    </w:p>
    <w:p w14:paraId="61BF1E18" w14:textId="10BC7143" w:rsidR="008758F6" w:rsidRPr="00F9368E" w:rsidRDefault="008758F6" w:rsidP="00F9368E">
      <w:pPr>
        <w:spacing w:after="0" w:line="240" w:lineRule="auto"/>
        <w:rPr>
          <w:rFonts w:ascii="Tahoma" w:hAnsi="Tahoma" w:cs="Tahoma"/>
          <w:szCs w:val="20"/>
        </w:rPr>
      </w:pPr>
    </w:p>
    <w:p w14:paraId="2851D24F" w14:textId="77777777" w:rsidR="008758F6" w:rsidRPr="00F9368E" w:rsidRDefault="008758F6" w:rsidP="00F9368E">
      <w:pPr>
        <w:spacing w:after="0" w:line="240" w:lineRule="auto"/>
        <w:rPr>
          <w:rFonts w:ascii="Tahoma" w:hAnsi="Tahoma" w:cs="Tahoma"/>
          <w:szCs w:val="20"/>
        </w:rPr>
      </w:pPr>
    </w:p>
    <w:tbl>
      <w:tblPr>
        <w:tblpPr w:leftFromText="180" w:rightFromText="180" w:vertAnchor="text" w:horzAnchor="margin" w:tblpXSpec="center" w:tblpY="107"/>
        <w:tblW w:w="8896" w:type="dxa"/>
        <w:tblLayout w:type="fixed"/>
        <w:tblLook w:val="01E0" w:firstRow="1" w:lastRow="1" w:firstColumn="1" w:lastColumn="1" w:noHBand="0" w:noVBand="0"/>
      </w:tblPr>
      <w:tblGrid>
        <w:gridCol w:w="4448"/>
        <w:gridCol w:w="4448"/>
      </w:tblGrid>
      <w:tr w:rsidR="00721B66" w:rsidRPr="00F9368E" w14:paraId="705AEE9C" w14:textId="77777777" w:rsidTr="007D78EF">
        <w:tc>
          <w:tcPr>
            <w:tcW w:w="4448" w:type="dxa"/>
          </w:tcPr>
          <w:p w14:paraId="3E6C9C70" w14:textId="77777777" w:rsidR="00721B66" w:rsidRPr="00F9368E" w:rsidRDefault="00721B66" w:rsidP="00F9368E">
            <w:pPr>
              <w:widowControl w:val="0"/>
              <w:shd w:val="clear" w:color="auto" w:fill="FFFFFF"/>
              <w:spacing w:after="0" w:line="240" w:lineRule="auto"/>
              <w:jc w:val="center"/>
              <w:rPr>
                <w:rFonts w:ascii="Tahoma" w:hAnsi="Tahoma" w:cs="Tahoma"/>
                <w:b/>
                <w:szCs w:val="20"/>
              </w:rPr>
            </w:pPr>
            <w:r w:rsidRPr="00F9368E">
              <w:rPr>
                <w:rFonts w:ascii="Tahoma" w:hAnsi="Tahoma" w:cs="Tahoma"/>
                <w:b/>
                <w:szCs w:val="20"/>
              </w:rPr>
              <w:t>Заказчик</w:t>
            </w:r>
          </w:p>
        </w:tc>
        <w:tc>
          <w:tcPr>
            <w:tcW w:w="4448" w:type="dxa"/>
          </w:tcPr>
          <w:p w14:paraId="67BA47A2" w14:textId="77777777" w:rsidR="00721B66" w:rsidRPr="00F9368E" w:rsidRDefault="00721B66" w:rsidP="00F9368E">
            <w:pPr>
              <w:widowControl w:val="0"/>
              <w:shd w:val="clear" w:color="auto" w:fill="FFFFFF"/>
              <w:spacing w:after="0" w:line="240" w:lineRule="auto"/>
              <w:jc w:val="center"/>
              <w:rPr>
                <w:rFonts w:ascii="Tahoma" w:hAnsi="Tahoma" w:cs="Tahoma"/>
                <w:b/>
                <w:szCs w:val="20"/>
              </w:rPr>
            </w:pPr>
            <w:r w:rsidRPr="00F9368E">
              <w:rPr>
                <w:rFonts w:ascii="Tahoma" w:hAnsi="Tahoma" w:cs="Tahoma"/>
                <w:b/>
                <w:szCs w:val="20"/>
              </w:rPr>
              <w:t>Исполнитель</w:t>
            </w:r>
          </w:p>
        </w:tc>
      </w:tr>
      <w:tr w:rsidR="00721B66" w:rsidRPr="00F9368E" w14:paraId="46CD0A5B" w14:textId="77777777" w:rsidTr="007D78EF">
        <w:tc>
          <w:tcPr>
            <w:tcW w:w="4448" w:type="dxa"/>
          </w:tcPr>
          <w:p w14:paraId="6B80D1ED" w14:textId="77777777" w:rsidR="00721B66" w:rsidRPr="00F9368E" w:rsidRDefault="00721B66" w:rsidP="00F9368E">
            <w:pPr>
              <w:widowControl w:val="0"/>
              <w:shd w:val="clear" w:color="auto" w:fill="FFFFFF"/>
              <w:spacing w:after="0" w:line="240" w:lineRule="auto"/>
              <w:ind w:right="461"/>
              <w:jc w:val="center"/>
              <w:rPr>
                <w:rFonts w:ascii="Tahoma" w:hAnsi="Tahoma" w:cs="Tahoma"/>
                <w:b/>
                <w:spacing w:val="-3"/>
                <w:szCs w:val="20"/>
              </w:rPr>
            </w:pPr>
            <w:r w:rsidRPr="00F9368E">
              <w:rPr>
                <w:rFonts w:ascii="Tahoma" w:hAnsi="Tahoma" w:cs="Tahoma"/>
                <w:b/>
                <w:spacing w:val="-3"/>
                <w:szCs w:val="20"/>
              </w:rPr>
              <w:t>АО «ЭнергосбыТ Плюс»</w:t>
            </w:r>
          </w:p>
          <w:p w14:paraId="480269A8" w14:textId="77777777" w:rsidR="00721B66" w:rsidRPr="00F9368E" w:rsidRDefault="00721B66" w:rsidP="00F9368E">
            <w:pPr>
              <w:widowControl w:val="0"/>
              <w:shd w:val="clear" w:color="auto" w:fill="FFFFFF"/>
              <w:tabs>
                <w:tab w:val="left" w:pos="4232"/>
              </w:tabs>
              <w:spacing w:after="0" w:line="240" w:lineRule="auto"/>
              <w:ind w:right="-108"/>
              <w:jc w:val="center"/>
              <w:rPr>
                <w:rFonts w:ascii="Tahoma" w:hAnsi="Tahoma" w:cs="Tahoma"/>
                <w:b/>
                <w:spacing w:val="-3"/>
                <w:szCs w:val="20"/>
              </w:rPr>
            </w:pPr>
          </w:p>
        </w:tc>
        <w:tc>
          <w:tcPr>
            <w:tcW w:w="4448" w:type="dxa"/>
          </w:tcPr>
          <w:p w14:paraId="1F9C35EA" w14:textId="389F0026" w:rsidR="00721B66" w:rsidRPr="00F9368E" w:rsidRDefault="00721B66" w:rsidP="00F9368E">
            <w:pPr>
              <w:widowControl w:val="0"/>
              <w:shd w:val="clear" w:color="auto" w:fill="FFFFFF"/>
              <w:tabs>
                <w:tab w:val="left" w:pos="4232"/>
              </w:tabs>
              <w:spacing w:after="0" w:line="240" w:lineRule="auto"/>
              <w:ind w:right="-108"/>
              <w:jc w:val="center"/>
              <w:rPr>
                <w:rFonts w:ascii="Tahoma" w:hAnsi="Tahoma" w:cs="Tahoma"/>
                <w:b/>
                <w:szCs w:val="20"/>
              </w:rPr>
            </w:pPr>
          </w:p>
        </w:tc>
      </w:tr>
      <w:tr w:rsidR="00721B66" w:rsidRPr="00F9368E" w14:paraId="100B9435" w14:textId="77777777" w:rsidTr="007D78EF">
        <w:tc>
          <w:tcPr>
            <w:tcW w:w="4448" w:type="dxa"/>
          </w:tcPr>
          <w:p w14:paraId="43130F50" w14:textId="77777777" w:rsidR="00721B66" w:rsidRPr="00F9368E" w:rsidRDefault="00721B66" w:rsidP="00F9368E">
            <w:pPr>
              <w:widowControl w:val="0"/>
              <w:shd w:val="clear" w:color="auto" w:fill="FFFFFF"/>
              <w:spacing w:after="0" w:line="240" w:lineRule="auto"/>
              <w:jc w:val="both"/>
              <w:rPr>
                <w:rFonts w:ascii="Tahoma" w:hAnsi="Tahoma" w:cs="Tahoma"/>
                <w:spacing w:val="-3"/>
                <w:szCs w:val="20"/>
              </w:rPr>
            </w:pPr>
          </w:p>
        </w:tc>
        <w:tc>
          <w:tcPr>
            <w:tcW w:w="4448" w:type="dxa"/>
          </w:tcPr>
          <w:p w14:paraId="4D3F4A20" w14:textId="77777777" w:rsidR="00721B66" w:rsidRPr="00F9368E" w:rsidRDefault="00721B66" w:rsidP="00F9368E">
            <w:pPr>
              <w:widowControl w:val="0"/>
              <w:shd w:val="clear" w:color="auto" w:fill="FFFFFF"/>
              <w:spacing w:after="0" w:line="240" w:lineRule="auto"/>
              <w:jc w:val="both"/>
              <w:rPr>
                <w:rFonts w:ascii="Tahoma" w:hAnsi="Tahoma" w:cs="Tahoma"/>
                <w:spacing w:val="-3"/>
                <w:szCs w:val="20"/>
              </w:rPr>
            </w:pPr>
          </w:p>
        </w:tc>
      </w:tr>
      <w:tr w:rsidR="00721B66" w:rsidRPr="00F9368E" w14:paraId="5C98D818" w14:textId="77777777" w:rsidTr="007D78EF">
        <w:tc>
          <w:tcPr>
            <w:tcW w:w="4448" w:type="dxa"/>
          </w:tcPr>
          <w:p w14:paraId="27415BEB" w14:textId="77777777" w:rsidR="00721B66" w:rsidRPr="00F9368E" w:rsidRDefault="00721B66" w:rsidP="00F9368E">
            <w:pPr>
              <w:widowControl w:val="0"/>
              <w:shd w:val="clear" w:color="auto" w:fill="FFFFFF"/>
              <w:spacing w:after="0" w:line="240" w:lineRule="auto"/>
              <w:jc w:val="both"/>
              <w:rPr>
                <w:rFonts w:ascii="Tahoma" w:hAnsi="Tahoma" w:cs="Tahoma"/>
                <w:spacing w:val="-3"/>
                <w:szCs w:val="20"/>
              </w:rPr>
            </w:pPr>
            <w:r w:rsidRPr="00F9368E">
              <w:rPr>
                <w:rFonts w:ascii="Tahoma" w:hAnsi="Tahoma" w:cs="Tahoma"/>
                <w:spacing w:val="-3"/>
                <w:szCs w:val="20"/>
              </w:rPr>
              <w:t>____________________________/К.Р. Азизов/</w:t>
            </w:r>
          </w:p>
          <w:p w14:paraId="117015B9" w14:textId="77777777" w:rsidR="00721B66" w:rsidRPr="00F9368E" w:rsidRDefault="00721B66" w:rsidP="00F9368E">
            <w:pPr>
              <w:widowControl w:val="0"/>
              <w:shd w:val="clear" w:color="auto" w:fill="FFFFFF"/>
              <w:spacing w:after="0" w:line="240" w:lineRule="auto"/>
              <w:jc w:val="both"/>
              <w:rPr>
                <w:rFonts w:ascii="Tahoma" w:hAnsi="Tahoma" w:cs="Tahoma"/>
                <w:spacing w:val="-3"/>
                <w:szCs w:val="20"/>
              </w:rPr>
            </w:pPr>
            <w:proofErr w:type="spellStart"/>
            <w:r w:rsidRPr="00F9368E">
              <w:rPr>
                <w:rFonts w:ascii="Tahoma" w:hAnsi="Tahoma" w:cs="Tahoma"/>
                <w:spacing w:val="-3"/>
                <w:szCs w:val="20"/>
              </w:rPr>
              <w:t>м.п</w:t>
            </w:r>
            <w:proofErr w:type="spellEnd"/>
            <w:r w:rsidRPr="00F9368E">
              <w:rPr>
                <w:rFonts w:ascii="Tahoma" w:hAnsi="Tahoma" w:cs="Tahoma"/>
                <w:spacing w:val="-3"/>
                <w:szCs w:val="20"/>
              </w:rPr>
              <w:t>.</w:t>
            </w:r>
          </w:p>
          <w:p w14:paraId="13FE1B66" w14:textId="44F1B6B0" w:rsidR="00721B66" w:rsidRPr="00F9368E" w:rsidRDefault="00721B66" w:rsidP="00F9368E">
            <w:pPr>
              <w:widowControl w:val="0"/>
              <w:spacing w:after="0" w:line="240" w:lineRule="auto"/>
              <w:jc w:val="both"/>
              <w:rPr>
                <w:rFonts w:ascii="Tahoma" w:hAnsi="Tahoma" w:cs="Tahoma"/>
                <w:spacing w:val="-3"/>
                <w:szCs w:val="20"/>
              </w:rPr>
            </w:pPr>
            <w:r w:rsidRPr="00F9368E">
              <w:rPr>
                <w:rFonts w:ascii="Tahoma" w:hAnsi="Tahoma" w:cs="Tahoma"/>
                <w:spacing w:val="-3"/>
                <w:szCs w:val="20"/>
              </w:rPr>
              <w:t>«____</w:t>
            </w:r>
            <w:proofErr w:type="gramStart"/>
            <w:r w:rsidRPr="00F9368E">
              <w:rPr>
                <w:rFonts w:ascii="Tahoma" w:hAnsi="Tahoma" w:cs="Tahoma"/>
                <w:spacing w:val="-3"/>
                <w:szCs w:val="20"/>
              </w:rPr>
              <w:t>_»  _</w:t>
            </w:r>
            <w:proofErr w:type="gramEnd"/>
            <w:r w:rsidRPr="00F9368E">
              <w:rPr>
                <w:rFonts w:ascii="Tahoma" w:hAnsi="Tahoma" w:cs="Tahoma"/>
                <w:spacing w:val="-3"/>
                <w:szCs w:val="20"/>
              </w:rPr>
              <w:t>________________ 20</w:t>
            </w:r>
            <w:r w:rsidR="000214A4" w:rsidRPr="00F9368E">
              <w:rPr>
                <w:rFonts w:ascii="Tahoma" w:hAnsi="Tahoma" w:cs="Tahoma"/>
                <w:spacing w:val="-3"/>
                <w:szCs w:val="20"/>
              </w:rPr>
              <w:t>24</w:t>
            </w:r>
            <w:r w:rsidRPr="00F9368E">
              <w:rPr>
                <w:rFonts w:ascii="Tahoma" w:hAnsi="Tahoma" w:cs="Tahoma"/>
                <w:spacing w:val="-3"/>
                <w:szCs w:val="20"/>
              </w:rPr>
              <w:t xml:space="preserve"> года</w:t>
            </w:r>
          </w:p>
        </w:tc>
        <w:tc>
          <w:tcPr>
            <w:tcW w:w="4448" w:type="dxa"/>
          </w:tcPr>
          <w:p w14:paraId="166DCC95" w14:textId="65D1957B" w:rsidR="00721B66" w:rsidRPr="00F9368E" w:rsidRDefault="00721B66" w:rsidP="00F9368E">
            <w:pPr>
              <w:widowControl w:val="0"/>
              <w:shd w:val="clear" w:color="auto" w:fill="FFFFFF"/>
              <w:spacing w:after="0" w:line="240" w:lineRule="auto"/>
              <w:ind w:right="-108"/>
              <w:jc w:val="both"/>
              <w:rPr>
                <w:rFonts w:ascii="Tahoma" w:hAnsi="Tahoma" w:cs="Tahoma"/>
                <w:spacing w:val="-3"/>
                <w:szCs w:val="20"/>
              </w:rPr>
            </w:pPr>
            <w:r w:rsidRPr="00F9368E">
              <w:rPr>
                <w:rFonts w:ascii="Tahoma" w:hAnsi="Tahoma" w:cs="Tahoma"/>
                <w:spacing w:val="-3"/>
                <w:szCs w:val="20"/>
              </w:rPr>
              <w:t>______________________/</w:t>
            </w:r>
            <w:r w:rsidRPr="00F9368E">
              <w:rPr>
                <w:rFonts w:ascii="Tahoma" w:hAnsi="Tahoma" w:cs="Tahoma"/>
                <w:szCs w:val="20"/>
              </w:rPr>
              <w:t xml:space="preserve"> </w:t>
            </w:r>
            <w:r w:rsidR="008664A8" w:rsidRPr="00F9368E">
              <w:rPr>
                <w:rFonts w:ascii="Tahoma" w:hAnsi="Tahoma" w:cs="Tahoma"/>
                <w:szCs w:val="20"/>
              </w:rPr>
              <w:t xml:space="preserve"> </w:t>
            </w:r>
            <w:r w:rsidRPr="00F9368E">
              <w:rPr>
                <w:rFonts w:ascii="Tahoma" w:hAnsi="Tahoma" w:cs="Tahoma"/>
                <w:spacing w:val="-3"/>
                <w:szCs w:val="20"/>
              </w:rPr>
              <w:t xml:space="preserve">/ </w:t>
            </w:r>
          </w:p>
          <w:p w14:paraId="0D4E3045" w14:textId="77777777" w:rsidR="00721B66" w:rsidRPr="00F9368E" w:rsidRDefault="00721B66" w:rsidP="00F9368E">
            <w:pPr>
              <w:widowControl w:val="0"/>
              <w:spacing w:after="0" w:line="240" w:lineRule="auto"/>
              <w:jc w:val="both"/>
              <w:rPr>
                <w:rFonts w:ascii="Tahoma" w:hAnsi="Tahoma" w:cs="Tahoma"/>
                <w:spacing w:val="-3"/>
                <w:szCs w:val="20"/>
              </w:rPr>
            </w:pPr>
            <w:proofErr w:type="spellStart"/>
            <w:r w:rsidRPr="00F9368E">
              <w:rPr>
                <w:rFonts w:ascii="Tahoma" w:hAnsi="Tahoma" w:cs="Tahoma"/>
                <w:spacing w:val="-3"/>
                <w:szCs w:val="20"/>
              </w:rPr>
              <w:t>м.п</w:t>
            </w:r>
            <w:proofErr w:type="spellEnd"/>
            <w:r w:rsidRPr="00F9368E">
              <w:rPr>
                <w:rFonts w:ascii="Tahoma" w:hAnsi="Tahoma" w:cs="Tahoma"/>
                <w:spacing w:val="-3"/>
                <w:szCs w:val="20"/>
              </w:rPr>
              <w:t>.</w:t>
            </w:r>
          </w:p>
          <w:p w14:paraId="0B9E8D21" w14:textId="1D28B64F" w:rsidR="00721B66" w:rsidRPr="00F9368E" w:rsidRDefault="00721B66" w:rsidP="00F9368E">
            <w:pPr>
              <w:widowControl w:val="0"/>
              <w:spacing w:after="0" w:line="240" w:lineRule="auto"/>
              <w:jc w:val="both"/>
              <w:rPr>
                <w:rFonts w:ascii="Tahoma" w:hAnsi="Tahoma" w:cs="Tahoma"/>
                <w:spacing w:val="-3"/>
                <w:szCs w:val="20"/>
              </w:rPr>
            </w:pPr>
            <w:r w:rsidRPr="00F9368E">
              <w:rPr>
                <w:rFonts w:ascii="Tahoma" w:hAnsi="Tahoma" w:cs="Tahoma"/>
                <w:spacing w:val="-3"/>
                <w:szCs w:val="20"/>
              </w:rPr>
              <w:t>«___</w:t>
            </w:r>
            <w:proofErr w:type="gramStart"/>
            <w:r w:rsidRPr="00F9368E">
              <w:rPr>
                <w:rFonts w:ascii="Tahoma" w:hAnsi="Tahoma" w:cs="Tahoma"/>
                <w:spacing w:val="-3"/>
                <w:szCs w:val="20"/>
              </w:rPr>
              <w:t>_»  _</w:t>
            </w:r>
            <w:proofErr w:type="gramEnd"/>
            <w:r w:rsidRPr="00F9368E">
              <w:rPr>
                <w:rFonts w:ascii="Tahoma" w:hAnsi="Tahoma" w:cs="Tahoma"/>
                <w:spacing w:val="-3"/>
                <w:szCs w:val="20"/>
              </w:rPr>
              <w:t>___________________ 20</w:t>
            </w:r>
            <w:r w:rsidR="000214A4" w:rsidRPr="00F9368E">
              <w:rPr>
                <w:rFonts w:ascii="Tahoma" w:hAnsi="Tahoma" w:cs="Tahoma"/>
                <w:spacing w:val="-3"/>
                <w:szCs w:val="20"/>
              </w:rPr>
              <w:t>24</w:t>
            </w:r>
            <w:r w:rsidRPr="00F9368E">
              <w:rPr>
                <w:rFonts w:ascii="Tahoma" w:hAnsi="Tahoma" w:cs="Tahoma"/>
                <w:spacing w:val="-3"/>
                <w:szCs w:val="20"/>
              </w:rPr>
              <w:t xml:space="preserve"> года</w:t>
            </w:r>
          </w:p>
        </w:tc>
      </w:tr>
    </w:tbl>
    <w:p w14:paraId="2A1CF1A4" w14:textId="7991C1C2" w:rsidR="00B6403E" w:rsidRPr="00F9368E" w:rsidRDefault="00B6403E" w:rsidP="00F9368E">
      <w:pPr>
        <w:pStyle w:val="afff2"/>
        <w:pageBreakBefore/>
        <w:ind w:right="-6"/>
        <w:jc w:val="right"/>
        <w:rPr>
          <w:rFonts w:ascii="Tahoma" w:hAnsi="Tahoma" w:cs="Tahoma"/>
          <w:sz w:val="20"/>
          <w:szCs w:val="20"/>
        </w:rPr>
      </w:pPr>
      <w:r w:rsidRPr="00F9368E">
        <w:rPr>
          <w:rFonts w:ascii="Tahoma" w:hAnsi="Tahoma" w:cs="Tahoma"/>
          <w:sz w:val="20"/>
          <w:szCs w:val="20"/>
        </w:rPr>
        <w:t>Приложение №</w:t>
      </w:r>
      <w:r w:rsidR="00982E66" w:rsidRPr="00F9368E">
        <w:rPr>
          <w:rFonts w:ascii="Tahoma" w:hAnsi="Tahoma" w:cs="Tahoma"/>
          <w:sz w:val="20"/>
          <w:szCs w:val="20"/>
        </w:rPr>
        <w:t xml:space="preserve"> </w:t>
      </w:r>
      <w:r w:rsidR="00721B66" w:rsidRPr="00F9368E">
        <w:rPr>
          <w:rFonts w:ascii="Tahoma" w:hAnsi="Tahoma" w:cs="Tahoma"/>
          <w:sz w:val="20"/>
          <w:szCs w:val="20"/>
        </w:rPr>
        <w:t>3</w:t>
      </w:r>
    </w:p>
    <w:p w14:paraId="336ED973" w14:textId="77777777" w:rsidR="00B6403E" w:rsidRPr="00F9368E" w:rsidRDefault="00B6403E" w:rsidP="00F9368E">
      <w:pPr>
        <w:widowControl w:val="0"/>
        <w:suppressLineNumbers/>
        <w:suppressAutoHyphens/>
        <w:snapToGrid w:val="0"/>
        <w:spacing w:after="0" w:line="240" w:lineRule="auto"/>
        <w:contextualSpacing/>
        <w:jc w:val="right"/>
        <w:rPr>
          <w:rFonts w:ascii="Tahoma" w:hAnsi="Tahoma" w:cs="Tahoma"/>
          <w:szCs w:val="20"/>
        </w:rPr>
      </w:pPr>
      <w:r w:rsidRPr="00F9368E">
        <w:rPr>
          <w:rFonts w:ascii="Tahoma" w:hAnsi="Tahoma" w:cs="Tahoma"/>
          <w:szCs w:val="20"/>
        </w:rPr>
        <w:t xml:space="preserve">к Договору </w:t>
      </w:r>
      <w:r w:rsidRPr="00F9368E">
        <w:rPr>
          <w:rFonts w:ascii="Tahoma" w:eastAsia="Times New Roman" w:hAnsi="Tahoma" w:cs="Tahoma"/>
          <w:szCs w:val="20"/>
        </w:rPr>
        <w:t xml:space="preserve">на оказание услуг </w:t>
      </w:r>
      <w:r w:rsidRPr="00F9368E">
        <w:rPr>
          <w:rFonts w:ascii="Tahoma" w:hAnsi="Tahoma" w:cs="Tahoma"/>
          <w:szCs w:val="20"/>
        </w:rPr>
        <w:t>№ _____</w:t>
      </w:r>
    </w:p>
    <w:p w14:paraId="3E98E572" w14:textId="08BC0312" w:rsidR="00B6403E" w:rsidRPr="00F9368E" w:rsidRDefault="00B6403E" w:rsidP="00F9368E">
      <w:pPr>
        <w:spacing w:after="0" w:line="240" w:lineRule="auto"/>
        <w:contextualSpacing/>
        <w:jc w:val="right"/>
        <w:rPr>
          <w:rFonts w:ascii="Tahoma" w:hAnsi="Tahoma" w:cs="Tahoma"/>
          <w:szCs w:val="20"/>
        </w:rPr>
      </w:pPr>
      <w:r w:rsidRPr="00F9368E">
        <w:rPr>
          <w:rFonts w:ascii="Tahoma" w:hAnsi="Tahoma" w:cs="Tahoma"/>
          <w:szCs w:val="20"/>
        </w:rPr>
        <w:t>от "___"__________202</w:t>
      </w:r>
      <w:r w:rsidR="00052E2A" w:rsidRPr="00F9368E">
        <w:rPr>
          <w:rFonts w:ascii="Tahoma" w:hAnsi="Tahoma" w:cs="Tahoma"/>
          <w:szCs w:val="20"/>
        </w:rPr>
        <w:t>4</w:t>
      </w:r>
      <w:r w:rsidRPr="00F9368E">
        <w:rPr>
          <w:rFonts w:ascii="Tahoma" w:hAnsi="Tahoma" w:cs="Tahoma"/>
          <w:szCs w:val="20"/>
        </w:rPr>
        <w:t>г</w:t>
      </w:r>
      <w:r w:rsidRPr="00F9368E">
        <w:rPr>
          <w:rFonts w:ascii="Tahoma" w:hAnsi="Tahoma" w:cs="Tahoma"/>
          <w:b/>
          <w:szCs w:val="20"/>
        </w:rPr>
        <w:t>.</w:t>
      </w:r>
    </w:p>
    <w:p w14:paraId="0AA729FF" w14:textId="77777777" w:rsidR="00B6403E" w:rsidRPr="00F9368E" w:rsidRDefault="00B6403E" w:rsidP="00F9368E">
      <w:pPr>
        <w:spacing w:after="0" w:line="240" w:lineRule="auto"/>
        <w:contextualSpacing/>
        <w:rPr>
          <w:rFonts w:ascii="Tahoma" w:hAnsi="Tahoma" w:cs="Tahoma"/>
          <w:szCs w:val="20"/>
        </w:rPr>
      </w:pPr>
    </w:p>
    <w:p w14:paraId="4A02DE79" w14:textId="77777777" w:rsidR="00B6403E" w:rsidRPr="00F9368E" w:rsidRDefault="00B6403E" w:rsidP="00F9368E">
      <w:pPr>
        <w:spacing w:after="0" w:line="240" w:lineRule="auto"/>
        <w:contextualSpacing/>
        <w:rPr>
          <w:rFonts w:ascii="Tahoma" w:hAnsi="Tahoma" w:cs="Tahoma"/>
          <w:szCs w:val="20"/>
        </w:rPr>
      </w:pPr>
    </w:p>
    <w:p w14:paraId="6B1DA2B1" w14:textId="77777777" w:rsidR="00B6403E" w:rsidRPr="00F9368E" w:rsidRDefault="00B6403E" w:rsidP="00F9368E">
      <w:pPr>
        <w:tabs>
          <w:tab w:val="left" w:pos="4962"/>
        </w:tabs>
        <w:suppressAutoHyphens/>
        <w:spacing w:after="0" w:line="240" w:lineRule="auto"/>
        <w:jc w:val="center"/>
        <w:rPr>
          <w:rFonts w:ascii="Tahoma" w:hAnsi="Tahoma" w:cs="Tahoma"/>
          <w:b/>
          <w:szCs w:val="20"/>
        </w:rPr>
      </w:pPr>
      <w:r w:rsidRPr="00F9368E">
        <w:rPr>
          <w:rFonts w:ascii="Tahoma" w:hAnsi="Tahoma" w:cs="Tahoma"/>
          <w:b/>
          <w:szCs w:val="20"/>
        </w:rPr>
        <w:t>АКТ №_____</w:t>
      </w:r>
    </w:p>
    <w:p w14:paraId="6AF75F3A" w14:textId="77777777" w:rsidR="00B6403E" w:rsidRPr="00F9368E" w:rsidRDefault="00B6403E" w:rsidP="00F9368E">
      <w:pPr>
        <w:tabs>
          <w:tab w:val="left" w:pos="4962"/>
        </w:tabs>
        <w:suppressAutoHyphens/>
        <w:spacing w:after="0" w:line="240" w:lineRule="auto"/>
        <w:jc w:val="center"/>
        <w:rPr>
          <w:rFonts w:ascii="Tahoma" w:hAnsi="Tahoma" w:cs="Tahoma"/>
          <w:b/>
          <w:szCs w:val="20"/>
        </w:rPr>
      </w:pPr>
      <w:r w:rsidRPr="00F9368E">
        <w:rPr>
          <w:rFonts w:ascii="Tahoma" w:hAnsi="Tahoma" w:cs="Tahoma"/>
          <w:b/>
          <w:szCs w:val="20"/>
        </w:rPr>
        <w:t>об оказанных услугах</w:t>
      </w:r>
    </w:p>
    <w:p w14:paraId="2F0D28E3" w14:textId="77777777" w:rsidR="00B6403E" w:rsidRDefault="00B6403E" w:rsidP="00F9368E">
      <w:pPr>
        <w:tabs>
          <w:tab w:val="left" w:pos="4962"/>
        </w:tabs>
        <w:suppressAutoHyphens/>
        <w:spacing w:after="0" w:line="240" w:lineRule="auto"/>
        <w:jc w:val="center"/>
        <w:rPr>
          <w:rFonts w:ascii="Tahoma" w:hAnsi="Tahoma" w:cs="Tahoma"/>
          <w:szCs w:val="20"/>
        </w:rPr>
      </w:pPr>
      <w:r w:rsidRPr="00F9368E">
        <w:rPr>
          <w:rFonts w:ascii="Tahoma" w:hAnsi="Tahoma" w:cs="Tahoma"/>
          <w:szCs w:val="20"/>
        </w:rPr>
        <w:t>по договору №_______________ от ____________ 20__г.</w:t>
      </w:r>
    </w:p>
    <w:p w14:paraId="51EF68EF" w14:textId="77777777" w:rsidR="00706B7F" w:rsidRPr="00F9368E" w:rsidRDefault="00706B7F" w:rsidP="00F9368E">
      <w:pPr>
        <w:tabs>
          <w:tab w:val="left" w:pos="4962"/>
        </w:tabs>
        <w:suppressAutoHyphens/>
        <w:spacing w:after="0" w:line="240" w:lineRule="auto"/>
        <w:jc w:val="center"/>
        <w:rPr>
          <w:rFonts w:ascii="Tahoma" w:hAnsi="Tahoma" w:cs="Tahoma"/>
          <w:szCs w:val="20"/>
        </w:rPr>
      </w:pPr>
    </w:p>
    <w:p w14:paraId="26E646D6" w14:textId="77777777" w:rsidR="00B6403E" w:rsidRPr="00F9368E" w:rsidRDefault="00B6403E" w:rsidP="00F9368E">
      <w:pPr>
        <w:tabs>
          <w:tab w:val="left" w:pos="4962"/>
        </w:tabs>
        <w:suppressAutoHyphens/>
        <w:spacing w:after="0" w:line="240" w:lineRule="auto"/>
        <w:rPr>
          <w:rFonts w:ascii="Tahoma" w:hAnsi="Tahoma" w:cs="Tahoma"/>
          <w:szCs w:val="20"/>
        </w:rPr>
      </w:pPr>
      <w:r w:rsidRPr="00F9368E">
        <w:rPr>
          <w:rFonts w:ascii="Tahoma" w:hAnsi="Tahoma" w:cs="Tahoma"/>
          <w:szCs w:val="20"/>
        </w:rPr>
        <w:t>_</w:t>
      </w:r>
      <w:r w:rsidRPr="00F9368E">
        <w:rPr>
          <w:rFonts w:ascii="Tahoma" w:hAnsi="Tahoma" w:cs="Tahoma"/>
          <w:szCs w:val="20"/>
          <w:u w:val="single"/>
        </w:rPr>
        <w:t>г.</w:t>
      </w:r>
      <w:r w:rsidRPr="00F9368E">
        <w:rPr>
          <w:rFonts w:ascii="Tahoma" w:hAnsi="Tahoma" w:cs="Tahoma"/>
          <w:szCs w:val="20"/>
        </w:rPr>
        <w:t>_________________</w:t>
      </w:r>
      <w:r w:rsidRPr="00F9368E">
        <w:rPr>
          <w:rFonts w:ascii="Tahoma" w:hAnsi="Tahoma" w:cs="Tahoma"/>
          <w:szCs w:val="20"/>
        </w:rPr>
        <w:tab/>
        <w:t xml:space="preserve">                               «    » __________ 20___г.</w:t>
      </w:r>
    </w:p>
    <w:p w14:paraId="6B384653" w14:textId="77777777" w:rsidR="00B6403E" w:rsidRPr="00F9368E" w:rsidRDefault="00B6403E" w:rsidP="00F9368E">
      <w:pPr>
        <w:suppressAutoHyphens/>
        <w:spacing w:after="0" w:line="240" w:lineRule="auto"/>
        <w:jc w:val="center"/>
        <w:rPr>
          <w:rFonts w:ascii="Tahoma" w:hAnsi="Tahoma" w:cs="Tahoma"/>
          <w:szCs w:val="20"/>
        </w:rPr>
      </w:pPr>
    </w:p>
    <w:p w14:paraId="68EEBC09" w14:textId="77777777" w:rsidR="00B6403E" w:rsidRPr="00F9368E" w:rsidRDefault="00B6403E" w:rsidP="00F9368E">
      <w:pPr>
        <w:suppressAutoHyphens/>
        <w:spacing w:after="0" w:line="240" w:lineRule="auto"/>
        <w:jc w:val="both"/>
        <w:rPr>
          <w:rFonts w:ascii="Tahoma" w:hAnsi="Tahoma" w:cs="Tahoma"/>
          <w:szCs w:val="20"/>
        </w:rPr>
      </w:pPr>
      <w:r w:rsidRPr="00F9368E">
        <w:rPr>
          <w:rFonts w:ascii="Tahoma" w:hAnsi="Tahoma" w:cs="Tahoma"/>
          <w:szCs w:val="20"/>
        </w:rPr>
        <w:t xml:space="preserve">АО «ЭнергосбыТ Плюс», именуемое в дальнейшем «Заказчик», в лице ___________________________, действующего на основании___________________________________________, с одной стороны, и </w:t>
      </w:r>
    </w:p>
    <w:p w14:paraId="29B0960A" w14:textId="77777777" w:rsidR="00B6403E" w:rsidRPr="00F9368E" w:rsidRDefault="00B6403E" w:rsidP="00F9368E">
      <w:pPr>
        <w:suppressAutoHyphens/>
        <w:spacing w:after="0" w:line="240" w:lineRule="auto"/>
        <w:jc w:val="both"/>
        <w:rPr>
          <w:rFonts w:ascii="Tahoma" w:hAnsi="Tahoma" w:cs="Tahoma"/>
          <w:szCs w:val="20"/>
        </w:rPr>
      </w:pPr>
      <w:r w:rsidRPr="00F9368E">
        <w:rPr>
          <w:rFonts w:ascii="Tahoma" w:hAnsi="Tahoma" w:cs="Tahoma"/>
          <w:noProof/>
          <w:szCs w:val="20"/>
        </w:rPr>
        <mc:AlternateContent>
          <mc:Choice Requires="wps">
            <w:drawing>
              <wp:anchor distT="0" distB="0" distL="114300" distR="114300" simplePos="0" relativeHeight="251662336" behindDoc="1" locked="0" layoutInCell="1" allowOverlap="1" wp14:anchorId="0A0BFEB8" wp14:editId="09379278">
                <wp:simplePos x="0" y="0"/>
                <wp:positionH relativeFrom="column">
                  <wp:posOffset>1605280</wp:posOffset>
                </wp:positionH>
                <wp:positionV relativeFrom="paragraph">
                  <wp:posOffset>547370</wp:posOffset>
                </wp:positionV>
                <wp:extent cx="3595370" cy="792480"/>
                <wp:effectExtent l="0" t="4445" r="0" b="317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5370" cy="792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2F889A" w14:textId="77777777" w:rsidR="004067E7" w:rsidRPr="00CC34B6" w:rsidRDefault="004067E7" w:rsidP="00B6403E">
                            <w:pPr>
                              <w:jc w:val="center"/>
                              <w:rPr>
                                <w:b/>
                                <w:color w:val="BFBFBF" w:themeColor="background1" w:themeShade="BF"/>
                                <w:sz w:val="96"/>
                                <w:szCs w:val="96"/>
                              </w:rPr>
                            </w:pPr>
                            <w:r w:rsidRPr="00CC34B6">
                              <w:rPr>
                                <w:b/>
                                <w:color w:val="BFBFBF" w:themeColor="background1" w:themeShade="BF"/>
                                <w:sz w:val="96"/>
                                <w:szCs w:val="96"/>
                              </w:rPr>
                              <w:t>ОБРАЗЕЦ</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A0BFEB8" id="_x0000_t202" coordsize="21600,21600" o:spt="202" path="m,l,21600r21600,l21600,xe">
                <v:stroke joinstyle="miter"/>
                <v:path gradientshapeok="t" o:connecttype="rect"/>
              </v:shapetype>
              <v:shape id="Text Box 4" o:spid="_x0000_s1026" type="#_x0000_t202" style="position:absolute;left:0;text-align:left;margin-left:126.4pt;margin-top:43.1pt;width:283.1pt;height:62.4pt;z-index:-25165414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" filled="f" stroked="f">
                <v:textbox style="mso-fit-shape-to-text:t">
                  <w:txbxContent>
                    <w:p w14:paraId="1F2F889A" w14:textId="77777777" w:rsidR="004067E7" w:rsidRPr="00CC34B6" w:rsidRDefault="004067E7" w:rsidP="00B6403E">
                      <w:pPr>
                        <w:jc w:val="center"/>
                        <w:rPr>
                          <w:b/>
                          <w:color w:val="BFBFBF" w:themeColor="background1" w:themeShade="BF"/>
                          <w:sz w:val="96"/>
                          <w:szCs w:val="96"/>
                        </w:rPr>
                      </w:pPr>
                      <w:r w:rsidRPr="00CC34B6">
                        <w:rPr>
                          <w:b/>
                          <w:color w:val="BFBFBF" w:themeColor="background1" w:themeShade="BF"/>
                          <w:sz w:val="96"/>
                          <w:szCs w:val="96"/>
                        </w:rPr>
                        <w:t>ОБРАЗЕЦ</w:t>
                      </w:r>
                    </w:p>
                  </w:txbxContent>
                </v:textbox>
              </v:shape>
            </w:pict>
          </mc:Fallback>
        </mc:AlternateContent>
      </w:r>
      <w:r w:rsidRPr="00F9368E">
        <w:rPr>
          <w:rFonts w:ascii="Tahoma" w:hAnsi="Tahoma" w:cs="Tahoma"/>
          <w:noProof/>
          <w:szCs w:val="20"/>
        </w:rPr>
        <w:t>______________</w:t>
      </w:r>
      <w:r w:rsidRPr="00F9368E">
        <w:rPr>
          <w:rFonts w:ascii="Tahoma" w:hAnsi="Tahoma" w:cs="Tahoma"/>
          <w:bCs/>
          <w:szCs w:val="20"/>
        </w:rPr>
        <w:t xml:space="preserve"> </w:t>
      </w:r>
      <w:r w:rsidRPr="00F9368E">
        <w:rPr>
          <w:rFonts w:ascii="Tahoma" w:hAnsi="Tahoma" w:cs="Tahoma"/>
          <w:szCs w:val="20"/>
        </w:rPr>
        <w:t>именуемое в дальнейшем «Исполнитель», в лице ______________________, действующего на основании ____________</w:t>
      </w:r>
      <w:r w:rsidRPr="00F9368E">
        <w:rPr>
          <w:rFonts w:ascii="Tahoma" w:hAnsi="Tahoma" w:cs="Tahoma"/>
          <w:bCs/>
          <w:szCs w:val="20"/>
        </w:rPr>
        <w:t xml:space="preserve">, </w:t>
      </w:r>
      <w:r w:rsidRPr="00F9368E">
        <w:rPr>
          <w:rFonts w:ascii="Tahoma" w:hAnsi="Tahoma" w:cs="Tahoma"/>
          <w:szCs w:val="20"/>
        </w:rPr>
        <w:t>с другой стороны, составили настоящий акт о нижеследующем:</w:t>
      </w:r>
    </w:p>
    <w:p w14:paraId="7678BF44" w14:textId="7D04537D" w:rsidR="00B6403E" w:rsidRPr="00F9368E" w:rsidRDefault="00B6403E" w:rsidP="00F9368E">
      <w:pPr>
        <w:pStyle w:val="afffa"/>
        <w:numPr>
          <w:ilvl w:val="0"/>
          <w:numId w:val="11"/>
        </w:numPr>
        <w:suppressAutoHyphens/>
        <w:spacing w:after="0" w:line="240" w:lineRule="auto"/>
        <w:ind w:left="0" w:firstLine="0"/>
        <w:contextualSpacing w:val="0"/>
        <w:jc w:val="both"/>
        <w:rPr>
          <w:rFonts w:ascii="Tahoma" w:hAnsi="Tahoma" w:cs="Tahoma"/>
          <w:szCs w:val="20"/>
        </w:rPr>
      </w:pPr>
      <w:r w:rsidRPr="00F9368E">
        <w:rPr>
          <w:rFonts w:ascii="Tahoma" w:hAnsi="Tahoma" w:cs="Tahoma"/>
          <w:szCs w:val="20"/>
        </w:rPr>
        <w:t xml:space="preserve">Исполнителем в период с _____________ 20__ года по ______________ 20__года оказаны услуги </w:t>
      </w:r>
      <w:r w:rsidR="008F7BE7" w:rsidRPr="00F9368E">
        <w:rPr>
          <w:rFonts w:ascii="Tahoma" w:hAnsi="Tahoma" w:cs="Tahoma"/>
          <w:szCs w:val="20"/>
        </w:rPr>
        <w:t xml:space="preserve">по доработке </w:t>
      </w:r>
      <w:proofErr w:type="spellStart"/>
      <w:r w:rsidR="00BE796E" w:rsidRPr="00F9368E">
        <w:rPr>
          <w:rFonts w:ascii="Tahoma" w:hAnsi="Tahoma" w:cs="Tahoma"/>
          <w:szCs w:val="20"/>
        </w:rPr>
        <w:t>биллингового</w:t>
      </w:r>
      <w:proofErr w:type="spellEnd"/>
      <w:r w:rsidR="00BE796E" w:rsidRPr="00F9368E">
        <w:rPr>
          <w:rFonts w:ascii="Tahoma" w:hAnsi="Tahoma" w:cs="Tahoma"/>
          <w:szCs w:val="20"/>
        </w:rPr>
        <w:t xml:space="preserve"> информационно-программного комплекса</w:t>
      </w:r>
      <w:r w:rsidR="008F7BE7" w:rsidRPr="00F9368E">
        <w:rPr>
          <w:rFonts w:ascii="Tahoma" w:hAnsi="Tahoma" w:cs="Tahoma"/>
          <w:szCs w:val="20"/>
        </w:rPr>
        <w:t xml:space="preserve"> 1</w:t>
      </w:r>
      <w:proofErr w:type="gramStart"/>
      <w:r w:rsidR="008F7BE7" w:rsidRPr="00F9368E">
        <w:rPr>
          <w:rFonts w:ascii="Tahoma" w:hAnsi="Tahoma" w:cs="Tahoma"/>
          <w:szCs w:val="20"/>
        </w:rPr>
        <w:t>С:Энергобиллинг</w:t>
      </w:r>
      <w:proofErr w:type="gramEnd"/>
      <w:r w:rsidRPr="00F9368E">
        <w:rPr>
          <w:rFonts w:ascii="Tahoma" w:hAnsi="Tahoma" w:cs="Tahoma"/>
          <w:szCs w:val="20"/>
        </w:rPr>
        <w:t>.</w:t>
      </w:r>
    </w:p>
    <w:p w14:paraId="114E9868" w14:textId="77777777" w:rsidR="00B6403E" w:rsidRPr="00F9368E" w:rsidRDefault="00B6403E" w:rsidP="00F9368E">
      <w:pPr>
        <w:pStyle w:val="afffa"/>
        <w:numPr>
          <w:ilvl w:val="0"/>
          <w:numId w:val="11"/>
        </w:numPr>
        <w:suppressAutoHyphens/>
        <w:spacing w:after="0" w:line="240" w:lineRule="auto"/>
        <w:ind w:left="0" w:firstLine="0"/>
        <w:contextualSpacing w:val="0"/>
        <w:jc w:val="both"/>
        <w:rPr>
          <w:rFonts w:ascii="Tahoma" w:hAnsi="Tahoma" w:cs="Tahoma"/>
          <w:szCs w:val="20"/>
        </w:rPr>
      </w:pPr>
      <w:r w:rsidRPr="00F9368E">
        <w:rPr>
          <w:rFonts w:ascii="Tahoma" w:hAnsi="Tahoma" w:cs="Tahoma"/>
          <w:szCs w:val="20"/>
        </w:rPr>
        <w:t>При приемке услуг установлено, что услуги оказаны в полном объеме и в срок.</w:t>
      </w:r>
    </w:p>
    <w:p w14:paraId="0F397546" w14:textId="77777777" w:rsidR="00B6403E" w:rsidRPr="00F9368E" w:rsidRDefault="00B6403E" w:rsidP="00F9368E">
      <w:pPr>
        <w:pStyle w:val="afffa"/>
        <w:numPr>
          <w:ilvl w:val="0"/>
          <w:numId w:val="11"/>
        </w:numPr>
        <w:suppressAutoHyphens/>
        <w:spacing w:after="0" w:line="240" w:lineRule="auto"/>
        <w:ind w:left="0" w:firstLine="0"/>
        <w:contextualSpacing w:val="0"/>
        <w:jc w:val="both"/>
        <w:rPr>
          <w:rFonts w:ascii="Tahoma" w:hAnsi="Tahoma" w:cs="Tahoma"/>
          <w:szCs w:val="20"/>
        </w:rPr>
      </w:pPr>
      <w:r w:rsidRPr="00F9368E">
        <w:rPr>
          <w:rFonts w:ascii="Tahoma" w:hAnsi="Tahoma" w:cs="Tahoma"/>
          <w:szCs w:val="20"/>
        </w:rPr>
        <w:t>Качество услуг соответствует указанным в договоре требованиям.</w:t>
      </w:r>
    </w:p>
    <w:p w14:paraId="2A54A758" w14:textId="77777777" w:rsidR="00B6403E" w:rsidRPr="00F9368E" w:rsidRDefault="00B6403E" w:rsidP="00F9368E">
      <w:pPr>
        <w:pStyle w:val="afffa"/>
        <w:numPr>
          <w:ilvl w:val="0"/>
          <w:numId w:val="11"/>
        </w:numPr>
        <w:suppressAutoHyphens/>
        <w:spacing w:after="0" w:line="240" w:lineRule="auto"/>
        <w:ind w:left="0" w:firstLine="0"/>
        <w:contextualSpacing w:val="0"/>
        <w:jc w:val="both"/>
        <w:rPr>
          <w:rFonts w:ascii="Tahoma" w:hAnsi="Tahoma" w:cs="Tahoma"/>
          <w:szCs w:val="20"/>
        </w:rPr>
      </w:pPr>
      <w:r w:rsidRPr="00F9368E">
        <w:rPr>
          <w:rFonts w:ascii="Tahoma" w:hAnsi="Tahoma" w:cs="Tahoma"/>
          <w:szCs w:val="20"/>
        </w:rPr>
        <w:t>Стороны претензий по договору друг к другу не имеют.</w:t>
      </w:r>
    </w:p>
    <w:p w14:paraId="0CA49531" w14:textId="77777777" w:rsidR="00B6403E" w:rsidRPr="00F9368E" w:rsidRDefault="00B6403E" w:rsidP="00F9368E">
      <w:pPr>
        <w:pStyle w:val="afffa"/>
        <w:numPr>
          <w:ilvl w:val="0"/>
          <w:numId w:val="11"/>
        </w:numPr>
        <w:suppressAutoHyphens/>
        <w:spacing w:after="0" w:line="240" w:lineRule="auto"/>
        <w:ind w:left="0" w:firstLine="0"/>
        <w:contextualSpacing w:val="0"/>
        <w:jc w:val="both"/>
        <w:rPr>
          <w:rFonts w:ascii="Tahoma" w:hAnsi="Tahoma" w:cs="Tahoma"/>
          <w:szCs w:val="20"/>
        </w:rPr>
      </w:pPr>
      <w:r w:rsidRPr="00F9368E">
        <w:rPr>
          <w:rFonts w:ascii="Tahoma" w:hAnsi="Tahoma" w:cs="Tahoma"/>
          <w:szCs w:val="20"/>
        </w:rPr>
        <w:t xml:space="preserve">Стоимость оказанных услуг, согласно договору составляет – _____________ руб. (__________________________________) рублей __ копеек, в </w:t>
      </w:r>
      <w:proofErr w:type="spellStart"/>
      <w:r w:rsidRPr="00F9368E">
        <w:rPr>
          <w:rFonts w:ascii="Tahoma" w:hAnsi="Tahoma" w:cs="Tahoma"/>
          <w:szCs w:val="20"/>
        </w:rPr>
        <w:t>т.ч</w:t>
      </w:r>
      <w:proofErr w:type="spellEnd"/>
      <w:r w:rsidRPr="00F9368E">
        <w:rPr>
          <w:rFonts w:ascii="Tahoma" w:hAnsi="Tahoma" w:cs="Tahoma"/>
          <w:szCs w:val="20"/>
        </w:rPr>
        <w:t>. НДС - ________________ руб. (__________________________________) рублей __ копеек.</w:t>
      </w:r>
    </w:p>
    <w:tbl>
      <w:tblPr>
        <w:tblpPr w:leftFromText="181" w:rightFromText="181" w:topFromText="142" w:bottomFromText="142" w:vertAnchor="text" w:horzAnchor="margin" w:tblpXSpec="right" w:tblpY="313"/>
        <w:tblOverlap w:val="never"/>
        <w:tblW w:w="9741" w:type="dxa"/>
        <w:tblLook w:val="0000" w:firstRow="0" w:lastRow="0" w:firstColumn="0" w:lastColumn="0" w:noHBand="0" w:noVBand="0"/>
      </w:tblPr>
      <w:tblGrid>
        <w:gridCol w:w="4644"/>
        <w:gridCol w:w="5097"/>
      </w:tblGrid>
      <w:tr w:rsidR="00B6403E" w:rsidRPr="00F9368E" w14:paraId="00B77522" w14:textId="77777777" w:rsidTr="00BF0F1A">
        <w:trPr>
          <w:trHeight w:val="97"/>
        </w:trPr>
        <w:tc>
          <w:tcPr>
            <w:tcW w:w="4644" w:type="dxa"/>
          </w:tcPr>
          <w:p w14:paraId="20FC3173" w14:textId="77777777" w:rsidR="00B6403E" w:rsidRPr="00F9368E" w:rsidRDefault="00B6403E" w:rsidP="00F9368E">
            <w:pPr>
              <w:pStyle w:val="6"/>
              <w:suppressAutoHyphens/>
              <w:spacing w:before="0" w:line="240" w:lineRule="auto"/>
              <w:jc w:val="center"/>
              <w:rPr>
                <w:rFonts w:ascii="Tahoma" w:hAnsi="Tahoma" w:cs="Tahoma"/>
                <w:i w:val="0"/>
                <w:color w:val="auto"/>
                <w:sz w:val="20"/>
                <w:szCs w:val="20"/>
              </w:rPr>
            </w:pPr>
            <w:r w:rsidRPr="00F9368E">
              <w:rPr>
                <w:rFonts w:ascii="Tahoma" w:hAnsi="Tahoma" w:cs="Tahoma"/>
                <w:i w:val="0"/>
                <w:color w:val="auto"/>
                <w:sz w:val="20"/>
                <w:szCs w:val="20"/>
              </w:rPr>
              <w:t>Заказчик:</w:t>
            </w:r>
          </w:p>
          <w:p w14:paraId="0601C88C" w14:textId="77777777" w:rsidR="00B6403E" w:rsidRPr="00F9368E" w:rsidRDefault="00B6403E" w:rsidP="00F9368E">
            <w:pPr>
              <w:suppressAutoHyphens/>
              <w:spacing w:after="0" w:line="240" w:lineRule="auto"/>
              <w:jc w:val="center"/>
              <w:rPr>
                <w:rFonts w:ascii="Tahoma" w:hAnsi="Tahoma" w:cs="Tahoma"/>
                <w:szCs w:val="20"/>
              </w:rPr>
            </w:pPr>
            <w:r w:rsidRPr="00F9368E">
              <w:rPr>
                <w:rFonts w:ascii="Tahoma" w:hAnsi="Tahoma" w:cs="Tahoma"/>
                <w:szCs w:val="20"/>
              </w:rPr>
              <w:t>_________________</w:t>
            </w:r>
          </w:p>
          <w:p w14:paraId="0D774614" w14:textId="77777777" w:rsidR="00B6403E" w:rsidRPr="00F9368E" w:rsidRDefault="00B6403E" w:rsidP="00F9368E">
            <w:pPr>
              <w:tabs>
                <w:tab w:val="left" w:pos="426"/>
              </w:tabs>
              <w:suppressAutoHyphens/>
              <w:spacing w:after="0" w:line="240" w:lineRule="auto"/>
              <w:rPr>
                <w:rFonts w:ascii="Tahoma" w:hAnsi="Tahoma" w:cs="Tahoma"/>
                <w:szCs w:val="20"/>
              </w:rPr>
            </w:pPr>
            <w:r w:rsidRPr="00F9368E">
              <w:rPr>
                <w:rFonts w:ascii="Tahoma" w:hAnsi="Tahoma" w:cs="Tahoma"/>
                <w:szCs w:val="20"/>
              </w:rPr>
              <w:t>МП</w:t>
            </w:r>
          </w:p>
          <w:p w14:paraId="33C82EFB" w14:textId="77777777" w:rsidR="00B6403E" w:rsidRPr="00F9368E" w:rsidRDefault="00B6403E" w:rsidP="00F9368E">
            <w:pPr>
              <w:tabs>
                <w:tab w:val="left" w:pos="1701"/>
              </w:tabs>
              <w:suppressAutoHyphens/>
              <w:spacing w:after="0" w:line="240" w:lineRule="auto"/>
              <w:jc w:val="center"/>
              <w:rPr>
                <w:rFonts w:ascii="Tahoma" w:hAnsi="Tahoma" w:cs="Tahoma"/>
                <w:szCs w:val="20"/>
              </w:rPr>
            </w:pPr>
            <w:r w:rsidRPr="00F9368E">
              <w:rPr>
                <w:rFonts w:ascii="Tahoma" w:hAnsi="Tahoma" w:cs="Tahoma"/>
                <w:szCs w:val="20"/>
              </w:rPr>
              <w:t>«____ » ___________ 20____г.</w:t>
            </w:r>
          </w:p>
        </w:tc>
        <w:tc>
          <w:tcPr>
            <w:tcW w:w="5097" w:type="dxa"/>
          </w:tcPr>
          <w:p w14:paraId="21BF1220" w14:textId="77777777" w:rsidR="00B6403E" w:rsidRPr="00F9368E" w:rsidRDefault="00B6403E" w:rsidP="00F9368E">
            <w:pPr>
              <w:pStyle w:val="7"/>
              <w:suppressAutoHyphens/>
              <w:spacing w:before="0" w:line="240" w:lineRule="auto"/>
              <w:jc w:val="center"/>
              <w:rPr>
                <w:rFonts w:ascii="Tahoma" w:hAnsi="Tahoma" w:cs="Tahoma"/>
                <w:i w:val="0"/>
                <w:color w:val="auto"/>
                <w:sz w:val="20"/>
                <w:szCs w:val="20"/>
              </w:rPr>
            </w:pPr>
            <w:r w:rsidRPr="00F9368E">
              <w:rPr>
                <w:rFonts w:ascii="Tahoma" w:hAnsi="Tahoma" w:cs="Tahoma"/>
                <w:i w:val="0"/>
                <w:color w:val="auto"/>
                <w:sz w:val="20"/>
                <w:szCs w:val="20"/>
              </w:rPr>
              <w:t>Исполнитель:</w:t>
            </w:r>
          </w:p>
          <w:p w14:paraId="3A271F48" w14:textId="77777777" w:rsidR="00B6403E" w:rsidRPr="00F9368E" w:rsidRDefault="00B6403E" w:rsidP="00F9368E">
            <w:pPr>
              <w:suppressAutoHyphens/>
              <w:spacing w:after="0" w:line="240" w:lineRule="auto"/>
              <w:jc w:val="center"/>
              <w:rPr>
                <w:rFonts w:ascii="Tahoma" w:hAnsi="Tahoma" w:cs="Tahoma"/>
                <w:szCs w:val="20"/>
              </w:rPr>
            </w:pPr>
            <w:r w:rsidRPr="00F9368E">
              <w:rPr>
                <w:rFonts w:ascii="Tahoma" w:hAnsi="Tahoma" w:cs="Tahoma"/>
                <w:szCs w:val="20"/>
              </w:rPr>
              <w:t>______________________</w:t>
            </w:r>
          </w:p>
          <w:p w14:paraId="09E7D5D7" w14:textId="77777777" w:rsidR="00B6403E" w:rsidRPr="00F9368E" w:rsidRDefault="00B6403E" w:rsidP="00F9368E">
            <w:pPr>
              <w:tabs>
                <w:tab w:val="left" w:pos="426"/>
              </w:tabs>
              <w:suppressAutoHyphens/>
              <w:spacing w:after="0" w:line="240" w:lineRule="auto"/>
              <w:rPr>
                <w:rFonts w:ascii="Tahoma" w:hAnsi="Tahoma" w:cs="Tahoma"/>
                <w:szCs w:val="20"/>
              </w:rPr>
            </w:pPr>
            <w:r w:rsidRPr="00F9368E">
              <w:rPr>
                <w:rFonts w:ascii="Tahoma" w:hAnsi="Tahoma" w:cs="Tahoma"/>
                <w:szCs w:val="20"/>
              </w:rPr>
              <w:t>МП</w:t>
            </w:r>
          </w:p>
          <w:p w14:paraId="1E0353ED" w14:textId="77777777" w:rsidR="00B6403E" w:rsidRPr="00F9368E" w:rsidRDefault="00B6403E" w:rsidP="00F9368E">
            <w:pPr>
              <w:tabs>
                <w:tab w:val="left" w:pos="2092"/>
              </w:tabs>
              <w:suppressAutoHyphens/>
              <w:spacing w:after="0" w:line="240" w:lineRule="auto"/>
              <w:jc w:val="center"/>
              <w:rPr>
                <w:rFonts w:ascii="Tahoma" w:hAnsi="Tahoma" w:cs="Tahoma"/>
                <w:szCs w:val="20"/>
              </w:rPr>
            </w:pPr>
            <w:r w:rsidRPr="00F9368E">
              <w:rPr>
                <w:rFonts w:ascii="Tahoma" w:hAnsi="Tahoma" w:cs="Tahoma"/>
                <w:szCs w:val="20"/>
              </w:rPr>
              <w:t>«____ » ___________ 20____г.</w:t>
            </w:r>
          </w:p>
        </w:tc>
      </w:tr>
    </w:tbl>
    <w:p w14:paraId="19153826" w14:textId="38E55B61" w:rsidR="00B6403E" w:rsidRDefault="00B6403E" w:rsidP="00F9368E">
      <w:pPr>
        <w:spacing w:after="0" w:line="240" w:lineRule="auto"/>
        <w:contextualSpacing/>
        <w:rPr>
          <w:rFonts w:ascii="Tahoma" w:hAnsi="Tahoma" w:cs="Tahoma"/>
          <w:szCs w:val="20"/>
        </w:rPr>
      </w:pPr>
    </w:p>
    <w:p w14:paraId="207063CC" w14:textId="77777777" w:rsidR="00706B7F" w:rsidRDefault="00706B7F" w:rsidP="00F9368E">
      <w:pPr>
        <w:spacing w:after="0" w:line="240" w:lineRule="auto"/>
        <w:contextualSpacing/>
        <w:rPr>
          <w:rFonts w:ascii="Tahoma" w:hAnsi="Tahoma" w:cs="Tahoma"/>
          <w:szCs w:val="20"/>
        </w:rPr>
      </w:pPr>
    </w:p>
    <w:p w14:paraId="363FC337" w14:textId="77777777" w:rsidR="00706B7F" w:rsidRDefault="00706B7F" w:rsidP="00F9368E">
      <w:pPr>
        <w:spacing w:after="0" w:line="240" w:lineRule="auto"/>
        <w:contextualSpacing/>
        <w:rPr>
          <w:rFonts w:ascii="Tahoma" w:hAnsi="Tahoma" w:cs="Tahoma"/>
          <w:szCs w:val="20"/>
        </w:rPr>
      </w:pPr>
    </w:p>
    <w:p w14:paraId="4730DEEF" w14:textId="77777777" w:rsidR="00706B7F" w:rsidRPr="00F9368E" w:rsidRDefault="00706B7F" w:rsidP="00F9368E">
      <w:pPr>
        <w:spacing w:after="0" w:line="240" w:lineRule="auto"/>
        <w:contextualSpacing/>
        <w:rPr>
          <w:rFonts w:ascii="Tahoma" w:hAnsi="Tahoma" w:cs="Tahoma"/>
          <w:szCs w:val="20"/>
        </w:rPr>
      </w:pPr>
    </w:p>
    <w:tbl>
      <w:tblPr>
        <w:tblpPr w:leftFromText="180" w:rightFromText="180" w:vertAnchor="text" w:horzAnchor="margin" w:tblpXSpec="center" w:tblpY="107"/>
        <w:tblW w:w="8896" w:type="dxa"/>
        <w:tblLayout w:type="fixed"/>
        <w:tblLook w:val="01E0" w:firstRow="1" w:lastRow="1" w:firstColumn="1" w:lastColumn="1" w:noHBand="0" w:noVBand="0"/>
      </w:tblPr>
      <w:tblGrid>
        <w:gridCol w:w="4448"/>
        <w:gridCol w:w="4448"/>
      </w:tblGrid>
      <w:tr w:rsidR="00B6403E" w:rsidRPr="00F9368E" w14:paraId="2DCC1FF7" w14:textId="77777777" w:rsidTr="00BF0F1A">
        <w:tc>
          <w:tcPr>
            <w:tcW w:w="4448" w:type="dxa"/>
          </w:tcPr>
          <w:p w14:paraId="5E17D662" w14:textId="77777777" w:rsidR="00B6403E" w:rsidRPr="00F9368E" w:rsidRDefault="00B6403E" w:rsidP="00F9368E">
            <w:pPr>
              <w:widowControl w:val="0"/>
              <w:shd w:val="clear" w:color="auto" w:fill="FFFFFF"/>
              <w:spacing w:after="0" w:line="240" w:lineRule="auto"/>
              <w:jc w:val="center"/>
              <w:rPr>
                <w:rFonts w:ascii="Tahoma" w:eastAsia="Times New Roman" w:hAnsi="Tahoma" w:cs="Tahoma"/>
                <w:b/>
                <w:szCs w:val="20"/>
              </w:rPr>
            </w:pPr>
            <w:r w:rsidRPr="00F9368E">
              <w:rPr>
                <w:rFonts w:ascii="Tahoma" w:eastAsia="Times New Roman" w:hAnsi="Tahoma" w:cs="Tahoma"/>
                <w:b/>
                <w:szCs w:val="20"/>
              </w:rPr>
              <w:t>Заказчик</w:t>
            </w:r>
          </w:p>
        </w:tc>
        <w:tc>
          <w:tcPr>
            <w:tcW w:w="4448" w:type="dxa"/>
          </w:tcPr>
          <w:p w14:paraId="53884501" w14:textId="77777777" w:rsidR="00B6403E" w:rsidRPr="00F9368E" w:rsidRDefault="00B6403E" w:rsidP="00F9368E">
            <w:pPr>
              <w:widowControl w:val="0"/>
              <w:shd w:val="clear" w:color="auto" w:fill="FFFFFF"/>
              <w:spacing w:after="0" w:line="240" w:lineRule="auto"/>
              <w:jc w:val="center"/>
              <w:rPr>
                <w:rFonts w:ascii="Tahoma" w:eastAsia="Times New Roman" w:hAnsi="Tahoma" w:cs="Tahoma"/>
                <w:b/>
                <w:szCs w:val="20"/>
              </w:rPr>
            </w:pPr>
            <w:r w:rsidRPr="00F9368E">
              <w:rPr>
                <w:rFonts w:ascii="Tahoma" w:eastAsia="Times New Roman" w:hAnsi="Tahoma" w:cs="Tahoma"/>
                <w:b/>
                <w:szCs w:val="20"/>
              </w:rPr>
              <w:t>Исполнитель</w:t>
            </w:r>
          </w:p>
        </w:tc>
      </w:tr>
      <w:tr w:rsidR="00B6403E" w:rsidRPr="00F9368E" w14:paraId="3BF38EB7" w14:textId="77777777" w:rsidTr="00BF0F1A">
        <w:tc>
          <w:tcPr>
            <w:tcW w:w="4448" w:type="dxa"/>
          </w:tcPr>
          <w:p w14:paraId="0AF31017" w14:textId="77777777" w:rsidR="00B6403E" w:rsidRPr="00F9368E" w:rsidRDefault="00B6403E" w:rsidP="00F9368E">
            <w:pPr>
              <w:widowControl w:val="0"/>
              <w:shd w:val="clear" w:color="auto" w:fill="FFFFFF"/>
              <w:spacing w:after="0" w:line="240" w:lineRule="auto"/>
              <w:ind w:right="461"/>
              <w:jc w:val="center"/>
              <w:rPr>
                <w:rFonts w:ascii="Tahoma" w:eastAsia="Times New Roman" w:hAnsi="Tahoma" w:cs="Tahoma"/>
                <w:b/>
                <w:spacing w:val="-3"/>
                <w:szCs w:val="20"/>
              </w:rPr>
            </w:pPr>
            <w:r w:rsidRPr="00F9368E">
              <w:rPr>
                <w:rFonts w:ascii="Tahoma" w:eastAsia="Times New Roman" w:hAnsi="Tahoma" w:cs="Tahoma"/>
                <w:b/>
                <w:spacing w:val="-3"/>
                <w:szCs w:val="20"/>
              </w:rPr>
              <w:t>АО «ЭнергосбыТ Плюс»</w:t>
            </w:r>
          </w:p>
          <w:p w14:paraId="29BCEF2A" w14:textId="77777777" w:rsidR="00B6403E" w:rsidRPr="00F9368E" w:rsidRDefault="00B6403E" w:rsidP="00F9368E">
            <w:pPr>
              <w:widowControl w:val="0"/>
              <w:shd w:val="clear" w:color="auto" w:fill="FFFFFF"/>
              <w:tabs>
                <w:tab w:val="left" w:pos="4232"/>
              </w:tabs>
              <w:spacing w:after="0" w:line="240" w:lineRule="auto"/>
              <w:ind w:right="-108"/>
              <w:jc w:val="center"/>
              <w:rPr>
                <w:rFonts w:ascii="Tahoma" w:eastAsia="Times New Roman" w:hAnsi="Tahoma" w:cs="Tahoma"/>
                <w:b/>
                <w:spacing w:val="-3"/>
                <w:szCs w:val="20"/>
              </w:rPr>
            </w:pPr>
          </w:p>
        </w:tc>
        <w:tc>
          <w:tcPr>
            <w:tcW w:w="4448" w:type="dxa"/>
          </w:tcPr>
          <w:p w14:paraId="592001D8" w14:textId="77777777" w:rsidR="00B6403E" w:rsidRPr="00F9368E" w:rsidRDefault="00B6403E" w:rsidP="00F9368E">
            <w:pPr>
              <w:widowControl w:val="0"/>
              <w:shd w:val="clear" w:color="auto" w:fill="FFFFFF"/>
              <w:tabs>
                <w:tab w:val="left" w:pos="4232"/>
              </w:tabs>
              <w:spacing w:after="0" w:line="240" w:lineRule="auto"/>
              <w:ind w:right="-108"/>
              <w:jc w:val="center"/>
              <w:rPr>
                <w:rFonts w:ascii="Tahoma" w:eastAsia="Times New Roman" w:hAnsi="Tahoma" w:cs="Tahoma"/>
                <w:b/>
                <w:szCs w:val="20"/>
              </w:rPr>
            </w:pPr>
          </w:p>
        </w:tc>
      </w:tr>
      <w:tr w:rsidR="00B6403E" w:rsidRPr="00F9368E" w14:paraId="70764C4C" w14:textId="77777777" w:rsidTr="00BF0F1A">
        <w:tc>
          <w:tcPr>
            <w:tcW w:w="4448" w:type="dxa"/>
          </w:tcPr>
          <w:p w14:paraId="09B6D4C1" w14:textId="77777777" w:rsidR="00B6403E" w:rsidRPr="00F9368E" w:rsidRDefault="00B6403E" w:rsidP="00F9368E">
            <w:pPr>
              <w:widowControl w:val="0"/>
              <w:shd w:val="clear" w:color="auto" w:fill="FFFFFF"/>
              <w:spacing w:after="0" w:line="240" w:lineRule="auto"/>
              <w:jc w:val="both"/>
              <w:rPr>
                <w:rFonts w:ascii="Tahoma" w:eastAsia="Times New Roman" w:hAnsi="Tahoma" w:cs="Tahoma"/>
                <w:spacing w:val="-3"/>
                <w:szCs w:val="20"/>
              </w:rPr>
            </w:pPr>
          </w:p>
        </w:tc>
        <w:tc>
          <w:tcPr>
            <w:tcW w:w="4448" w:type="dxa"/>
          </w:tcPr>
          <w:p w14:paraId="460CB486" w14:textId="77777777" w:rsidR="00B6403E" w:rsidRPr="00F9368E" w:rsidRDefault="00B6403E" w:rsidP="00F9368E">
            <w:pPr>
              <w:widowControl w:val="0"/>
              <w:shd w:val="clear" w:color="auto" w:fill="FFFFFF"/>
              <w:spacing w:after="0" w:line="240" w:lineRule="auto"/>
              <w:jc w:val="both"/>
              <w:rPr>
                <w:rFonts w:ascii="Tahoma" w:eastAsia="Times New Roman" w:hAnsi="Tahoma" w:cs="Tahoma"/>
                <w:spacing w:val="-3"/>
                <w:szCs w:val="20"/>
              </w:rPr>
            </w:pPr>
          </w:p>
        </w:tc>
      </w:tr>
      <w:tr w:rsidR="00B6403E" w:rsidRPr="00F9368E" w14:paraId="18ED2F9C" w14:textId="77777777" w:rsidTr="00BF0F1A">
        <w:tc>
          <w:tcPr>
            <w:tcW w:w="4448" w:type="dxa"/>
          </w:tcPr>
          <w:p w14:paraId="0559F4BA" w14:textId="77777777" w:rsidR="00B6403E" w:rsidRPr="00F9368E" w:rsidRDefault="00B6403E" w:rsidP="00F9368E">
            <w:pPr>
              <w:widowControl w:val="0"/>
              <w:shd w:val="clear" w:color="auto" w:fill="FFFFFF"/>
              <w:spacing w:after="0" w:line="240" w:lineRule="auto"/>
              <w:jc w:val="both"/>
              <w:rPr>
                <w:rFonts w:ascii="Tahoma" w:eastAsia="Times New Roman" w:hAnsi="Tahoma" w:cs="Tahoma"/>
                <w:spacing w:val="-3"/>
                <w:szCs w:val="20"/>
              </w:rPr>
            </w:pPr>
            <w:r w:rsidRPr="00F9368E">
              <w:rPr>
                <w:rFonts w:ascii="Tahoma" w:eastAsia="Times New Roman" w:hAnsi="Tahoma" w:cs="Tahoma"/>
                <w:spacing w:val="-3"/>
                <w:szCs w:val="20"/>
              </w:rPr>
              <w:t>____________________________/К.Р. Азизов/</w:t>
            </w:r>
          </w:p>
          <w:p w14:paraId="670E3373" w14:textId="77777777" w:rsidR="00B6403E" w:rsidRPr="00F9368E" w:rsidRDefault="00B6403E" w:rsidP="00F9368E">
            <w:pPr>
              <w:widowControl w:val="0"/>
              <w:shd w:val="clear" w:color="auto" w:fill="FFFFFF"/>
              <w:spacing w:after="0" w:line="240" w:lineRule="auto"/>
              <w:jc w:val="both"/>
              <w:rPr>
                <w:rFonts w:ascii="Tahoma" w:eastAsia="Times New Roman" w:hAnsi="Tahoma" w:cs="Tahoma"/>
                <w:spacing w:val="-3"/>
                <w:szCs w:val="20"/>
              </w:rPr>
            </w:pPr>
            <w:proofErr w:type="spellStart"/>
            <w:r w:rsidRPr="00F9368E">
              <w:rPr>
                <w:rFonts w:ascii="Tahoma" w:eastAsia="Times New Roman" w:hAnsi="Tahoma" w:cs="Tahoma"/>
                <w:spacing w:val="-3"/>
                <w:szCs w:val="20"/>
              </w:rPr>
              <w:t>м.п</w:t>
            </w:r>
            <w:proofErr w:type="spellEnd"/>
            <w:r w:rsidRPr="00F9368E">
              <w:rPr>
                <w:rFonts w:ascii="Tahoma" w:eastAsia="Times New Roman" w:hAnsi="Tahoma" w:cs="Tahoma"/>
                <w:spacing w:val="-3"/>
                <w:szCs w:val="20"/>
              </w:rPr>
              <w:t>.</w:t>
            </w:r>
          </w:p>
          <w:p w14:paraId="26D89F3E" w14:textId="237C2767" w:rsidR="00B6403E" w:rsidRPr="00F9368E" w:rsidRDefault="00B6403E" w:rsidP="00F9368E">
            <w:pPr>
              <w:widowControl w:val="0"/>
              <w:spacing w:after="0" w:line="240" w:lineRule="auto"/>
              <w:jc w:val="both"/>
              <w:rPr>
                <w:rFonts w:ascii="Tahoma" w:eastAsia="Times New Roman" w:hAnsi="Tahoma" w:cs="Tahoma"/>
                <w:spacing w:val="-3"/>
                <w:szCs w:val="20"/>
              </w:rPr>
            </w:pPr>
            <w:r w:rsidRPr="00F9368E">
              <w:rPr>
                <w:rFonts w:ascii="Tahoma" w:eastAsia="Times New Roman" w:hAnsi="Tahoma" w:cs="Tahoma"/>
                <w:spacing w:val="-3"/>
                <w:szCs w:val="20"/>
              </w:rPr>
              <w:t>«____</w:t>
            </w:r>
            <w:proofErr w:type="gramStart"/>
            <w:r w:rsidRPr="00F9368E">
              <w:rPr>
                <w:rFonts w:ascii="Tahoma" w:eastAsia="Times New Roman" w:hAnsi="Tahoma" w:cs="Tahoma"/>
                <w:spacing w:val="-3"/>
                <w:szCs w:val="20"/>
              </w:rPr>
              <w:t>_»  _</w:t>
            </w:r>
            <w:proofErr w:type="gramEnd"/>
            <w:r w:rsidRPr="00F9368E">
              <w:rPr>
                <w:rFonts w:ascii="Tahoma" w:eastAsia="Times New Roman" w:hAnsi="Tahoma" w:cs="Tahoma"/>
                <w:spacing w:val="-3"/>
                <w:szCs w:val="20"/>
              </w:rPr>
              <w:t>________________ 202</w:t>
            </w:r>
            <w:r w:rsidR="00052E2A" w:rsidRPr="00F9368E">
              <w:rPr>
                <w:rFonts w:ascii="Tahoma" w:eastAsia="Times New Roman" w:hAnsi="Tahoma" w:cs="Tahoma"/>
                <w:spacing w:val="-3"/>
                <w:szCs w:val="20"/>
              </w:rPr>
              <w:t>4</w:t>
            </w:r>
            <w:r w:rsidRPr="00F9368E">
              <w:rPr>
                <w:rFonts w:ascii="Tahoma" w:eastAsia="Times New Roman" w:hAnsi="Tahoma" w:cs="Tahoma"/>
                <w:spacing w:val="-3"/>
                <w:szCs w:val="20"/>
              </w:rPr>
              <w:t xml:space="preserve"> года</w:t>
            </w:r>
          </w:p>
        </w:tc>
        <w:tc>
          <w:tcPr>
            <w:tcW w:w="4448" w:type="dxa"/>
          </w:tcPr>
          <w:p w14:paraId="5F61C68B" w14:textId="6FE394C9" w:rsidR="00B6403E" w:rsidRPr="00F9368E" w:rsidRDefault="00B6403E" w:rsidP="00F9368E">
            <w:pPr>
              <w:widowControl w:val="0"/>
              <w:shd w:val="clear" w:color="auto" w:fill="FFFFFF"/>
              <w:spacing w:after="0" w:line="240" w:lineRule="auto"/>
              <w:ind w:right="-108"/>
              <w:jc w:val="both"/>
              <w:rPr>
                <w:rFonts w:ascii="Tahoma" w:eastAsia="Times New Roman" w:hAnsi="Tahoma" w:cs="Tahoma"/>
                <w:spacing w:val="-3"/>
                <w:szCs w:val="20"/>
              </w:rPr>
            </w:pPr>
            <w:r w:rsidRPr="00F9368E">
              <w:rPr>
                <w:rFonts w:ascii="Tahoma" w:eastAsia="Times New Roman" w:hAnsi="Tahoma" w:cs="Tahoma"/>
                <w:spacing w:val="-3"/>
                <w:szCs w:val="20"/>
              </w:rPr>
              <w:t>______________________/</w:t>
            </w:r>
            <w:r w:rsidRPr="00F9368E">
              <w:rPr>
                <w:rFonts w:ascii="Tahoma" w:hAnsi="Tahoma" w:cs="Tahoma"/>
                <w:szCs w:val="20"/>
              </w:rPr>
              <w:t xml:space="preserve"> </w:t>
            </w:r>
            <w:r w:rsidR="008664A8" w:rsidRPr="00F9368E">
              <w:rPr>
                <w:rFonts w:ascii="Tahoma" w:hAnsi="Tahoma" w:cs="Tahoma"/>
                <w:szCs w:val="20"/>
              </w:rPr>
              <w:t xml:space="preserve"> </w:t>
            </w:r>
            <w:r w:rsidRPr="00F9368E">
              <w:rPr>
                <w:rFonts w:ascii="Tahoma" w:eastAsia="Times New Roman" w:hAnsi="Tahoma" w:cs="Tahoma"/>
                <w:spacing w:val="-3"/>
                <w:szCs w:val="20"/>
              </w:rPr>
              <w:t xml:space="preserve">/ </w:t>
            </w:r>
          </w:p>
          <w:p w14:paraId="450AA51A" w14:textId="77777777" w:rsidR="00B6403E" w:rsidRPr="00F9368E" w:rsidRDefault="00B6403E" w:rsidP="00F9368E">
            <w:pPr>
              <w:widowControl w:val="0"/>
              <w:spacing w:after="0" w:line="240" w:lineRule="auto"/>
              <w:jc w:val="both"/>
              <w:rPr>
                <w:rFonts w:ascii="Tahoma" w:eastAsia="Times New Roman" w:hAnsi="Tahoma" w:cs="Tahoma"/>
                <w:spacing w:val="-3"/>
                <w:szCs w:val="20"/>
              </w:rPr>
            </w:pPr>
            <w:proofErr w:type="spellStart"/>
            <w:r w:rsidRPr="00F9368E">
              <w:rPr>
                <w:rFonts w:ascii="Tahoma" w:eastAsia="Times New Roman" w:hAnsi="Tahoma" w:cs="Tahoma"/>
                <w:spacing w:val="-3"/>
                <w:szCs w:val="20"/>
              </w:rPr>
              <w:t>м.п</w:t>
            </w:r>
            <w:proofErr w:type="spellEnd"/>
            <w:r w:rsidRPr="00F9368E">
              <w:rPr>
                <w:rFonts w:ascii="Tahoma" w:eastAsia="Times New Roman" w:hAnsi="Tahoma" w:cs="Tahoma"/>
                <w:spacing w:val="-3"/>
                <w:szCs w:val="20"/>
              </w:rPr>
              <w:t>.</w:t>
            </w:r>
          </w:p>
          <w:p w14:paraId="446CB1C8" w14:textId="78FDAE1A" w:rsidR="00B6403E" w:rsidRPr="00F9368E" w:rsidRDefault="00B6403E" w:rsidP="00F9368E">
            <w:pPr>
              <w:widowControl w:val="0"/>
              <w:spacing w:after="0" w:line="240" w:lineRule="auto"/>
              <w:jc w:val="both"/>
              <w:rPr>
                <w:rFonts w:ascii="Tahoma" w:eastAsia="Times New Roman" w:hAnsi="Tahoma" w:cs="Tahoma"/>
                <w:spacing w:val="-3"/>
                <w:szCs w:val="20"/>
              </w:rPr>
            </w:pPr>
            <w:r w:rsidRPr="00F9368E">
              <w:rPr>
                <w:rFonts w:ascii="Tahoma" w:eastAsia="Times New Roman" w:hAnsi="Tahoma" w:cs="Tahoma"/>
                <w:spacing w:val="-3"/>
                <w:szCs w:val="20"/>
              </w:rPr>
              <w:t>«___</w:t>
            </w:r>
            <w:proofErr w:type="gramStart"/>
            <w:r w:rsidRPr="00F9368E">
              <w:rPr>
                <w:rFonts w:ascii="Tahoma" w:eastAsia="Times New Roman" w:hAnsi="Tahoma" w:cs="Tahoma"/>
                <w:spacing w:val="-3"/>
                <w:szCs w:val="20"/>
              </w:rPr>
              <w:t>_»  _</w:t>
            </w:r>
            <w:proofErr w:type="gramEnd"/>
            <w:r w:rsidRPr="00F9368E">
              <w:rPr>
                <w:rFonts w:ascii="Tahoma" w:eastAsia="Times New Roman" w:hAnsi="Tahoma" w:cs="Tahoma"/>
                <w:spacing w:val="-3"/>
                <w:szCs w:val="20"/>
              </w:rPr>
              <w:t>___________________ 202</w:t>
            </w:r>
            <w:r w:rsidR="00052E2A" w:rsidRPr="00F9368E">
              <w:rPr>
                <w:rFonts w:ascii="Tahoma" w:eastAsia="Times New Roman" w:hAnsi="Tahoma" w:cs="Tahoma"/>
                <w:spacing w:val="-3"/>
                <w:szCs w:val="20"/>
              </w:rPr>
              <w:t>4</w:t>
            </w:r>
            <w:r w:rsidRPr="00F9368E">
              <w:rPr>
                <w:rFonts w:ascii="Tahoma" w:eastAsia="Times New Roman" w:hAnsi="Tahoma" w:cs="Tahoma"/>
                <w:spacing w:val="-3"/>
                <w:szCs w:val="20"/>
              </w:rPr>
              <w:t xml:space="preserve"> года</w:t>
            </w:r>
          </w:p>
        </w:tc>
      </w:tr>
    </w:tbl>
    <w:p w14:paraId="5F0D0E01" w14:textId="6C2E7B8C" w:rsidR="00260821" w:rsidRPr="00F9368E" w:rsidRDefault="00260821" w:rsidP="00F9368E">
      <w:pPr>
        <w:widowControl w:val="0"/>
        <w:shd w:val="clear" w:color="auto" w:fill="FFFFFF"/>
        <w:tabs>
          <w:tab w:val="left" w:pos="720"/>
          <w:tab w:val="num" w:pos="1980"/>
        </w:tabs>
        <w:autoSpaceDE w:val="0"/>
        <w:autoSpaceDN w:val="0"/>
        <w:adjustRightInd w:val="0"/>
        <w:spacing w:after="0" w:line="240" w:lineRule="auto"/>
        <w:rPr>
          <w:rFonts w:ascii="Tahoma" w:eastAsia="Times New Roman" w:hAnsi="Tahoma" w:cs="Tahoma"/>
          <w:szCs w:val="20"/>
        </w:rPr>
      </w:pPr>
    </w:p>
    <w:p w14:paraId="2AE5372F" w14:textId="77777777" w:rsidR="00982E66" w:rsidRPr="00F9368E" w:rsidRDefault="00982E66" w:rsidP="00F9368E">
      <w:pPr>
        <w:spacing w:after="0" w:line="240" w:lineRule="auto"/>
        <w:rPr>
          <w:rFonts w:ascii="Tahoma" w:hAnsi="Tahoma" w:cs="Tahoma"/>
          <w:szCs w:val="20"/>
        </w:rPr>
      </w:pPr>
    </w:p>
    <w:p w14:paraId="4E468C17" w14:textId="2176754B" w:rsidR="00982E66" w:rsidRPr="00F9368E" w:rsidRDefault="00982E66" w:rsidP="00F9368E">
      <w:pPr>
        <w:widowControl w:val="0"/>
        <w:shd w:val="clear" w:color="auto" w:fill="FFFFFF"/>
        <w:tabs>
          <w:tab w:val="left" w:pos="720"/>
          <w:tab w:val="num" w:pos="1980"/>
        </w:tabs>
        <w:autoSpaceDE w:val="0"/>
        <w:autoSpaceDN w:val="0"/>
        <w:adjustRightInd w:val="0"/>
        <w:spacing w:after="0" w:line="240" w:lineRule="auto"/>
        <w:rPr>
          <w:rFonts w:ascii="Tahoma" w:eastAsia="Times New Roman" w:hAnsi="Tahoma" w:cs="Tahoma"/>
          <w:szCs w:val="20"/>
        </w:rPr>
      </w:pPr>
    </w:p>
    <w:p w14:paraId="587E7A90" w14:textId="77777777" w:rsidR="00982E66" w:rsidRPr="00F9368E" w:rsidRDefault="00982E66" w:rsidP="00F9368E">
      <w:pPr>
        <w:widowControl w:val="0"/>
        <w:shd w:val="clear" w:color="auto" w:fill="FFFFFF"/>
        <w:tabs>
          <w:tab w:val="left" w:pos="720"/>
          <w:tab w:val="num" w:pos="1980"/>
        </w:tabs>
        <w:autoSpaceDE w:val="0"/>
        <w:autoSpaceDN w:val="0"/>
        <w:adjustRightInd w:val="0"/>
        <w:spacing w:after="0" w:line="240" w:lineRule="auto"/>
        <w:rPr>
          <w:rFonts w:ascii="Tahoma" w:eastAsia="Times New Roman" w:hAnsi="Tahoma" w:cs="Tahoma"/>
          <w:szCs w:val="20"/>
        </w:rPr>
        <w:sectPr w:rsidR="00982E66" w:rsidRPr="00F9368E" w:rsidSect="00F9368E">
          <w:headerReference w:type="even" r:id="rId9"/>
          <w:headerReference w:type="default" r:id="rId10"/>
          <w:footerReference w:type="even" r:id="rId11"/>
          <w:footerReference w:type="default" r:id="rId12"/>
          <w:footerReference w:type="first" r:id="rId13"/>
          <w:pgSz w:w="11907" w:h="16839" w:code="1"/>
          <w:pgMar w:top="851" w:right="567" w:bottom="851" w:left="1418" w:header="278" w:footer="147" w:gutter="0"/>
          <w:cols w:space="720"/>
          <w:titlePg/>
          <w:docGrid w:linePitch="360"/>
        </w:sectPr>
      </w:pPr>
    </w:p>
    <w:p w14:paraId="12778647" w14:textId="125C49F8" w:rsidR="000059D3" w:rsidRPr="00F9368E" w:rsidRDefault="000059D3" w:rsidP="00F9368E">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szCs w:val="20"/>
        </w:rPr>
      </w:pPr>
      <w:r w:rsidRPr="00F9368E">
        <w:rPr>
          <w:rFonts w:ascii="Tahoma" w:eastAsia="Times New Roman" w:hAnsi="Tahoma" w:cs="Tahoma"/>
          <w:szCs w:val="20"/>
        </w:rPr>
        <w:t>Приложение №</w:t>
      </w:r>
      <w:r w:rsidR="00C9150B" w:rsidRPr="00F9368E">
        <w:rPr>
          <w:rFonts w:ascii="Tahoma" w:eastAsia="Times New Roman" w:hAnsi="Tahoma" w:cs="Tahoma"/>
          <w:szCs w:val="20"/>
        </w:rPr>
        <w:t xml:space="preserve"> </w:t>
      </w:r>
      <w:r w:rsidR="00C125C0" w:rsidRPr="00F9368E">
        <w:rPr>
          <w:rFonts w:ascii="Tahoma" w:eastAsia="Times New Roman" w:hAnsi="Tahoma" w:cs="Tahoma"/>
          <w:szCs w:val="20"/>
        </w:rPr>
        <w:t>4</w:t>
      </w:r>
    </w:p>
    <w:p w14:paraId="0E671CCD" w14:textId="62A151D2" w:rsidR="000059D3" w:rsidRPr="00F9368E" w:rsidRDefault="00E775AC" w:rsidP="00F9368E">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szCs w:val="20"/>
        </w:rPr>
      </w:pPr>
      <w:r w:rsidRPr="00F9368E">
        <w:rPr>
          <w:rFonts w:ascii="Tahoma" w:eastAsia="Times New Roman" w:hAnsi="Tahoma" w:cs="Tahoma"/>
          <w:szCs w:val="20"/>
        </w:rPr>
        <w:t>к Д</w:t>
      </w:r>
      <w:r w:rsidR="000059D3" w:rsidRPr="00F9368E">
        <w:rPr>
          <w:rFonts w:ascii="Tahoma" w:eastAsia="Times New Roman" w:hAnsi="Tahoma" w:cs="Tahoma"/>
          <w:szCs w:val="20"/>
        </w:rPr>
        <w:t>оговору</w:t>
      </w:r>
      <w:r w:rsidRPr="00F9368E">
        <w:rPr>
          <w:rFonts w:ascii="Tahoma" w:eastAsia="Times New Roman" w:hAnsi="Tahoma" w:cs="Tahoma"/>
          <w:szCs w:val="20"/>
        </w:rPr>
        <w:t xml:space="preserve"> на оказание</w:t>
      </w:r>
      <w:r w:rsidR="0040625D" w:rsidRPr="00F9368E">
        <w:rPr>
          <w:rFonts w:ascii="Tahoma" w:eastAsia="Times New Roman" w:hAnsi="Tahoma" w:cs="Tahoma"/>
          <w:szCs w:val="20"/>
        </w:rPr>
        <w:t xml:space="preserve"> услуг</w:t>
      </w:r>
      <w:r w:rsidR="00C125C0" w:rsidRPr="00F9368E">
        <w:rPr>
          <w:rFonts w:ascii="Tahoma" w:eastAsia="Times New Roman" w:hAnsi="Tahoma" w:cs="Tahoma"/>
          <w:szCs w:val="20"/>
        </w:rPr>
        <w:t xml:space="preserve"> №____</w:t>
      </w:r>
    </w:p>
    <w:p w14:paraId="24C89122" w14:textId="428B5A23" w:rsidR="000059D3" w:rsidRPr="00F9368E" w:rsidRDefault="000059D3" w:rsidP="00F9368E">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b/>
          <w:szCs w:val="20"/>
        </w:rPr>
      </w:pPr>
      <w:r w:rsidRPr="00F9368E">
        <w:rPr>
          <w:rFonts w:ascii="Tahoma" w:eastAsia="Times New Roman" w:hAnsi="Tahoma" w:cs="Tahoma"/>
          <w:szCs w:val="20"/>
        </w:rPr>
        <w:t>от «___</w:t>
      </w:r>
      <w:proofErr w:type="gramStart"/>
      <w:r w:rsidRPr="00F9368E">
        <w:rPr>
          <w:rFonts w:ascii="Tahoma" w:eastAsia="Times New Roman" w:hAnsi="Tahoma" w:cs="Tahoma"/>
          <w:szCs w:val="20"/>
        </w:rPr>
        <w:t>_»_</w:t>
      </w:r>
      <w:proofErr w:type="gramEnd"/>
      <w:r w:rsidRPr="00F9368E">
        <w:rPr>
          <w:rFonts w:ascii="Tahoma" w:eastAsia="Times New Roman" w:hAnsi="Tahoma" w:cs="Tahoma"/>
          <w:szCs w:val="20"/>
        </w:rPr>
        <w:t>___________20</w:t>
      </w:r>
      <w:r w:rsidR="00D47F89" w:rsidRPr="00F9368E">
        <w:rPr>
          <w:rFonts w:ascii="Tahoma" w:eastAsia="Times New Roman" w:hAnsi="Tahoma" w:cs="Tahoma"/>
          <w:szCs w:val="20"/>
        </w:rPr>
        <w:t>2</w:t>
      </w:r>
      <w:r w:rsidR="0023716E" w:rsidRPr="00F9368E">
        <w:rPr>
          <w:rFonts w:ascii="Tahoma" w:eastAsia="Times New Roman" w:hAnsi="Tahoma" w:cs="Tahoma"/>
          <w:szCs w:val="20"/>
        </w:rPr>
        <w:t>4</w:t>
      </w:r>
      <w:r w:rsidRPr="00F9368E">
        <w:rPr>
          <w:rFonts w:ascii="Tahoma" w:eastAsia="Times New Roman" w:hAnsi="Tahoma" w:cs="Tahoma"/>
          <w:szCs w:val="20"/>
        </w:rPr>
        <w:t>г.</w:t>
      </w:r>
    </w:p>
    <w:p w14:paraId="3D7482B8" w14:textId="77777777" w:rsidR="000059D3" w:rsidRPr="00F9368E" w:rsidRDefault="000059D3" w:rsidP="00F9368E">
      <w:pPr>
        <w:spacing w:after="0" w:line="240" w:lineRule="auto"/>
        <w:jc w:val="right"/>
        <w:rPr>
          <w:rFonts w:ascii="Tahoma" w:hAnsi="Tahoma" w:cs="Tahoma"/>
          <w:b/>
          <w:szCs w:val="20"/>
        </w:rPr>
      </w:pPr>
    </w:p>
    <w:p w14:paraId="39C79D9E" w14:textId="77777777" w:rsidR="000059D3" w:rsidRPr="00F9368E" w:rsidRDefault="000059D3" w:rsidP="00F9368E">
      <w:pPr>
        <w:spacing w:after="0" w:line="240" w:lineRule="auto"/>
        <w:jc w:val="center"/>
        <w:rPr>
          <w:rFonts w:ascii="Tahoma" w:hAnsi="Tahoma" w:cs="Tahoma"/>
          <w:b/>
          <w:szCs w:val="20"/>
        </w:rPr>
      </w:pPr>
      <w:r w:rsidRPr="00F9368E">
        <w:rPr>
          <w:rFonts w:ascii="Tahoma" w:hAnsi="Tahoma" w:cs="Tahoma"/>
          <w:b/>
          <w:szCs w:val="20"/>
        </w:rPr>
        <w:t>ФОРМА</w:t>
      </w:r>
    </w:p>
    <w:p w14:paraId="39F688E5" w14:textId="77777777" w:rsidR="000059D3" w:rsidRPr="00F9368E" w:rsidRDefault="000059D3" w:rsidP="00F9368E">
      <w:pPr>
        <w:spacing w:after="0" w:line="240" w:lineRule="auto"/>
        <w:jc w:val="center"/>
        <w:rPr>
          <w:rFonts w:ascii="Tahoma" w:hAnsi="Tahoma" w:cs="Tahoma"/>
          <w:b/>
          <w:szCs w:val="20"/>
        </w:rPr>
      </w:pPr>
      <w:r w:rsidRPr="00F9368E">
        <w:rPr>
          <w:rFonts w:ascii="Tahoma" w:hAnsi="Tahoma" w:cs="Tahoma"/>
          <w:b/>
          <w:szCs w:val="20"/>
        </w:rPr>
        <w:t>Информация о цепочке собственников (бенефициарах)</w:t>
      </w:r>
    </w:p>
    <w:tbl>
      <w:tblPr>
        <w:tblpPr w:leftFromText="180" w:rightFromText="180" w:vertAnchor="text" w:horzAnchor="page" w:tblpX="881" w:tblpY="348"/>
        <w:tblW w:w="14358" w:type="dxa"/>
        <w:tblCellMar>
          <w:left w:w="0" w:type="dxa"/>
          <w:right w:w="0" w:type="dxa"/>
        </w:tblCellMar>
        <w:tblLook w:val="04A0" w:firstRow="1" w:lastRow="0" w:firstColumn="1" w:lastColumn="0" w:noHBand="0" w:noVBand="1"/>
      </w:tblPr>
      <w:tblGrid>
        <w:gridCol w:w="616"/>
        <w:gridCol w:w="493"/>
        <w:gridCol w:w="569"/>
        <w:gridCol w:w="564"/>
        <w:gridCol w:w="446"/>
        <w:gridCol w:w="2523"/>
        <w:gridCol w:w="3261"/>
        <w:gridCol w:w="567"/>
        <w:gridCol w:w="2551"/>
        <w:gridCol w:w="2768"/>
      </w:tblGrid>
      <w:tr w:rsidR="000059D3" w:rsidRPr="00F9368E" w14:paraId="13BE00EC" w14:textId="77777777" w:rsidTr="00D46BAC">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1EE9282" w14:textId="77777777" w:rsidR="000059D3" w:rsidRPr="00F9368E" w:rsidRDefault="000059D3" w:rsidP="00F9368E">
            <w:pPr>
              <w:spacing w:after="0" w:line="240" w:lineRule="auto"/>
              <w:jc w:val="center"/>
              <w:rPr>
                <w:rFonts w:ascii="Tahoma" w:hAnsi="Tahoma" w:cs="Tahoma"/>
                <w:szCs w:val="20"/>
              </w:rPr>
            </w:pPr>
            <w:r w:rsidRPr="00F9368E">
              <w:rPr>
                <w:rFonts w:ascii="Tahoma" w:hAnsi="Tahoma" w:cs="Tahoma"/>
                <w:b/>
                <w:bCs/>
                <w:szCs w:val="20"/>
              </w:rPr>
              <w:t>Наименование контрагента:</w:t>
            </w:r>
          </w:p>
        </w:tc>
        <w:tc>
          <w:tcPr>
            <w:tcW w:w="12116"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14:paraId="78774C7B" w14:textId="77777777" w:rsidR="000059D3" w:rsidRPr="00F9368E" w:rsidRDefault="000059D3" w:rsidP="00F9368E">
            <w:pPr>
              <w:spacing w:after="0" w:line="240" w:lineRule="auto"/>
              <w:jc w:val="center"/>
              <w:rPr>
                <w:rFonts w:ascii="Tahoma" w:hAnsi="Tahoma" w:cs="Tahoma"/>
                <w:b/>
                <w:bCs/>
                <w:szCs w:val="20"/>
              </w:rPr>
            </w:pPr>
          </w:p>
        </w:tc>
      </w:tr>
      <w:tr w:rsidR="000059D3" w:rsidRPr="00F9368E" w14:paraId="0A427D46" w14:textId="77777777" w:rsidTr="00D46BAC">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B36297C" w14:textId="77777777" w:rsidR="000059D3" w:rsidRPr="00F9368E" w:rsidRDefault="000059D3" w:rsidP="00F9368E">
            <w:pPr>
              <w:spacing w:after="0" w:line="240" w:lineRule="auto"/>
              <w:jc w:val="center"/>
              <w:rPr>
                <w:rFonts w:ascii="Tahoma" w:hAnsi="Tahoma" w:cs="Tahoma"/>
                <w:szCs w:val="20"/>
              </w:rPr>
            </w:pPr>
            <w:r w:rsidRPr="00F9368E">
              <w:rPr>
                <w:rFonts w:ascii="Tahoma" w:hAnsi="Tahoma" w:cs="Tahoma"/>
                <w:szCs w:val="20"/>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67E26C63" w14:textId="77777777" w:rsidR="000059D3" w:rsidRPr="00F9368E" w:rsidRDefault="000059D3" w:rsidP="00F9368E">
            <w:pPr>
              <w:spacing w:after="0" w:line="240" w:lineRule="auto"/>
              <w:jc w:val="center"/>
              <w:rPr>
                <w:rFonts w:ascii="Tahoma" w:hAnsi="Tahoma" w:cs="Tahoma"/>
                <w:szCs w:val="20"/>
              </w:rPr>
            </w:pPr>
            <w:r w:rsidRPr="00F9368E">
              <w:rPr>
                <w:rFonts w:ascii="Tahoma" w:hAnsi="Tahoma" w:cs="Tahoma"/>
                <w:szCs w:val="20"/>
              </w:rPr>
              <w:t>ОГРН</w:t>
            </w: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hideMark/>
          </w:tcPr>
          <w:p w14:paraId="7464F2FE" w14:textId="77777777" w:rsidR="000059D3" w:rsidRPr="00F9368E" w:rsidRDefault="000059D3" w:rsidP="00F9368E">
            <w:pPr>
              <w:spacing w:after="0" w:line="240" w:lineRule="auto"/>
              <w:jc w:val="center"/>
              <w:rPr>
                <w:rFonts w:ascii="Tahoma" w:hAnsi="Tahoma" w:cs="Tahoma"/>
                <w:szCs w:val="20"/>
              </w:rPr>
            </w:pPr>
            <w:r w:rsidRPr="00F9368E">
              <w:rPr>
                <w:rFonts w:ascii="Tahoma" w:hAnsi="Tahoma" w:cs="Tahoma"/>
                <w:szCs w:val="20"/>
              </w:rPr>
              <w:t>Фамилия, имя, отчество руководителя</w:t>
            </w:r>
          </w:p>
        </w:tc>
        <w:tc>
          <w:tcPr>
            <w:tcW w:w="5319"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5FCB0317" w14:textId="77777777" w:rsidR="000059D3" w:rsidRPr="00F9368E" w:rsidRDefault="000059D3" w:rsidP="00F9368E">
            <w:pPr>
              <w:spacing w:after="0" w:line="240" w:lineRule="auto"/>
              <w:jc w:val="center"/>
              <w:rPr>
                <w:rFonts w:ascii="Tahoma" w:hAnsi="Tahoma" w:cs="Tahoma"/>
                <w:szCs w:val="20"/>
              </w:rPr>
            </w:pPr>
            <w:r w:rsidRPr="00F9368E">
              <w:rPr>
                <w:rFonts w:ascii="Tahoma" w:hAnsi="Tahoma" w:cs="Tahoma"/>
                <w:szCs w:val="20"/>
              </w:rPr>
              <w:t>Серия и номер документа, удостоверяющего личность руководителя</w:t>
            </w:r>
          </w:p>
        </w:tc>
      </w:tr>
      <w:tr w:rsidR="000059D3" w:rsidRPr="00F9368E" w14:paraId="26A975D0" w14:textId="77777777" w:rsidTr="00D46BAC">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33CC99D5" w14:textId="77777777" w:rsidR="000059D3" w:rsidRPr="00F9368E" w:rsidRDefault="000059D3" w:rsidP="00F9368E">
            <w:pPr>
              <w:spacing w:after="0" w:line="240" w:lineRule="auto"/>
              <w:jc w:val="both"/>
              <w:rPr>
                <w:rFonts w:ascii="Tahoma" w:hAnsi="Tahoma" w:cs="Tahoma"/>
                <w:szCs w:val="20"/>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14:paraId="4B364B15" w14:textId="77777777" w:rsidR="000059D3" w:rsidRPr="00F9368E" w:rsidRDefault="000059D3" w:rsidP="00F9368E">
            <w:pPr>
              <w:spacing w:after="0" w:line="240" w:lineRule="auto"/>
              <w:jc w:val="both"/>
              <w:rPr>
                <w:rFonts w:ascii="Tahoma" w:hAnsi="Tahoma" w:cs="Tahoma"/>
                <w:szCs w:val="20"/>
              </w:rPr>
            </w:pP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tcPr>
          <w:p w14:paraId="7CEB4223" w14:textId="77777777" w:rsidR="000059D3" w:rsidRPr="00F9368E" w:rsidRDefault="000059D3" w:rsidP="00F9368E">
            <w:pPr>
              <w:spacing w:after="0" w:line="240" w:lineRule="auto"/>
              <w:jc w:val="both"/>
              <w:rPr>
                <w:rFonts w:ascii="Tahoma" w:hAnsi="Tahoma" w:cs="Tahoma"/>
                <w:szCs w:val="20"/>
              </w:rPr>
            </w:pPr>
          </w:p>
        </w:tc>
        <w:tc>
          <w:tcPr>
            <w:tcW w:w="5319" w:type="dxa"/>
            <w:gridSpan w:val="2"/>
            <w:tcBorders>
              <w:top w:val="nil"/>
              <w:left w:val="nil"/>
              <w:bottom w:val="single" w:sz="8" w:space="0" w:color="auto"/>
              <w:right w:val="single" w:sz="8" w:space="0" w:color="auto"/>
            </w:tcBorders>
            <w:tcMar>
              <w:top w:w="0" w:type="dxa"/>
              <w:left w:w="108" w:type="dxa"/>
              <w:bottom w:w="0" w:type="dxa"/>
              <w:right w:w="108" w:type="dxa"/>
            </w:tcMar>
          </w:tcPr>
          <w:p w14:paraId="68552CED" w14:textId="77777777" w:rsidR="000059D3" w:rsidRPr="00F9368E" w:rsidRDefault="000059D3" w:rsidP="00F9368E">
            <w:pPr>
              <w:spacing w:after="0" w:line="240" w:lineRule="auto"/>
              <w:jc w:val="both"/>
              <w:rPr>
                <w:rFonts w:ascii="Tahoma" w:hAnsi="Tahoma" w:cs="Tahoma"/>
                <w:szCs w:val="20"/>
              </w:rPr>
            </w:pPr>
          </w:p>
        </w:tc>
      </w:tr>
      <w:tr w:rsidR="000059D3" w:rsidRPr="00F9368E" w14:paraId="117408B8" w14:textId="77777777" w:rsidTr="00D46BAC">
        <w:trPr>
          <w:trHeight w:val="557"/>
        </w:trPr>
        <w:tc>
          <w:tcPr>
            <w:tcW w:w="14358"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14:paraId="4E196DC0" w14:textId="77777777" w:rsidR="000059D3" w:rsidRPr="00F9368E" w:rsidRDefault="000059D3" w:rsidP="00F9368E">
            <w:pPr>
              <w:spacing w:after="0" w:line="240" w:lineRule="auto"/>
              <w:jc w:val="center"/>
              <w:rPr>
                <w:rFonts w:ascii="Tahoma" w:hAnsi="Tahoma" w:cs="Tahoma"/>
                <w:szCs w:val="20"/>
              </w:rPr>
            </w:pPr>
          </w:p>
          <w:p w14:paraId="409439A3" w14:textId="77777777" w:rsidR="000059D3" w:rsidRPr="00F9368E" w:rsidRDefault="000059D3" w:rsidP="00F9368E">
            <w:pPr>
              <w:spacing w:after="0" w:line="240" w:lineRule="auto"/>
              <w:jc w:val="center"/>
              <w:rPr>
                <w:rFonts w:ascii="Tahoma" w:hAnsi="Tahoma" w:cs="Tahoma"/>
                <w:szCs w:val="20"/>
              </w:rPr>
            </w:pPr>
            <w:r w:rsidRPr="00F9368E">
              <w:rPr>
                <w:rFonts w:ascii="Tahoma" w:hAnsi="Tahoma" w:cs="Tahoma"/>
                <w:b/>
                <w:bCs/>
                <w:szCs w:val="20"/>
              </w:rPr>
              <w:t>Информация о цепочке собственников контрагента, включая конечных бенефициаров</w:t>
            </w:r>
          </w:p>
        </w:tc>
      </w:tr>
      <w:tr w:rsidR="000059D3" w:rsidRPr="00F9368E" w14:paraId="3A9F93BA" w14:textId="77777777" w:rsidTr="00D46BAC">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B7F40E7" w14:textId="77777777" w:rsidR="000059D3" w:rsidRPr="00F9368E" w:rsidRDefault="000059D3" w:rsidP="00F9368E">
            <w:pPr>
              <w:spacing w:after="0" w:line="240" w:lineRule="auto"/>
              <w:jc w:val="center"/>
              <w:rPr>
                <w:rFonts w:ascii="Tahoma" w:hAnsi="Tahoma" w:cs="Tahoma"/>
                <w:szCs w:val="20"/>
              </w:rPr>
            </w:pPr>
            <w:r w:rsidRPr="00F9368E">
              <w:rPr>
                <w:rFonts w:ascii="Tahoma" w:hAnsi="Tahoma" w:cs="Tahoma"/>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BE9B163" w14:textId="77777777" w:rsidR="000059D3" w:rsidRPr="00F9368E" w:rsidRDefault="000059D3" w:rsidP="00F9368E">
            <w:pPr>
              <w:spacing w:after="0" w:line="240" w:lineRule="auto"/>
              <w:jc w:val="center"/>
              <w:rPr>
                <w:rFonts w:ascii="Tahoma" w:hAnsi="Tahoma" w:cs="Tahoma"/>
                <w:szCs w:val="20"/>
              </w:rPr>
            </w:pPr>
            <w:r w:rsidRPr="00F9368E">
              <w:rPr>
                <w:rFonts w:ascii="Tahoma" w:hAnsi="Tahoma" w:cs="Tahoma"/>
                <w:szCs w:val="20"/>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5F470A24" w14:textId="77777777" w:rsidR="000059D3" w:rsidRPr="00F9368E" w:rsidRDefault="000059D3" w:rsidP="00F9368E">
            <w:pPr>
              <w:spacing w:after="0" w:line="240" w:lineRule="auto"/>
              <w:jc w:val="center"/>
              <w:rPr>
                <w:rFonts w:ascii="Tahoma" w:hAnsi="Tahoma" w:cs="Tahoma"/>
                <w:szCs w:val="20"/>
              </w:rPr>
            </w:pPr>
            <w:r w:rsidRPr="00F9368E">
              <w:rPr>
                <w:rFonts w:ascii="Tahoma" w:hAnsi="Tahoma" w:cs="Tahoma"/>
                <w:szCs w:val="20"/>
              </w:rPr>
              <w:t>ОГРН</w:t>
            </w:r>
          </w:p>
        </w:tc>
        <w:tc>
          <w:tcPr>
            <w:tcW w:w="2523" w:type="dxa"/>
            <w:tcBorders>
              <w:top w:val="nil"/>
              <w:left w:val="nil"/>
              <w:bottom w:val="single" w:sz="8" w:space="0" w:color="auto"/>
              <w:right w:val="single" w:sz="8" w:space="0" w:color="auto"/>
            </w:tcBorders>
            <w:tcMar>
              <w:top w:w="0" w:type="dxa"/>
              <w:left w:w="108" w:type="dxa"/>
              <w:bottom w:w="0" w:type="dxa"/>
              <w:right w:w="108" w:type="dxa"/>
            </w:tcMar>
            <w:hideMark/>
          </w:tcPr>
          <w:p w14:paraId="435CE57D" w14:textId="77777777" w:rsidR="000059D3" w:rsidRPr="00F9368E" w:rsidRDefault="000059D3" w:rsidP="00F9368E">
            <w:pPr>
              <w:spacing w:after="0" w:line="240" w:lineRule="auto"/>
              <w:jc w:val="center"/>
              <w:rPr>
                <w:rFonts w:ascii="Tahoma" w:hAnsi="Tahoma" w:cs="Tahoma"/>
                <w:szCs w:val="20"/>
              </w:rPr>
            </w:pPr>
            <w:r w:rsidRPr="00F9368E">
              <w:rPr>
                <w:rFonts w:ascii="Tahoma" w:hAnsi="Tahoma" w:cs="Tahoma"/>
                <w:szCs w:val="20"/>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14:paraId="5DDCC127" w14:textId="77777777" w:rsidR="000059D3" w:rsidRPr="00F9368E" w:rsidRDefault="000059D3" w:rsidP="00F9368E">
            <w:pPr>
              <w:spacing w:after="0" w:line="240" w:lineRule="auto"/>
              <w:jc w:val="center"/>
              <w:rPr>
                <w:rFonts w:ascii="Tahoma" w:hAnsi="Tahoma" w:cs="Tahoma"/>
                <w:szCs w:val="20"/>
              </w:rPr>
            </w:pPr>
            <w:r w:rsidRPr="00F9368E">
              <w:rPr>
                <w:rFonts w:ascii="Tahoma" w:hAnsi="Tahoma" w:cs="Tahoma"/>
                <w:szCs w:val="20"/>
              </w:rPr>
              <w:t>Адрес места нахождения /</w:t>
            </w:r>
          </w:p>
          <w:p w14:paraId="78EADFB6" w14:textId="77777777" w:rsidR="000059D3" w:rsidRPr="00F9368E" w:rsidRDefault="000059D3" w:rsidP="00F9368E">
            <w:pPr>
              <w:spacing w:after="0" w:line="240" w:lineRule="auto"/>
              <w:jc w:val="center"/>
              <w:rPr>
                <w:rFonts w:ascii="Tahoma" w:hAnsi="Tahoma" w:cs="Tahoma"/>
                <w:szCs w:val="20"/>
              </w:rPr>
            </w:pPr>
            <w:r w:rsidRPr="00F9368E">
              <w:rPr>
                <w:rFonts w:ascii="Tahoma" w:hAnsi="Tahoma" w:cs="Tahoma"/>
                <w:szCs w:val="20"/>
              </w:rPr>
              <w:t>регистрации</w:t>
            </w: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6595548F" w14:textId="77777777" w:rsidR="000059D3" w:rsidRPr="00F9368E" w:rsidRDefault="000059D3" w:rsidP="00F9368E">
            <w:pPr>
              <w:spacing w:after="0" w:line="240" w:lineRule="auto"/>
              <w:jc w:val="center"/>
              <w:rPr>
                <w:rFonts w:ascii="Tahoma" w:hAnsi="Tahoma" w:cs="Tahoma"/>
                <w:szCs w:val="20"/>
              </w:rPr>
            </w:pPr>
            <w:r w:rsidRPr="00F9368E">
              <w:rPr>
                <w:rFonts w:ascii="Tahoma" w:hAnsi="Tahoma" w:cs="Tahoma"/>
                <w:szCs w:val="20"/>
              </w:rPr>
              <w:t>Серия и номер документа, удостоверяющего личность (для физического лица)</w:t>
            </w:r>
          </w:p>
        </w:tc>
        <w:tc>
          <w:tcPr>
            <w:tcW w:w="27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CD9CD23" w14:textId="77777777" w:rsidR="000059D3" w:rsidRPr="00F9368E" w:rsidRDefault="000059D3" w:rsidP="00F9368E">
            <w:pPr>
              <w:spacing w:after="0" w:line="240" w:lineRule="auto"/>
              <w:rPr>
                <w:rFonts w:ascii="Tahoma" w:hAnsi="Tahoma" w:cs="Tahoma"/>
                <w:szCs w:val="20"/>
              </w:rPr>
            </w:pPr>
            <w:r w:rsidRPr="00F9368E">
              <w:rPr>
                <w:rFonts w:ascii="Tahoma" w:hAnsi="Tahoma" w:cs="Tahoma"/>
                <w:b/>
                <w:bCs/>
                <w:szCs w:val="20"/>
              </w:rPr>
              <w:t>Информация о подтверждающих документах (наименование</w:t>
            </w:r>
            <w:r w:rsidRPr="00F9368E">
              <w:rPr>
                <w:rFonts w:ascii="Tahoma" w:hAnsi="Tahoma" w:cs="Tahoma"/>
                <w:szCs w:val="20"/>
              </w:rPr>
              <w:t>)</w:t>
            </w:r>
          </w:p>
        </w:tc>
      </w:tr>
      <w:tr w:rsidR="000059D3" w:rsidRPr="00F9368E" w14:paraId="7E193DDE" w14:textId="77777777" w:rsidTr="00D46BAC">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6F32283" w14:textId="77777777" w:rsidR="000059D3" w:rsidRPr="00F9368E" w:rsidRDefault="000059D3" w:rsidP="00F9368E">
            <w:pPr>
              <w:spacing w:after="0" w:line="240" w:lineRule="auto"/>
              <w:jc w:val="both"/>
              <w:rPr>
                <w:rFonts w:ascii="Tahoma" w:hAnsi="Tahoma" w:cs="Tahoma"/>
                <w:szCs w:val="20"/>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14:paraId="087FAA33" w14:textId="77777777" w:rsidR="000059D3" w:rsidRPr="00F9368E" w:rsidRDefault="000059D3" w:rsidP="00F9368E">
            <w:pPr>
              <w:spacing w:after="0" w:line="240" w:lineRule="auto"/>
              <w:jc w:val="both"/>
              <w:rPr>
                <w:rFonts w:ascii="Tahoma" w:hAnsi="Tahoma" w:cs="Tahoma"/>
                <w:szCs w:val="20"/>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14:paraId="24B11941" w14:textId="77777777" w:rsidR="000059D3" w:rsidRPr="00F9368E" w:rsidRDefault="000059D3" w:rsidP="00F9368E">
            <w:pPr>
              <w:spacing w:after="0" w:line="240" w:lineRule="auto"/>
              <w:jc w:val="both"/>
              <w:rPr>
                <w:rFonts w:ascii="Tahoma" w:hAnsi="Tahoma" w:cs="Tahoma"/>
                <w:szCs w:val="20"/>
              </w:rPr>
            </w:pPr>
          </w:p>
        </w:tc>
        <w:tc>
          <w:tcPr>
            <w:tcW w:w="2523" w:type="dxa"/>
            <w:tcBorders>
              <w:top w:val="nil"/>
              <w:left w:val="nil"/>
              <w:bottom w:val="single" w:sz="8" w:space="0" w:color="auto"/>
              <w:right w:val="single" w:sz="8" w:space="0" w:color="auto"/>
            </w:tcBorders>
            <w:tcMar>
              <w:top w:w="0" w:type="dxa"/>
              <w:left w:w="108" w:type="dxa"/>
              <w:bottom w:w="0" w:type="dxa"/>
              <w:right w:w="108" w:type="dxa"/>
            </w:tcMar>
          </w:tcPr>
          <w:p w14:paraId="3922AB54" w14:textId="77777777" w:rsidR="000059D3" w:rsidRPr="00F9368E" w:rsidRDefault="000059D3" w:rsidP="00F9368E">
            <w:pPr>
              <w:spacing w:after="0" w:line="240" w:lineRule="auto"/>
              <w:jc w:val="both"/>
              <w:rPr>
                <w:rFonts w:ascii="Tahoma" w:hAnsi="Tahoma" w:cs="Tahoma"/>
                <w:szCs w:val="20"/>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14:paraId="021391C2" w14:textId="77777777" w:rsidR="000059D3" w:rsidRPr="00F9368E" w:rsidRDefault="000059D3" w:rsidP="00F9368E">
            <w:pPr>
              <w:spacing w:after="0" w:line="240" w:lineRule="auto"/>
              <w:jc w:val="both"/>
              <w:rPr>
                <w:rFonts w:ascii="Tahoma" w:hAnsi="Tahoma" w:cs="Tahoma"/>
                <w:szCs w:val="20"/>
              </w:rPr>
            </w:pP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tcPr>
          <w:p w14:paraId="43CB6398" w14:textId="77777777" w:rsidR="000059D3" w:rsidRPr="00F9368E" w:rsidRDefault="000059D3" w:rsidP="00F9368E">
            <w:pPr>
              <w:spacing w:after="0" w:line="240" w:lineRule="auto"/>
              <w:jc w:val="both"/>
              <w:rPr>
                <w:rFonts w:ascii="Tahoma" w:hAnsi="Tahoma" w:cs="Tahoma"/>
                <w:szCs w:val="20"/>
              </w:rPr>
            </w:pPr>
          </w:p>
        </w:tc>
        <w:tc>
          <w:tcPr>
            <w:tcW w:w="2768" w:type="dxa"/>
            <w:tcBorders>
              <w:top w:val="nil"/>
              <w:left w:val="nil"/>
              <w:bottom w:val="single" w:sz="8" w:space="0" w:color="auto"/>
              <w:right w:val="single" w:sz="8" w:space="0" w:color="auto"/>
            </w:tcBorders>
            <w:tcMar>
              <w:top w:w="0" w:type="dxa"/>
              <w:left w:w="108" w:type="dxa"/>
              <w:bottom w:w="0" w:type="dxa"/>
              <w:right w:w="108" w:type="dxa"/>
            </w:tcMar>
          </w:tcPr>
          <w:p w14:paraId="6CB886D3" w14:textId="77777777" w:rsidR="000059D3" w:rsidRPr="00F9368E" w:rsidRDefault="000059D3" w:rsidP="00F9368E">
            <w:pPr>
              <w:spacing w:after="0" w:line="240" w:lineRule="auto"/>
              <w:jc w:val="both"/>
              <w:rPr>
                <w:rFonts w:ascii="Tahoma" w:hAnsi="Tahoma" w:cs="Tahoma"/>
                <w:szCs w:val="20"/>
              </w:rPr>
            </w:pPr>
          </w:p>
        </w:tc>
      </w:tr>
      <w:tr w:rsidR="000059D3" w:rsidRPr="00F9368E" w14:paraId="30A00E2E" w14:textId="77777777" w:rsidTr="00D46BAC">
        <w:tc>
          <w:tcPr>
            <w:tcW w:w="616" w:type="dxa"/>
            <w:vAlign w:val="center"/>
            <w:hideMark/>
          </w:tcPr>
          <w:p w14:paraId="2967592C" w14:textId="77777777" w:rsidR="000059D3" w:rsidRPr="00F9368E" w:rsidRDefault="000059D3" w:rsidP="00F9368E">
            <w:pPr>
              <w:spacing w:after="0" w:line="240" w:lineRule="auto"/>
              <w:rPr>
                <w:rFonts w:ascii="Tahoma" w:hAnsi="Tahoma" w:cs="Tahoma"/>
                <w:szCs w:val="20"/>
              </w:rPr>
            </w:pPr>
          </w:p>
        </w:tc>
        <w:tc>
          <w:tcPr>
            <w:tcW w:w="493" w:type="dxa"/>
            <w:vAlign w:val="center"/>
            <w:hideMark/>
          </w:tcPr>
          <w:p w14:paraId="7CD4B9A2" w14:textId="77777777" w:rsidR="000059D3" w:rsidRPr="00F9368E" w:rsidRDefault="000059D3" w:rsidP="00F9368E">
            <w:pPr>
              <w:spacing w:after="0" w:line="240" w:lineRule="auto"/>
              <w:rPr>
                <w:rFonts w:ascii="Tahoma" w:hAnsi="Tahoma" w:cs="Tahoma"/>
                <w:szCs w:val="20"/>
              </w:rPr>
            </w:pPr>
          </w:p>
        </w:tc>
        <w:tc>
          <w:tcPr>
            <w:tcW w:w="569" w:type="dxa"/>
            <w:vAlign w:val="center"/>
            <w:hideMark/>
          </w:tcPr>
          <w:p w14:paraId="07E27517" w14:textId="77777777" w:rsidR="000059D3" w:rsidRPr="00F9368E" w:rsidRDefault="000059D3" w:rsidP="00F9368E">
            <w:pPr>
              <w:spacing w:after="0" w:line="240" w:lineRule="auto"/>
              <w:rPr>
                <w:rFonts w:ascii="Tahoma" w:hAnsi="Tahoma" w:cs="Tahoma"/>
                <w:szCs w:val="20"/>
              </w:rPr>
            </w:pPr>
          </w:p>
        </w:tc>
        <w:tc>
          <w:tcPr>
            <w:tcW w:w="564" w:type="dxa"/>
            <w:vAlign w:val="center"/>
            <w:hideMark/>
          </w:tcPr>
          <w:p w14:paraId="15B2A2F0" w14:textId="77777777" w:rsidR="000059D3" w:rsidRPr="00F9368E" w:rsidRDefault="000059D3" w:rsidP="00F9368E">
            <w:pPr>
              <w:spacing w:after="0" w:line="240" w:lineRule="auto"/>
              <w:rPr>
                <w:rFonts w:ascii="Tahoma" w:hAnsi="Tahoma" w:cs="Tahoma"/>
                <w:szCs w:val="20"/>
              </w:rPr>
            </w:pPr>
          </w:p>
        </w:tc>
        <w:tc>
          <w:tcPr>
            <w:tcW w:w="446" w:type="dxa"/>
            <w:vAlign w:val="center"/>
            <w:hideMark/>
          </w:tcPr>
          <w:p w14:paraId="012191C8" w14:textId="77777777" w:rsidR="000059D3" w:rsidRPr="00F9368E" w:rsidRDefault="000059D3" w:rsidP="00F9368E">
            <w:pPr>
              <w:spacing w:after="0" w:line="240" w:lineRule="auto"/>
              <w:rPr>
                <w:rFonts w:ascii="Tahoma" w:hAnsi="Tahoma" w:cs="Tahoma"/>
                <w:szCs w:val="20"/>
              </w:rPr>
            </w:pPr>
          </w:p>
        </w:tc>
        <w:tc>
          <w:tcPr>
            <w:tcW w:w="2523" w:type="dxa"/>
            <w:vAlign w:val="center"/>
            <w:hideMark/>
          </w:tcPr>
          <w:p w14:paraId="7FE248CB" w14:textId="77777777" w:rsidR="000059D3" w:rsidRPr="00F9368E" w:rsidRDefault="000059D3" w:rsidP="00F9368E">
            <w:pPr>
              <w:spacing w:after="0" w:line="240" w:lineRule="auto"/>
              <w:rPr>
                <w:rFonts w:ascii="Tahoma" w:hAnsi="Tahoma" w:cs="Tahoma"/>
                <w:szCs w:val="20"/>
              </w:rPr>
            </w:pPr>
          </w:p>
        </w:tc>
        <w:tc>
          <w:tcPr>
            <w:tcW w:w="3261" w:type="dxa"/>
            <w:vAlign w:val="center"/>
            <w:hideMark/>
          </w:tcPr>
          <w:p w14:paraId="270F9B38" w14:textId="77777777" w:rsidR="000059D3" w:rsidRPr="00F9368E" w:rsidRDefault="000059D3" w:rsidP="00F9368E">
            <w:pPr>
              <w:spacing w:after="0" w:line="240" w:lineRule="auto"/>
              <w:rPr>
                <w:rFonts w:ascii="Tahoma" w:hAnsi="Tahoma" w:cs="Tahoma"/>
                <w:szCs w:val="20"/>
              </w:rPr>
            </w:pPr>
          </w:p>
        </w:tc>
        <w:tc>
          <w:tcPr>
            <w:tcW w:w="3118" w:type="dxa"/>
            <w:gridSpan w:val="2"/>
            <w:vAlign w:val="center"/>
            <w:hideMark/>
          </w:tcPr>
          <w:p w14:paraId="1CC281F2" w14:textId="77777777" w:rsidR="000059D3" w:rsidRPr="00F9368E" w:rsidRDefault="000059D3" w:rsidP="00F9368E">
            <w:pPr>
              <w:spacing w:after="0" w:line="240" w:lineRule="auto"/>
              <w:rPr>
                <w:rFonts w:ascii="Tahoma" w:hAnsi="Tahoma" w:cs="Tahoma"/>
                <w:szCs w:val="20"/>
              </w:rPr>
            </w:pPr>
          </w:p>
        </w:tc>
        <w:tc>
          <w:tcPr>
            <w:tcW w:w="2768" w:type="dxa"/>
            <w:vAlign w:val="center"/>
            <w:hideMark/>
          </w:tcPr>
          <w:p w14:paraId="6CFFE924" w14:textId="77777777" w:rsidR="000059D3" w:rsidRPr="00F9368E" w:rsidRDefault="000059D3" w:rsidP="00F9368E">
            <w:pPr>
              <w:spacing w:after="0" w:line="240" w:lineRule="auto"/>
              <w:rPr>
                <w:rFonts w:ascii="Tahoma" w:hAnsi="Tahoma" w:cs="Tahoma"/>
                <w:szCs w:val="20"/>
              </w:rPr>
            </w:pPr>
          </w:p>
        </w:tc>
      </w:tr>
    </w:tbl>
    <w:p w14:paraId="074CB72F" w14:textId="77777777" w:rsidR="000059D3" w:rsidRPr="00F9368E" w:rsidRDefault="000059D3" w:rsidP="00F9368E">
      <w:pPr>
        <w:spacing w:after="0" w:line="240" w:lineRule="auto"/>
        <w:rPr>
          <w:rFonts w:ascii="Tahoma" w:hAnsi="Tahoma" w:cs="Tahoma"/>
          <w:color w:val="1F497D"/>
          <w:szCs w:val="20"/>
        </w:rPr>
      </w:pPr>
    </w:p>
    <w:p w14:paraId="251C2998" w14:textId="77777777" w:rsidR="000059D3" w:rsidRPr="00F9368E" w:rsidRDefault="000059D3" w:rsidP="00F9368E">
      <w:pPr>
        <w:spacing w:after="0" w:line="240" w:lineRule="auto"/>
        <w:rPr>
          <w:rFonts w:ascii="Tahoma" w:hAnsi="Tahoma" w:cs="Tahoma"/>
          <w:szCs w:val="20"/>
        </w:rPr>
      </w:pPr>
    </w:p>
    <w:p w14:paraId="44746371" w14:textId="77777777" w:rsidR="000059D3" w:rsidRPr="00F9368E" w:rsidRDefault="000059D3" w:rsidP="00F9368E">
      <w:pPr>
        <w:spacing w:after="0" w:line="240" w:lineRule="auto"/>
        <w:rPr>
          <w:rFonts w:ascii="Tahoma" w:hAnsi="Tahoma" w:cs="Tahoma"/>
          <w:szCs w:val="20"/>
        </w:rPr>
      </w:pPr>
    </w:p>
    <w:p w14:paraId="4017BADF" w14:textId="77777777" w:rsidR="000059D3" w:rsidRPr="00F9368E" w:rsidRDefault="000059D3" w:rsidP="00F9368E">
      <w:pPr>
        <w:spacing w:after="0" w:line="240" w:lineRule="auto"/>
        <w:rPr>
          <w:rFonts w:ascii="Tahoma" w:hAnsi="Tahoma" w:cs="Tahoma"/>
          <w:szCs w:val="20"/>
        </w:rPr>
      </w:pPr>
    </w:p>
    <w:p w14:paraId="6968C82A" w14:textId="77777777" w:rsidR="000059D3" w:rsidRPr="00F9368E" w:rsidRDefault="000059D3" w:rsidP="00F9368E">
      <w:pPr>
        <w:spacing w:after="0" w:line="240" w:lineRule="auto"/>
        <w:rPr>
          <w:rFonts w:ascii="Tahoma" w:hAnsi="Tahoma" w:cs="Tahoma"/>
          <w:szCs w:val="20"/>
        </w:rPr>
      </w:pPr>
    </w:p>
    <w:p w14:paraId="73D3D436" w14:textId="77777777" w:rsidR="000059D3" w:rsidRPr="00F9368E" w:rsidRDefault="000059D3" w:rsidP="00F9368E">
      <w:pPr>
        <w:spacing w:after="0" w:line="240" w:lineRule="auto"/>
        <w:rPr>
          <w:rFonts w:ascii="Tahoma" w:hAnsi="Tahoma" w:cs="Tahoma"/>
          <w:szCs w:val="20"/>
        </w:rPr>
      </w:pPr>
    </w:p>
    <w:p w14:paraId="20811D78" w14:textId="77777777" w:rsidR="000059D3" w:rsidRPr="00F9368E" w:rsidRDefault="000059D3" w:rsidP="00F9368E">
      <w:pPr>
        <w:spacing w:after="0" w:line="240" w:lineRule="auto"/>
        <w:rPr>
          <w:rFonts w:ascii="Tahoma" w:hAnsi="Tahoma" w:cs="Tahoma"/>
          <w:szCs w:val="20"/>
        </w:rPr>
      </w:pPr>
    </w:p>
    <w:p w14:paraId="14545632" w14:textId="77777777" w:rsidR="000059D3" w:rsidRPr="00F9368E" w:rsidRDefault="000059D3" w:rsidP="00F9368E">
      <w:pPr>
        <w:spacing w:after="0" w:line="240" w:lineRule="auto"/>
        <w:rPr>
          <w:rFonts w:ascii="Tahoma" w:hAnsi="Tahoma" w:cs="Tahoma"/>
          <w:szCs w:val="20"/>
        </w:rPr>
      </w:pPr>
    </w:p>
    <w:p w14:paraId="027B683A" w14:textId="77777777" w:rsidR="000059D3" w:rsidRPr="00F9368E" w:rsidRDefault="000059D3" w:rsidP="00F9368E">
      <w:pPr>
        <w:spacing w:after="0" w:line="240" w:lineRule="auto"/>
        <w:rPr>
          <w:rFonts w:ascii="Tahoma" w:hAnsi="Tahoma" w:cs="Tahoma"/>
          <w:szCs w:val="20"/>
        </w:rPr>
      </w:pPr>
    </w:p>
    <w:p w14:paraId="535A250D" w14:textId="77777777" w:rsidR="000059D3" w:rsidRPr="00F9368E" w:rsidRDefault="000059D3" w:rsidP="00F9368E">
      <w:pPr>
        <w:spacing w:after="0" w:line="240" w:lineRule="auto"/>
        <w:rPr>
          <w:rFonts w:ascii="Tahoma" w:hAnsi="Tahoma" w:cs="Tahoma"/>
          <w:szCs w:val="20"/>
        </w:rPr>
      </w:pPr>
    </w:p>
    <w:p w14:paraId="444C5577" w14:textId="77777777" w:rsidR="000059D3" w:rsidRPr="00F9368E" w:rsidRDefault="000059D3" w:rsidP="00F9368E">
      <w:pPr>
        <w:spacing w:after="0" w:line="240" w:lineRule="auto"/>
        <w:rPr>
          <w:rFonts w:ascii="Tahoma" w:hAnsi="Tahoma" w:cs="Tahoma"/>
          <w:szCs w:val="20"/>
        </w:rPr>
      </w:pPr>
    </w:p>
    <w:p w14:paraId="3F779CBC" w14:textId="77777777" w:rsidR="000059D3" w:rsidRPr="00F9368E" w:rsidRDefault="000059D3" w:rsidP="00F9368E">
      <w:pPr>
        <w:spacing w:after="0" w:line="240" w:lineRule="auto"/>
        <w:rPr>
          <w:rFonts w:ascii="Tahoma" w:hAnsi="Tahoma" w:cs="Tahoma"/>
          <w:szCs w:val="20"/>
        </w:rPr>
      </w:pPr>
    </w:p>
    <w:p w14:paraId="6AC49E5A" w14:textId="77777777" w:rsidR="000059D3" w:rsidRPr="00F9368E" w:rsidRDefault="000059D3" w:rsidP="00F9368E">
      <w:pPr>
        <w:spacing w:after="0" w:line="240" w:lineRule="auto"/>
        <w:rPr>
          <w:rFonts w:ascii="Tahoma" w:hAnsi="Tahoma" w:cs="Tahoma"/>
          <w:szCs w:val="20"/>
        </w:rPr>
      </w:pPr>
    </w:p>
    <w:p w14:paraId="13FBDC88" w14:textId="77777777" w:rsidR="000059D3" w:rsidRPr="00F9368E" w:rsidRDefault="000059D3" w:rsidP="00F9368E">
      <w:pPr>
        <w:spacing w:after="0" w:line="240" w:lineRule="auto"/>
        <w:rPr>
          <w:rFonts w:ascii="Tahoma" w:hAnsi="Tahoma" w:cs="Tahoma"/>
          <w:szCs w:val="20"/>
        </w:rPr>
      </w:pPr>
    </w:p>
    <w:p w14:paraId="40480E38" w14:textId="77777777" w:rsidR="000059D3" w:rsidRPr="00F9368E" w:rsidRDefault="000059D3" w:rsidP="00F9368E">
      <w:pPr>
        <w:spacing w:after="0" w:line="240" w:lineRule="auto"/>
        <w:rPr>
          <w:rFonts w:ascii="Tahoma" w:hAnsi="Tahoma" w:cs="Tahoma"/>
          <w:szCs w:val="20"/>
        </w:rPr>
      </w:pPr>
    </w:p>
    <w:p w14:paraId="275658C1" w14:textId="77777777" w:rsidR="000059D3" w:rsidRPr="00F9368E" w:rsidRDefault="000059D3" w:rsidP="00F9368E">
      <w:pPr>
        <w:spacing w:after="0" w:line="240" w:lineRule="auto"/>
        <w:rPr>
          <w:rFonts w:ascii="Tahoma" w:hAnsi="Tahoma" w:cs="Tahoma"/>
          <w:szCs w:val="20"/>
        </w:rPr>
      </w:pPr>
    </w:p>
    <w:p w14:paraId="3697B8DC" w14:textId="77777777" w:rsidR="000059D3" w:rsidRPr="00F9368E" w:rsidRDefault="000059D3" w:rsidP="00F9368E">
      <w:pPr>
        <w:spacing w:after="0" w:line="240" w:lineRule="auto"/>
        <w:rPr>
          <w:rFonts w:ascii="Tahoma" w:hAnsi="Tahoma" w:cs="Tahoma"/>
          <w:szCs w:val="20"/>
        </w:rPr>
      </w:pPr>
    </w:p>
    <w:p w14:paraId="759B941B" w14:textId="77777777" w:rsidR="000059D3" w:rsidRPr="00F9368E" w:rsidRDefault="000059D3" w:rsidP="00F9368E">
      <w:pPr>
        <w:spacing w:after="0" w:line="240" w:lineRule="auto"/>
        <w:rPr>
          <w:rFonts w:ascii="Tahoma" w:hAnsi="Tahoma" w:cs="Tahoma"/>
          <w:szCs w:val="20"/>
        </w:rPr>
      </w:pPr>
      <w:r w:rsidRPr="00F9368E">
        <w:rPr>
          <w:rFonts w:ascii="Tahoma" w:hAnsi="Tahoma" w:cs="Tahoma"/>
          <w:szCs w:val="20"/>
        </w:rPr>
        <w:t>Подпись уполномоченного представителя</w:t>
      </w:r>
    </w:p>
    <w:p w14:paraId="6C8DB4E2" w14:textId="77777777" w:rsidR="000059D3" w:rsidRPr="00F9368E" w:rsidRDefault="000059D3" w:rsidP="00F9368E">
      <w:pPr>
        <w:spacing w:after="0" w:line="240" w:lineRule="auto"/>
        <w:rPr>
          <w:rFonts w:ascii="Tahoma" w:eastAsia="Times New Roman" w:hAnsi="Tahoma" w:cs="Tahoma"/>
          <w:szCs w:val="20"/>
        </w:rPr>
      </w:pPr>
      <w:r w:rsidRPr="00F9368E">
        <w:rPr>
          <w:rFonts w:ascii="Tahoma" w:eastAsia="Times New Roman" w:hAnsi="Tahoma" w:cs="Tahoma"/>
          <w:szCs w:val="20"/>
        </w:rPr>
        <w:t>________________________________________________</w:t>
      </w:r>
    </w:p>
    <w:p w14:paraId="136143A8" w14:textId="77777777" w:rsidR="000059D3" w:rsidRPr="00F9368E" w:rsidRDefault="000059D3" w:rsidP="00F9368E">
      <w:pPr>
        <w:spacing w:after="0" w:line="240" w:lineRule="auto"/>
        <w:jc w:val="center"/>
        <w:rPr>
          <w:rFonts w:ascii="Tahoma" w:hAnsi="Tahoma" w:cs="Tahoma"/>
          <w:b/>
          <w:szCs w:val="20"/>
        </w:rPr>
      </w:pPr>
      <w:r w:rsidRPr="00F9368E">
        <w:rPr>
          <w:rFonts w:ascii="Tahoma" w:hAnsi="Tahoma" w:cs="Tahoma"/>
          <w:b/>
          <w:szCs w:val="20"/>
        </w:rPr>
        <w:t>ФОРМУ УТВЕРЖДАЕМ ПОДПИСИ СТОРОН:</w:t>
      </w:r>
    </w:p>
    <w:p w14:paraId="156D39C2" w14:textId="77777777" w:rsidR="000059D3" w:rsidRDefault="000059D3" w:rsidP="00F9368E">
      <w:pPr>
        <w:spacing w:after="0" w:line="240" w:lineRule="auto"/>
        <w:contextualSpacing/>
        <w:rPr>
          <w:rFonts w:ascii="Tahoma" w:hAnsi="Tahoma" w:cs="Tahoma"/>
          <w:szCs w:val="20"/>
        </w:rPr>
      </w:pPr>
    </w:p>
    <w:p w14:paraId="68998AB7" w14:textId="77777777" w:rsidR="00706B7F" w:rsidRPr="00F9368E" w:rsidRDefault="00706B7F" w:rsidP="00F9368E">
      <w:pPr>
        <w:spacing w:after="0" w:line="240" w:lineRule="auto"/>
        <w:contextualSpacing/>
        <w:rPr>
          <w:rFonts w:ascii="Tahoma" w:hAnsi="Tahoma" w:cs="Tahoma"/>
          <w:szCs w:val="20"/>
        </w:rPr>
      </w:pPr>
    </w:p>
    <w:tbl>
      <w:tblPr>
        <w:tblpPr w:leftFromText="180" w:rightFromText="180" w:vertAnchor="text" w:horzAnchor="margin" w:tblpXSpec="center" w:tblpY="107"/>
        <w:tblW w:w="8896" w:type="dxa"/>
        <w:tblLayout w:type="fixed"/>
        <w:tblLook w:val="01E0" w:firstRow="1" w:lastRow="1" w:firstColumn="1" w:lastColumn="1" w:noHBand="0" w:noVBand="0"/>
      </w:tblPr>
      <w:tblGrid>
        <w:gridCol w:w="4448"/>
        <w:gridCol w:w="4448"/>
      </w:tblGrid>
      <w:tr w:rsidR="009E5F90" w:rsidRPr="00F9368E" w14:paraId="4FC44739" w14:textId="77777777" w:rsidTr="004B3EB9">
        <w:tc>
          <w:tcPr>
            <w:tcW w:w="4448" w:type="dxa"/>
          </w:tcPr>
          <w:p w14:paraId="1A4D8405" w14:textId="77777777" w:rsidR="009E5F90" w:rsidRPr="00F9368E" w:rsidRDefault="009E5F90" w:rsidP="00F9368E">
            <w:pPr>
              <w:widowControl w:val="0"/>
              <w:shd w:val="clear" w:color="auto" w:fill="FFFFFF"/>
              <w:spacing w:after="0" w:line="240" w:lineRule="auto"/>
              <w:jc w:val="center"/>
              <w:rPr>
                <w:rFonts w:ascii="Tahoma" w:eastAsia="Times New Roman" w:hAnsi="Tahoma" w:cs="Tahoma"/>
                <w:b/>
                <w:szCs w:val="20"/>
              </w:rPr>
            </w:pPr>
            <w:r w:rsidRPr="00F9368E">
              <w:rPr>
                <w:rFonts w:ascii="Tahoma" w:eastAsia="Times New Roman" w:hAnsi="Tahoma" w:cs="Tahoma"/>
                <w:b/>
                <w:szCs w:val="20"/>
              </w:rPr>
              <w:t>Заказчик</w:t>
            </w:r>
          </w:p>
        </w:tc>
        <w:tc>
          <w:tcPr>
            <w:tcW w:w="4448" w:type="dxa"/>
          </w:tcPr>
          <w:p w14:paraId="2ACE84AA" w14:textId="77777777" w:rsidR="009E5F90" w:rsidRPr="00F9368E" w:rsidRDefault="009E5F90" w:rsidP="00F9368E">
            <w:pPr>
              <w:widowControl w:val="0"/>
              <w:shd w:val="clear" w:color="auto" w:fill="FFFFFF"/>
              <w:spacing w:after="0" w:line="240" w:lineRule="auto"/>
              <w:jc w:val="center"/>
              <w:rPr>
                <w:rFonts w:ascii="Tahoma" w:eastAsia="Times New Roman" w:hAnsi="Tahoma" w:cs="Tahoma"/>
                <w:b/>
                <w:szCs w:val="20"/>
              </w:rPr>
            </w:pPr>
            <w:r w:rsidRPr="00F9368E">
              <w:rPr>
                <w:rFonts w:ascii="Tahoma" w:eastAsia="Times New Roman" w:hAnsi="Tahoma" w:cs="Tahoma"/>
                <w:b/>
                <w:szCs w:val="20"/>
              </w:rPr>
              <w:t>Исполнитель</w:t>
            </w:r>
          </w:p>
        </w:tc>
      </w:tr>
      <w:tr w:rsidR="009E5F90" w:rsidRPr="00F9368E" w14:paraId="73A54B1D" w14:textId="77777777" w:rsidTr="004B3EB9">
        <w:tc>
          <w:tcPr>
            <w:tcW w:w="4448" w:type="dxa"/>
          </w:tcPr>
          <w:p w14:paraId="37ED2AE7" w14:textId="77777777" w:rsidR="009E5F90" w:rsidRPr="00F9368E" w:rsidRDefault="009E5F90" w:rsidP="00F9368E">
            <w:pPr>
              <w:widowControl w:val="0"/>
              <w:shd w:val="clear" w:color="auto" w:fill="FFFFFF"/>
              <w:spacing w:after="0" w:line="240" w:lineRule="auto"/>
              <w:ind w:right="461"/>
              <w:jc w:val="center"/>
              <w:rPr>
                <w:rFonts w:ascii="Tahoma" w:eastAsia="Times New Roman" w:hAnsi="Tahoma" w:cs="Tahoma"/>
                <w:b/>
                <w:spacing w:val="-3"/>
                <w:szCs w:val="20"/>
              </w:rPr>
            </w:pPr>
            <w:r w:rsidRPr="00F9368E">
              <w:rPr>
                <w:rFonts w:ascii="Tahoma" w:eastAsia="Times New Roman" w:hAnsi="Tahoma" w:cs="Tahoma"/>
                <w:b/>
                <w:spacing w:val="-3"/>
                <w:szCs w:val="20"/>
              </w:rPr>
              <w:t>АО «ЭнергосбыТ Плюс»</w:t>
            </w:r>
          </w:p>
          <w:p w14:paraId="2093A78D" w14:textId="77777777" w:rsidR="009E5F90" w:rsidRPr="00F9368E" w:rsidRDefault="009E5F90" w:rsidP="00F9368E">
            <w:pPr>
              <w:widowControl w:val="0"/>
              <w:shd w:val="clear" w:color="auto" w:fill="FFFFFF"/>
              <w:tabs>
                <w:tab w:val="left" w:pos="4232"/>
              </w:tabs>
              <w:spacing w:after="0" w:line="240" w:lineRule="auto"/>
              <w:ind w:right="-108"/>
              <w:jc w:val="center"/>
              <w:rPr>
                <w:rFonts w:ascii="Tahoma" w:eastAsia="Times New Roman" w:hAnsi="Tahoma" w:cs="Tahoma"/>
                <w:b/>
                <w:spacing w:val="-3"/>
                <w:szCs w:val="20"/>
              </w:rPr>
            </w:pPr>
          </w:p>
        </w:tc>
        <w:tc>
          <w:tcPr>
            <w:tcW w:w="4448" w:type="dxa"/>
          </w:tcPr>
          <w:p w14:paraId="5B8F9893" w14:textId="7DBFE7A4" w:rsidR="009E5F90" w:rsidRPr="00F9368E" w:rsidRDefault="009E5F90" w:rsidP="00F9368E">
            <w:pPr>
              <w:widowControl w:val="0"/>
              <w:shd w:val="clear" w:color="auto" w:fill="FFFFFF"/>
              <w:tabs>
                <w:tab w:val="left" w:pos="4232"/>
              </w:tabs>
              <w:spacing w:after="0" w:line="240" w:lineRule="auto"/>
              <w:ind w:right="-108"/>
              <w:jc w:val="center"/>
              <w:rPr>
                <w:rFonts w:ascii="Tahoma" w:eastAsia="Times New Roman" w:hAnsi="Tahoma" w:cs="Tahoma"/>
                <w:b/>
                <w:spacing w:val="-3"/>
                <w:szCs w:val="20"/>
              </w:rPr>
            </w:pPr>
          </w:p>
          <w:p w14:paraId="2EDD1CC4" w14:textId="77777777" w:rsidR="009E5F90" w:rsidRPr="00F9368E" w:rsidRDefault="009E5F90" w:rsidP="00F9368E">
            <w:pPr>
              <w:widowControl w:val="0"/>
              <w:shd w:val="clear" w:color="auto" w:fill="FFFFFF"/>
              <w:spacing w:after="0" w:line="240" w:lineRule="auto"/>
              <w:jc w:val="center"/>
              <w:rPr>
                <w:rFonts w:ascii="Tahoma" w:eastAsia="Times New Roman" w:hAnsi="Tahoma" w:cs="Tahoma"/>
                <w:b/>
                <w:szCs w:val="20"/>
              </w:rPr>
            </w:pPr>
          </w:p>
        </w:tc>
      </w:tr>
      <w:tr w:rsidR="009E5F90" w:rsidRPr="00F9368E" w14:paraId="264566A9" w14:textId="77777777" w:rsidTr="004B3EB9">
        <w:tc>
          <w:tcPr>
            <w:tcW w:w="4448" w:type="dxa"/>
          </w:tcPr>
          <w:p w14:paraId="273F956B" w14:textId="77777777" w:rsidR="009E5F90" w:rsidRPr="00F9368E" w:rsidRDefault="009E5F90" w:rsidP="00F9368E">
            <w:pPr>
              <w:widowControl w:val="0"/>
              <w:shd w:val="clear" w:color="auto" w:fill="FFFFFF"/>
              <w:spacing w:after="0" w:line="240" w:lineRule="auto"/>
              <w:jc w:val="both"/>
              <w:rPr>
                <w:rFonts w:ascii="Tahoma" w:eastAsia="Times New Roman" w:hAnsi="Tahoma" w:cs="Tahoma"/>
                <w:spacing w:val="-3"/>
                <w:szCs w:val="20"/>
              </w:rPr>
            </w:pPr>
          </w:p>
        </w:tc>
        <w:tc>
          <w:tcPr>
            <w:tcW w:w="4448" w:type="dxa"/>
          </w:tcPr>
          <w:p w14:paraId="4D53E357" w14:textId="77777777" w:rsidR="009E5F90" w:rsidRPr="00F9368E" w:rsidRDefault="009E5F90" w:rsidP="00F9368E">
            <w:pPr>
              <w:widowControl w:val="0"/>
              <w:shd w:val="clear" w:color="auto" w:fill="FFFFFF"/>
              <w:spacing w:after="0" w:line="240" w:lineRule="auto"/>
              <w:jc w:val="both"/>
              <w:rPr>
                <w:rFonts w:ascii="Tahoma" w:eastAsia="Times New Roman" w:hAnsi="Tahoma" w:cs="Tahoma"/>
                <w:spacing w:val="-3"/>
                <w:szCs w:val="20"/>
              </w:rPr>
            </w:pPr>
          </w:p>
        </w:tc>
      </w:tr>
      <w:tr w:rsidR="009E5F90" w:rsidRPr="00F9368E" w14:paraId="68F5DDA8" w14:textId="77777777" w:rsidTr="004B3EB9">
        <w:tc>
          <w:tcPr>
            <w:tcW w:w="4448" w:type="dxa"/>
          </w:tcPr>
          <w:p w14:paraId="4F802401" w14:textId="77777777" w:rsidR="009E5F90" w:rsidRPr="00F9368E" w:rsidRDefault="009E5F90" w:rsidP="00F9368E">
            <w:pPr>
              <w:widowControl w:val="0"/>
              <w:shd w:val="clear" w:color="auto" w:fill="FFFFFF"/>
              <w:spacing w:after="0" w:line="240" w:lineRule="auto"/>
              <w:jc w:val="both"/>
              <w:rPr>
                <w:rFonts w:ascii="Tahoma" w:eastAsia="Times New Roman" w:hAnsi="Tahoma" w:cs="Tahoma"/>
                <w:spacing w:val="-3"/>
                <w:szCs w:val="20"/>
              </w:rPr>
            </w:pPr>
            <w:r w:rsidRPr="00F9368E">
              <w:rPr>
                <w:rFonts w:ascii="Tahoma" w:eastAsia="Times New Roman" w:hAnsi="Tahoma" w:cs="Tahoma"/>
                <w:spacing w:val="-3"/>
                <w:szCs w:val="20"/>
              </w:rPr>
              <w:t>____________________________/К.Р. Азизов/</w:t>
            </w:r>
          </w:p>
          <w:p w14:paraId="01F22690" w14:textId="77777777" w:rsidR="009E5F90" w:rsidRPr="00F9368E" w:rsidRDefault="009E5F90" w:rsidP="00F9368E">
            <w:pPr>
              <w:widowControl w:val="0"/>
              <w:shd w:val="clear" w:color="auto" w:fill="FFFFFF"/>
              <w:spacing w:after="0" w:line="240" w:lineRule="auto"/>
              <w:jc w:val="both"/>
              <w:rPr>
                <w:rFonts w:ascii="Tahoma" w:eastAsia="Times New Roman" w:hAnsi="Tahoma" w:cs="Tahoma"/>
                <w:spacing w:val="-3"/>
                <w:szCs w:val="20"/>
              </w:rPr>
            </w:pPr>
            <w:proofErr w:type="spellStart"/>
            <w:r w:rsidRPr="00F9368E">
              <w:rPr>
                <w:rFonts w:ascii="Tahoma" w:eastAsia="Times New Roman" w:hAnsi="Tahoma" w:cs="Tahoma"/>
                <w:spacing w:val="-3"/>
                <w:szCs w:val="20"/>
              </w:rPr>
              <w:t>м.п</w:t>
            </w:r>
            <w:proofErr w:type="spellEnd"/>
            <w:r w:rsidRPr="00F9368E">
              <w:rPr>
                <w:rFonts w:ascii="Tahoma" w:eastAsia="Times New Roman" w:hAnsi="Tahoma" w:cs="Tahoma"/>
                <w:spacing w:val="-3"/>
                <w:szCs w:val="20"/>
              </w:rPr>
              <w:t>.</w:t>
            </w:r>
          </w:p>
          <w:p w14:paraId="41BE20E1" w14:textId="16F800B3" w:rsidR="009E5F90" w:rsidRPr="00F9368E" w:rsidRDefault="009E5F90" w:rsidP="00F9368E">
            <w:pPr>
              <w:widowControl w:val="0"/>
              <w:spacing w:after="0" w:line="240" w:lineRule="auto"/>
              <w:jc w:val="both"/>
              <w:rPr>
                <w:rFonts w:ascii="Tahoma" w:eastAsia="Times New Roman" w:hAnsi="Tahoma" w:cs="Tahoma"/>
                <w:spacing w:val="-3"/>
                <w:szCs w:val="20"/>
              </w:rPr>
            </w:pPr>
            <w:r w:rsidRPr="00F9368E">
              <w:rPr>
                <w:rFonts w:ascii="Tahoma" w:eastAsia="Times New Roman" w:hAnsi="Tahoma" w:cs="Tahoma"/>
                <w:spacing w:val="-3"/>
                <w:szCs w:val="20"/>
              </w:rPr>
              <w:t>«____</w:t>
            </w:r>
            <w:proofErr w:type="gramStart"/>
            <w:r w:rsidRPr="00F9368E">
              <w:rPr>
                <w:rFonts w:ascii="Tahoma" w:eastAsia="Times New Roman" w:hAnsi="Tahoma" w:cs="Tahoma"/>
                <w:spacing w:val="-3"/>
                <w:szCs w:val="20"/>
              </w:rPr>
              <w:t>_»  _</w:t>
            </w:r>
            <w:proofErr w:type="gramEnd"/>
            <w:r w:rsidRPr="00F9368E">
              <w:rPr>
                <w:rFonts w:ascii="Tahoma" w:eastAsia="Times New Roman" w:hAnsi="Tahoma" w:cs="Tahoma"/>
                <w:spacing w:val="-3"/>
                <w:szCs w:val="20"/>
              </w:rPr>
              <w:t>________________ 20</w:t>
            </w:r>
            <w:r w:rsidR="004D6EBB" w:rsidRPr="00F9368E">
              <w:rPr>
                <w:rFonts w:ascii="Tahoma" w:eastAsia="Times New Roman" w:hAnsi="Tahoma" w:cs="Tahoma"/>
                <w:spacing w:val="-3"/>
                <w:szCs w:val="20"/>
              </w:rPr>
              <w:t>2</w:t>
            </w:r>
            <w:r w:rsidR="0023716E" w:rsidRPr="00F9368E">
              <w:rPr>
                <w:rFonts w:ascii="Tahoma" w:eastAsia="Times New Roman" w:hAnsi="Tahoma" w:cs="Tahoma"/>
                <w:spacing w:val="-3"/>
                <w:szCs w:val="20"/>
              </w:rPr>
              <w:t xml:space="preserve">4 </w:t>
            </w:r>
            <w:r w:rsidRPr="00F9368E">
              <w:rPr>
                <w:rFonts w:ascii="Tahoma" w:eastAsia="Times New Roman" w:hAnsi="Tahoma" w:cs="Tahoma"/>
                <w:spacing w:val="-3"/>
                <w:szCs w:val="20"/>
              </w:rPr>
              <w:t>года</w:t>
            </w:r>
          </w:p>
        </w:tc>
        <w:tc>
          <w:tcPr>
            <w:tcW w:w="4448" w:type="dxa"/>
          </w:tcPr>
          <w:p w14:paraId="360024EB" w14:textId="2E15CEDE" w:rsidR="009E5F90" w:rsidRPr="00F9368E" w:rsidRDefault="009E5F90" w:rsidP="00F9368E">
            <w:pPr>
              <w:widowControl w:val="0"/>
              <w:shd w:val="clear" w:color="auto" w:fill="FFFFFF"/>
              <w:spacing w:after="0" w:line="240" w:lineRule="auto"/>
              <w:ind w:right="-108"/>
              <w:jc w:val="both"/>
              <w:rPr>
                <w:rFonts w:ascii="Tahoma" w:eastAsia="Times New Roman" w:hAnsi="Tahoma" w:cs="Tahoma"/>
                <w:spacing w:val="-3"/>
                <w:szCs w:val="20"/>
              </w:rPr>
            </w:pPr>
            <w:r w:rsidRPr="00F9368E">
              <w:rPr>
                <w:rFonts w:ascii="Tahoma" w:eastAsia="Times New Roman" w:hAnsi="Tahoma" w:cs="Tahoma"/>
                <w:spacing w:val="-3"/>
                <w:szCs w:val="20"/>
              </w:rPr>
              <w:t>______________________/</w:t>
            </w:r>
            <w:r w:rsidRPr="00F9368E">
              <w:rPr>
                <w:rFonts w:ascii="Tahoma" w:hAnsi="Tahoma" w:cs="Tahoma"/>
                <w:szCs w:val="20"/>
              </w:rPr>
              <w:t xml:space="preserve"> </w:t>
            </w:r>
            <w:r w:rsidR="004D6EBB" w:rsidRPr="00F9368E">
              <w:rPr>
                <w:rFonts w:ascii="Tahoma" w:hAnsi="Tahoma" w:cs="Tahoma"/>
                <w:szCs w:val="20"/>
              </w:rPr>
              <w:t xml:space="preserve"> </w:t>
            </w:r>
            <w:r w:rsidR="003A6924" w:rsidRPr="00F9368E">
              <w:rPr>
                <w:rFonts w:ascii="Tahoma" w:hAnsi="Tahoma" w:cs="Tahoma"/>
                <w:szCs w:val="20"/>
              </w:rPr>
              <w:t xml:space="preserve"> </w:t>
            </w:r>
            <w:r w:rsidRPr="00F9368E">
              <w:rPr>
                <w:rFonts w:ascii="Tahoma" w:eastAsia="Times New Roman" w:hAnsi="Tahoma" w:cs="Tahoma"/>
                <w:spacing w:val="-3"/>
                <w:szCs w:val="20"/>
              </w:rPr>
              <w:t xml:space="preserve">/ </w:t>
            </w:r>
          </w:p>
          <w:p w14:paraId="3E95194C" w14:textId="77777777" w:rsidR="009E5F90" w:rsidRPr="00F9368E" w:rsidRDefault="009E5F90" w:rsidP="00F9368E">
            <w:pPr>
              <w:widowControl w:val="0"/>
              <w:spacing w:after="0" w:line="240" w:lineRule="auto"/>
              <w:jc w:val="both"/>
              <w:rPr>
                <w:rFonts w:ascii="Tahoma" w:eastAsia="Times New Roman" w:hAnsi="Tahoma" w:cs="Tahoma"/>
                <w:spacing w:val="-3"/>
                <w:szCs w:val="20"/>
              </w:rPr>
            </w:pPr>
            <w:proofErr w:type="spellStart"/>
            <w:r w:rsidRPr="00F9368E">
              <w:rPr>
                <w:rFonts w:ascii="Tahoma" w:eastAsia="Times New Roman" w:hAnsi="Tahoma" w:cs="Tahoma"/>
                <w:spacing w:val="-3"/>
                <w:szCs w:val="20"/>
              </w:rPr>
              <w:t>м.п</w:t>
            </w:r>
            <w:proofErr w:type="spellEnd"/>
            <w:r w:rsidRPr="00F9368E">
              <w:rPr>
                <w:rFonts w:ascii="Tahoma" w:eastAsia="Times New Roman" w:hAnsi="Tahoma" w:cs="Tahoma"/>
                <w:spacing w:val="-3"/>
                <w:szCs w:val="20"/>
              </w:rPr>
              <w:t>.</w:t>
            </w:r>
          </w:p>
          <w:p w14:paraId="78F84ED9" w14:textId="034FE989" w:rsidR="009E5F90" w:rsidRPr="00F9368E" w:rsidRDefault="009E5F90" w:rsidP="00F9368E">
            <w:pPr>
              <w:widowControl w:val="0"/>
              <w:spacing w:after="0" w:line="240" w:lineRule="auto"/>
              <w:jc w:val="both"/>
              <w:rPr>
                <w:rFonts w:ascii="Tahoma" w:eastAsia="Times New Roman" w:hAnsi="Tahoma" w:cs="Tahoma"/>
                <w:spacing w:val="-3"/>
                <w:szCs w:val="20"/>
              </w:rPr>
            </w:pPr>
            <w:r w:rsidRPr="00F9368E">
              <w:rPr>
                <w:rFonts w:ascii="Tahoma" w:eastAsia="Times New Roman" w:hAnsi="Tahoma" w:cs="Tahoma"/>
                <w:spacing w:val="-3"/>
                <w:szCs w:val="20"/>
              </w:rPr>
              <w:t>«___</w:t>
            </w:r>
            <w:proofErr w:type="gramStart"/>
            <w:r w:rsidRPr="00F9368E">
              <w:rPr>
                <w:rFonts w:ascii="Tahoma" w:eastAsia="Times New Roman" w:hAnsi="Tahoma" w:cs="Tahoma"/>
                <w:spacing w:val="-3"/>
                <w:szCs w:val="20"/>
              </w:rPr>
              <w:t>_»  _</w:t>
            </w:r>
            <w:proofErr w:type="gramEnd"/>
            <w:r w:rsidRPr="00F9368E">
              <w:rPr>
                <w:rFonts w:ascii="Tahoma" w:eastAsia="Times New Roman" w:hAnsi="Tahoma" w:cs="Tahoma"/>
                <w:spacing w:val="-3"/>
                <w:szCs w:val="20"/>
              </w:rPr>
              <w:t>___________________ 20</w:t>
            </w:r>
            <w:r w:rsidR="004D6EBB" w:rsidRPr="00F9368E">
              <w:rPr>
                <w:rFonts w:ascii="Tahoma" w:eastAsia="Times New Roman" w:hAnsi="Tahoma" w:cs="Tahoma"/>
                <w:spacing w:val="-3"/>
                <w:szCs w:val="20"/>
              </w:rPr>
              <w:t>2</w:t>
            </w:r>
            <w:r w:rsidR="0023716E" w:rsidRPr="00F9368E">
              <w:rPr>
                <w:rFonts w:ascii="Tahoma" w:eastAsia="Times New Roman" w:hAnsi="Tahoma" w:cs="Tahoma"/>
                <w:spacing w:val="-3"/>
                <w:szCs w:val="20"/>
              </w:rPr>
              <w:t>4</w:t>
            </w:r>
            <w:r w:rsidRPr="00F9368E">
              <w:rPr>
                <w:rFonts w:ascii="Tahoma" w:eastAsia="Times New Roman" w:hAnsi="Tahoma" w:cs="Tahoma"/>
                <w:spacing w:val="-3"/>
                <w:szCs w:val="20"/>
              </w:rPr>
              <w:t xml:space="preserve"> года</w:t>
            </w:r>
          </w:p>
        </w:tc>
      </w:tr>
    </w:tbl>
    <w:p w14:paraId="3B455591" w14:textId="77777777" w:rsidR="000059D3" w:rsidRPr="00F9368E" w:rsidRDefault="000059D3" w:rsidP="00F9368E">
      <w:pPr>
        <w:spacing w:after="0" w:line="240" w:lineRule="auto"/>
        <w:rPr>
          <w:rFonts w:ascii="Tahoma" w:hAnsi="Tahoma" w:cs="Tahoma"/>
          <w:szCs w:val="20"/>
        </w:rPr>
      </w:pPr>
    </w:p>
    <w:p w14:paraId="6DF065DA" w14:textId="77777777" w:rsidR="00F17A5A" w:rsidRPr="00F9368E" w:rsidRDefault="00F17A5A" w:rsidP="00F9368E">
      <w:pPr>
        <w:spacing w:after="0" w:line="240" w:lineRule="auto"/>
        <w:rPr>
          <w:rFonts w:ascii="Tahoma" w:hAnsi="Tahoma" w:cs="Tahoma"/>
          <w:szCs w:val="20"/>
        </w:rPr>
      </w:pPr>
    </w:p>
    <w:sectPr w:rsidR="00F17A5A" w:rsidRPr="00F9368E" w:rsidSect="00D46BAC">
      <w:headerReference w:type="even" r:id="rId14"/>
      <w:headerReference w:type="default" r:id="rId15"/>
      <w:footerReference w:type="even" r:id="rId16"/>
      <w:footerReference w:type="default" r:id="rId17"/>
      <w:footerReference w:type="first" r:id="rId18"/>
      <w:pgSz w:w="16839" w:h="11907" w:orient="landscape" w:code="1"/>
      <w:pgMar w:top="1276" w:right="255" w:bottom="567" w:left="851" w:header="278" w:footer="147"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D9AB86" w16cex:dateUtc="2022-03-10T06:30:00Z"/>
  <w16cex:commentExtensible w16cex:durableId="25D9AB87" w16cex:dateUtc="2022-03-11T06:35:00Z"/>
  <w16cex:commentExtensible w16cex:durableId="25D9AB88" w16cex:dateUtc="2022-03-11T06:28:00Z"/>
  <w16cex:commentExtensible w16cex:durableId="25D9AB89" w16cex:dateUtc="2022-03-10T06: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E2D13C2" w16cid:durableId="25D9AB86"/>
  <w16cid:commentId w16cid:paraId="7840A130" w16cid:durableId="25D9AB87"/>
  <w16cid:commentId w16cid:paraId="42B3AFC5" w16cid:durableId="25D9AB88"/>
  <w16cid:commentId w16cid:paraId="3294EA14" w16cid:durableId="25D9AB8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849F95" w14:textId="77777777" w:rsidR="004067E7" w:rsidRDefault="004067E7" w:rsidP="000059D3">
      <w:pPr>
        <w:spacing w:after="0" w:line="240" w:lineRule="auto"/>
      </w:pPr>
      <w:r>
        <w:separator/>
      </w:r>
    </w:p>
  </w:endnote>
  <w:endnote w:type="continuationSeparator" w:id="0">
    <w:p w14:paraId="2A624BD7" w14:textId="77777777" w:rsidR="004067E7" w:rsidRDefault="004067E7" w:rsidP="000059D3">
      <w:pPr>
        <w:spacing w:after="0" w:line="240" w:lineRule="auto"/>
      </w:pPr>
      <w:r>
        <w:continuationSeparator/>
      </w:r>
    </w:p>
  </w:endnote>
  <w:endnote w:type="continuationNotice" w:id="1">
    <w:p w14:paraId="76801528" w14:textId="77777777" w:rsidR="004067E7" w:rsidRDefault="004067E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84C8CA" w14:textId="77777777" w:rsidR="004067E7" w:rsidRDefault="004067E7">
    <w:pPr>
      <w:pStyle w:val="affd"/>
    </w:pPr>
    <w:r>
      <w:rPr>
        <w:color w:val="F6BD97" w:themeColor="accent2" w:themeTint="80"/>
      </w:rPr>
      <w:sym w:font="Wingdings 3" w:char="F07D"/>
    </w:r>
    <w:r>
      <w:t xml:space="preserve"> Страница </w:t>
    </w:r>
    <w:r>
      <w:fldChar w:fldCharType="begin"/>
    </w:r>
    <w:r>
      <w:instrText>PAGE  \* Arabic  \* MERGEFORMAT</w:instrText>
    </w:r>
    <w:r>
      <w:fldChar w:fldCharType="separate"/>
    </w:r>
    <w:r>
      <w:t>2</w:t>
    </w:r>
    <w:r>
      <w:fldChar w:fldCharType="end"/>
    </w:r>
  </w:p>
  <w:p w14:paraId="0417E2B9" w14:textId="77777777" w:rsidR="004067E7" w:rsidRDefault="004067E7">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2875448"/>
      <w:docPartObj>
        <w:docPartGallery w:val="Page Numbers (Bottom of Page)"/>
        <w:docPartUnique/>
      </w:docPartObj>
    </w:sdtPr>
    <w:sdtContent>
      <w:p w14:paraId="720DDB80" w14:textId="050842CE" w:rsidR="004067E7" w:rsidRDefault="004067E7">
        <w:pPr>
          <w:pStyle w:val="a5"/>
          <w:jc w:val="right"/>
        </w:pPr>
        <w:r>
          <w:fldChar w:fldCharType="begin"/>
        </w:r>
        <w:r>
          <w:instrText>PAGE   \* MERGEFORMAT</w:instrText>
        </w:r>
        <w:r>
          <w:fldChar w:fldCharType="separate"/>
        </w:r>
        <w:r w:rsidR="00C73D39">
          <w:rPr>
            <w:noProof/>
          </w:rPr>
          <w:t>35</w:t>
        </w:r>
        <w:r>
          <w:fldChar w:fldCharType="end"/>
        </w:r>
      </w:p>
    </w:sdtContent>
  </w:sdt>
  <w:p w14:paraId="18AAA222" w14:textId="77777777" w:rsidR="004067E7" w:rsidRPr="00A625EE" w:rsidRDefault="004067E7" w:rsidP="00BF0F1A">
    <w:pPr>
      <w:pStyle w:val="a5"/>
      <w:spacing w:after="0" w:line="240" w:lineRule="auto"/>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080B4F" w14:textId="77777777" w:rsidR="004067E7" w:rsidRDefault="004067E7" w:rsidP="00BF0F1A">
    <w:pPr>
      <w:pStyle w:val="a5"/>
      <w:spacing w:after="0" w:line="240" w:lineRule="auto"/>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1CE2F8" w14:textId="77777777" w:rsidR="004067E7" w:rsidRDefault="004067E7">
    <w:pPr>
      <w:pStyle w:val="affd"/>
    </w:pPr>
    <w:r>
      <w:rPr>
        <w:color w:val="F6BD97" w:themeColor="accent2" w:themeTint="80"/>
      </w:rPr>
      <w:sym w:font="Wingdings 3" w:char="F07D"/>
    </w:r>
    <w:r>
      <w:t xml:space="preserve"> Страница </w:t>
    </w:r>
    <w:r>
      <w:fldChar w:fldCharType="begin"/>
    </w:r>
    <w:r>
      <w:instrText>PAGE  \* Arabic  \* MERGEFORMAT</w:instrText>
    </w:r>
    <w:r>
      <w:fldChar w:fldCharType="separate"/>
    </w:r>
    <w:r>
      <w:t>2</w:t>
    </w:r>
    <w:r>
      <w:fldChar w:fldCharType="end"/>
    </w:r>
  </w:p>
  <w:p w14:paraId="3D3C1E3C" w14:textId="77777777" w:rsidR="004067E7" w:rsidRDefault="004067E7">
    <w:pPr>
      <w:pStyle w:val="a5"/>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8C2818" w14:textId="77777777" w:rsidR="004067E7" w:rsidRPr="00A625EE" w:rsidRDefault="004067E7" w:rsidP="00D46BAC">
    <w:pPr>
      <w:pStyle w:val="a5"/>
      <w:spacing w:after="0" w:line="240" w:lineRule="auto"/>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57454C" w14:textId="77777777" w:rsidR="004067E7" w:rsidRDefault="004067E7" w:rsidP="00D46BAC">
    <w:pPr>
      <w:pStyle w:val="a5"/>
      <w:spacing w:after="0" w:line="240" w:lineRule="au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0DFB0B" w14:textId="77777777" w:rsidR="004067E7" w:rsidRDefault="004067E7" w:rsidP="000059D3">
      <w:pPr>
        <w:spacing w:after="0" w:line="240" w:lineRule="auto"/>
      </w:pPr>
      <w:r>
        <w:separator/>
      </w:r>
    </w:p>
  </w:footnote>
  <w:footnote w:type="continuationSeparator" w:id="0">
    <w:p w14:paraId="2E805157" w14:textId="77777777" w:rsidR="004067E7" w:rsidRDefault="004067E7" w:rsidP="000059D3">
      <w:pPr>
        <w:spacing w:after="0" w:line="240" w:lineRule="auto"/>
      </w:pPr>
      <w:r>
        <w:continuationSeparator/>
      </w:r>
    </w:p>
  </w:footnote>
  <w:footnote w:type="continuationNotice" w:id="1">
    <w:p w14:paraId="77F7E044" w14:textId="77777777" w:rsidR="004067E7" w:rsidRDefault="004067E7">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FAACDB" w14:textId="77777777" w:rsidR="004067E7" w:rsidRDefault="004067E7">
    <w:pPr>
      <w:pStyle w:val="affc"/>
      <w:jc w:val="right"/>
    </w:pPr>
    <w:r>
      <w:rPr>
        <w:color w:val="F6BD97" w:themeColor="accent2" w:themeTint="80"/>
      </w:rPr>
      <w:sym w:font="Wingdings 3" w:char="F07D"/>
    </w:r>
    <w:r>
      <w:t xml:space="preserve"> </w:t>
    </w:r>
  </w:p>
  <w:p w14:paraId="32C62E4B" w14:textId="77777777" w:rsidR="004067E7" w:rsidRDefault="004067E7">
    <w:pPr>
      <w:pStyle w:val="af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E7D7E8" w14:textId="77777777" w:rsidR="004067E7" w:rsidRPr="003A69F1" w:rsidRDefault="004067E7" w:rsidP="00BF0F1A">
    <w:pPr>
      <w:pStyle w:val="afd"/>
      <w:spacing w:after="0" w:line="240" w:lineRule="auto"/>
      <w:rPr>
        <w:sz w:val="16"/>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04ECCB" w14:textId="77777777" w:rsidR="004067E7" w:rsidRDefault="004067E7">
    <w:pPr>
      <w:pStyle w:val="affc"/>
      <w:jc w:val="right"/>
    </w:pPr>
    <w:r>
      <w:rPr>
        <w:color w:val="F6BD97" w:themeColor="accent2" w:themeTint="80"/>
      </w:rPr>
      <w:sym w:font="Wingdings 3" w:char="F07D"/>
    </w:r>
    <w:r>
      <w:t xml:space="preserve"> </w:t>
    </w:r>
  </w:p>
  <w:p w14:paraId="2EFCEFAE" w14:textId="77777777" w:rsidR="004067E7" w:rsidRDefault="004067E7">
    <w:pPr>
      <w:pStyle w:val="af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D3ADC8" w14:textId="77777777" w:rsidR="004067E7" w:rsidRPr="003A69F1" w:rsidRDefault="004067E7" w:rsidP="00D46BAC">
    <w:pPr>
      <w:pStyle w:val="afd"/>
      <w:spacing w:after="0" w:line="240" w:lineRule="aut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7E261F98"/>
    <w:lvl w:ilvl="0">
      <w:start w:val="1"/>
      <w:numFmt w:val="decimal"/>
      <w:pStyle w:val="2"/>
      <w:lvlText w:val="%1."/>
      <w:lvlJc w:val="left"/>
      <w:pPr>
        <w:tabs>
          <w:tab w:val="num" w:pos="643"/>
        </w:tabs>
        <w:ind w:left="643" w:hanging="360"/>
      </w:pPr>
    </w:lvl>
  </w:abstractNum>
  <w:abstractNum w:abstractNumId="1" w15:restartNumberingAfterBreak="0">
    <w:nsid w:val="FFFFFF80"/>
    <w:multiLevelType w:val="singleLevel"/>
    <w:tmpl w:val="3F0C434A"/>
    <w:lvl w:ilvl="0">
      <w:start w:val="1"/>
      <w:numFmt w:val="bullet"/>
      <w:pStyle w:val="5"/>
      <w:lvlText w:val=""/>
      <w:lvlJc w:val="left"/>
      <w:pPr>
        <w:ind w:left="1800" w:hanging="360"/>
      </w:pPr>
      <w:rPr>
        <w:rFonts w:ascii="Symbol" w:hAnsi="Symbol" w:hint="default"/>
        <w:color w:val="ED7D31" w:themeColor="accent2"/>
      </w:rPr>
    </w:lvl>
  </w:abstractNum>
  <w:abstractNum w:abstractNumId="2" w15:restartNumberingAfterBreak="0">
    <w:nsid w:val="FFFFFF81"/>
    <w:multiLevelType w:val="singleLevel"/>
    <w:tmpl w:val="78B8BCEC"/>
    <w:lvl w:ilvl="0">
      <w:start w:val="1"/>
      <w:numFmt w:val="bullet"/>
      <w:pStyle w:val="4"/>
      <w:lvlText w:val=""/>
      <w:lvlJc w:val="left"/>
      <w:pPr>
        <w:ind w:left="1440" w:hanging="360"/>
      </w:pPr>
      <w:rPr>
        <w:rFonts w:ascii="Symbol" w:hAnsi="Symbol" w:hint="default"/>
        <w:color w:val="C45911" w:themeColor="accent2" w:themeShade="BF"/>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FFFFFF82"/>
    <w:multiLevelType w:val="singleLevel"/>
    <w:tmpl w:val="3D9E3420"/>
    <w:lvl w:ilvl="0">
      <w:start w:val="1"/>
      <w:numFmt w:val="bullet"/>
      <w:pStyle w:val="3"/>
      <w:lvlText w:val=""/>
      <w:lvlJc w:val="left"/>
      <w:pPr>
        <w:ind w:left="1080" w:hanging="360"/>
      </w:pPr>
      <w:rPr>
        <w:rFonts w:ascii="Wingdings 3" w:hAnsi="Wingdings 3" w:hint="default"/>
        <w:color w:val="808080" w:themeColor="background1" w:themeShade="80"/>
      </w:rPr>
    </w:lvl>
  </w:abstractNum>
  <w:abstractNum w:abstractNumId="4" w15:restartNumberingAfterBreak="0">
    <w:nsid w:val="FFFFFF83"/>
    <w:multiLevelType w:val="singleLevel"/>
    <w:tmpl w:val="5B846FA6"/>
    <w:lvl w:ilvl="0">
      <w:start w:val="1"/>
      <w:numFmt w:val="bullet"/>
      <w:pStyle w:val="20"/>
      <w:lvlText w:val=""/>
      <w:lvlJc w:val="left"/>
      <w:pPr>
        <w:ind w:left="720" w:hanging="360"/>
      </w:pPr>
      <w:rPr>
        <w:rFonts w:ascii="Wingdings 3" w:hAnsi="Wingdings 3" w:hint="default"/>
        <w:color w:val="ED7D31" w:themeColor="accent2"/>
      </w:rPr>
    </w:lvl>
  </w:abstractNum>
  <w:abstractNum w:abstractNumId="5" w15:restartNumberingAfterBreak="0">
    <w:nsid w:val="01FE2981"/>
    <w:multiLevelType w:val="hybridMultilevel"/>
    <w:tmpl w:val="321E1ECE"/>
    <w:lvl w:ilvl="0" w:tplc="8A8477B4">
      <w:start w:val="1"/>
      <w:numFmt w:val="decimal"/>
      <w:lvlText w:val="15.%1."/>
      <w:lvlJc w:val="left"/>
      <w:pPr>
        <w:ind w:left="786" w:hanging="360"/>
      </w:pPr>
      <w:rPr>
        <w:rFonts w:ascii="Tahoma" w:hAnsi="Tahoma" w:cs="Times New Roman"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4777896"/>
    <w:multiLevelType w:val="multilevel"/>
    <w:tmpl w:val="8D600970"/>
    <w:lvl w:ilvl="0">
      <w:start w:val="4"/>
      <w:numFmt w:val="decimal"/>
      <w:lvlText w:val="%1."/>
      <w:lvlJc w:val="left"/>
      <w:pPr>
        <w:ind w:left="825" w:hanging="825"/>
      </w:pPr>
      <w:rPr>
        <w:rFonts w:cs="Times New Roman" w:hint="default"/>
      </w:rPr>
    </w:lvl>
    <w:lvl w:ilvl="1">
      <w:start w:val="2"/>
      <w:numFmt w:val="decimal"/>
      <w:lvlText w:val="%1.%2."/>
      <w:lvlJc w:val="left"/>
      <w:pPr>
        <w:ind w:left="825" w:hanging="825"/>
      </w:pPr>
      <w:rPr>
        <w:rFonts w:cs="Times New Roman" w:hint="default"/>
      </w:rPr>
    </w:lvl>
    <w:lvl w:ilvl="2">
      <w:start w:val="1"/>
      <w:numFmt w:val="decimal"/>
      <w:lvlText w:val="%1.%2.%3."/>
      <w:lvlJc w:val="left"/>
      <w:pPr>
        <w:ind w:left="825" w:hanging="825"/>
      </w:pPr>
      <w:rPr>
        <w:rFonts w:cs="Times New Roman" w:hint="default"/>
      </w:rPr>
    </w:lvl>
    <w:lvl w:ilvl="3">
      <w:start w:val="2"/>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7" w15:restartNumberingAfterBreak="0">
    <w:nsid w:val="05722886"/>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A201FA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D996005"/>
    <w:multiLevelType w:val="hybridMultilevel"/>
    <w:tmpl w:val="A2ECC210"/>
    <w:lvl w:ilvl="0" w:tplc="EEE2DF58">
      <w:start w:val="1"/>
      <w:numFmt w:val="decimal"/>
      <w:lvlText w:val="%1."/>
      <w:lvlJc w:val="left"/>
      <w:pPr>
        <w:ind w:left="-207" w:hanging="360"/>
      </w:pPr>
      <w:rPr>
        <w:rFonts w:hint="default"/>
      </w:rPr>
    </w:lvl>
    <w:lvl w:ilvl="1" w:tplc="04190017">
      <w:start w:val="1"/>
      <w:numFmt w:val="lowerLetter"/>
      <w:lvlText w:val="%2)"/>
      <w:lvlJc w:val="left"/>
      <w:pPr>
        <w:ind w:left="513" w:hanging="360"/>
      </w:pPr>
    </w:lvl>
    <w:lvl w:ilvl="2" w:tplc="971C867A">
      <w:start w:val="1"/>
      <w:numFmt w:val="lowerLetter"/>
      <w:lvlText w:val="%3."/>
      <w:lvlJc w:val="left"/>
      <w:pPr>
        <w:ind w:left="1413" w:hanging="360"/>
      </w:pPr>
      <w:rPr>
        <w:rFonts w:hint="default"/>
      </w:r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10" w15:restartNumberingAfterBreak="0">
    <w:nsid w:val="0E5175E3"/>
    <w:multiLevelType w:val="multilevel"/>
    <w:tmpl w:val="9098B436"/>
    <w:lvl w:ilvl="0">
      <w:start w:val="1"/>
      <w:numFmt w:val="decimal"/>
      <w:lvlText w:val="%1."/>
      <w:lvlJc w:val="left"/>
      <w:pPr>
        <w:tabs>
          <w:tab w:val="num" w:pos="1440"/>
        </w:tabs>
        <w:ind w:left="1440" w:hanging="1440"/>
      </w:pPr>
      <w:rPr>
        <w:rFonts w:hint="default"/>
      </w:rPr>
    </w:lvl>
    <w:lvl w:ilvl="1">
      <w:start w:val="1"/>
      <w:numFmt w:val="bullet"/>
      <w:lvlText w:val=""/>
      <w:lvlJc w:val="left"/>
      <w:pPr>
        <w:tabs>
          <w:tab w:val="num" w:pos="1866"/>
        </w:tabs>
        <w:ind w:left="1866" w:hanging="1440"/>
      </w:pPr>
      <w:rPr>
        <w:rFonts w:ascii="Symbol" w:hAnsi="Symbol" w:hint="default"/>
        <w:b w:val="0"/>
        <w:color w:val="000000" w:themeColor="text1"/>
      </w:rPr>
    </w:lvl>
    <w:lvl w:ilvl="2">
      <w:start w:val="1"/>
      <w:numFmt w:val="decimal"/>
      <w:lvlText w:val="%1.%2.%3."/>
      <w:lvlJc w:val="left"/>
      <w:pPr>
        <w:tabs>
          <w:tab w:val="num" w:pos="2292"/>
        </w:tabs>
        <w:ind w:left="2292" w:hanging="1440"/>
      </w:pPr>
      <w:rPr>
        <w:rFonts w:hint="default"/>
        <w:b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11" w15:restartNumberingAfterBreak="0">
    <w:nsid w:val="0F76452B"/>
    <w:multiLevelType w:val="hybridMultilevel"/>
    <w:tmpl w:val="A3DEFB58"/>
    <w:lvl w:ilvl="0" w:tplc="CC403BEE">
      <w:start w:val="1"/>
      <w:numFmt w:val="bullet"/>
      <w:lvlText w:val="-"/>
      <w:lvlJc w:val="left"/>
      <w:pPr>
        <w:ind w:left="1440" w:hanging="360"/>
      </w:pPr>
      <w:rPr>
        <w:rFonts w:ascii="Verdana" w:hAnsi="Verdana"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10361336"/>
    <w:multiLevelType w:val="multilevel"/>
    <w:tmpl w:val="20688C7E"/>
    <w:lvl w:ilvl="0">
      <w:start w:val="4"/>
      <w:numFmt w:val="decimal"/>
      <w:lvlText w:val="%1."/>
      <w:lvlJc w:val="left"/>
      <w:pPr>
        <w:ind w:left="825" w:hanging="825"/>
      </w:pPr>
      <w:rPr>
        <w:rFonts w:cs="Times New Roman" w:hint="default"/>
      </w:rPr>
    </w:lvl>
    <w:lvl w:ilvl="1">
      <w:start w:val="1"/>
      <w:numFmt w:val="decimal"/>
      <w:lvlText w:val="%1.%2."/>
      <w:lvlJc w:val="left"/>
      <w:pPr>
        <w:ind w:left="825" w:hanging="825"/>
      </w:pPr>
      <w:rPr>
        <w:rFonts w:cs="Times New Roman" w:hint="default"/>
      </w:rPr>
    </w:lvl>
    <w:lvl w:ilvl="2">
      <w:start w:val="1"/>
      <w:numFmt w:val="decimal"/>
      <w:lvlText w:val="%1.%2.%3."/>
      <w:lvlJc w:val="left"/>
      <w:pPr>
        <w:ind w:left="825" w:hanging="825"/>
      </w:pPr>
      <w:rPr>
        <w:rFonts w:cs="Times New Roman" w:hint="default"/>
      </w:rPr>
    </w:lvl>
    <w:lvl w:ilvl="3">
      <w:start w:val="2"/>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3" w15:restartNumberingAfterBreak="0">
    <w:nsid w:val="125D1B18"/>
    <w:multiLevelType w:val="multilevel"/>
    <w:tmpl w:val="4748286C"/>
    <w:lvl w:ilvl="0">
      <w:start w:val="1"/>
      <w:numFmt w:val="bullet"/>
      <w:lvlText w:val=""/>
      <w:lvlJc w:val="left"/>
      <w:pPr>
        <w:ind w:left="720" w:hanging="360"/>
      </w:pPr>
      <w:rPr>
        <w:rFonts w:ascii="Wingdings" w:hAnsi="Wingdings" w:hint="default"/>
        <w:b w:val="0"/>
        <w:bCs w:val="0"/>
        <w:color w:val="000000"/>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25683425"/>
    <w:multiLevelType w:val="hybridMultilevel"/>
    <w:tmpl w:val="5D063402"/>
    <w:lvl w:ilvl="0" w:tplc="04190005">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5" w15:restartNumberingAfterBreak="0">
    <w:nsid w:val="262F2176"/>
    <w:multiLevelType w:val="multilevel"/>
    <w:tmpl w:val="B76635B4"/>
    <w:lvl w:ilvl="0">
      <w:start w:val="15"/>
      <w:numFmt w:val="decimal"/>
      <w:lvlText w:val="%1."/>
      <w:lvlJc w:val="left"/>
      <w:pPr>
        <w:ind w:left="600" w:hanging="600"/>
      </w:pPr>
      <w:rPr>
        <w:rFonts w:hint="default"/>
        <w:b w:val="0"/>
      </w:rPr>
    </w:lvl>
    <w:lvl w:ilvl="1">
      <w:start w:val="8"/>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160" w:hanging="2160"/>
      </w:pPr>
      <w:rPr>
        <w:rFonts w:hint="default"/>
        <w:b w:val="0"/>
      </w:rPr>
    </w:lvl>
  </w:abstractNum>
  <w:abstractNum w:abstractNumId="16" w15:restartNumberingAfterBreak="0">
    <w:nsid w:val="292B1C78"/>
    <w:multiLevelType w:val="hybridMultilevel"/>
    <w:tmpl w:val="BDF852B2"/>
    <w:lvl w:ilvl="0" w:tplc="04190001">
      <w:start w:val="1"/>
      <w:numFmt w:val="bullet"/>
      <w:lvlText w:val=""/>
      <w:lvlJc w:val="left"/>
      <w:pPr>
        <w:ind w:left="2353" w:hanging="360"/>
      </w:pPr>
      <w:rPr>
        <w:rFonts w:ascii="Symbol" w:hAnsi="Symbol" w:hint="default"/>
      </w:rPr>
    </w:lvl>
    <w:lvl w:ilvl="1" w:tplc="04190003" w:tentative="1">
      <w:start w:val="1"/>
      <w:numFmt w:val="bullet"/>
      <w:lvlText w:val="o"/>
      <w:lvlJc w:val="left"/>
      <w:pPr>
        <w:ind w:left="3073" w:hanging="360"/>
      </w:pPr>
      <w:rPr>
        <w:rFonts w:ascii="Courier New" w:hAnsi="Courier New" w:cs="Courier New" w:hint="default"/>
      </w:rPr>
    </w:lvl>
    <w:lvl w:ilvl="2" w:tplc="04190005" w:tentative="1">
      <w:start w:val="1"/>
      <w:numFmt w:val="bullet"/>
      <w:lvlText w:val=""/>
      <w:lvlJc w:val="left"/>
      <w:pPr>
        <w:ind w:left="3793" w:hanging="360"/>
      </w:pPr>
      <w:rPr>
        <w:rFonts w:ascii="Wingdings" w:hAnsi="Wingdings" w:hint="default"/>
      </w:rPr>
    </w:lvl>
    <w:lvl w:ilvl="3" w:tplc="04190001" w:tentative="1">
      <w:start w:val="1"/>
      <w:numFmt w:val="bullet"/>
      <w:lvlText w:val=""/>
      <w:lvlJc w:val="left"/>
      <w:pPr>
        <w:ind w:left="4513" w:hanging="360"/>
      </w:pPr>
      <w:rPr>
        <w:rFonts w:ascii="Symbol" w:hAnsi="Symbol" w:hint="default"/>
      </w:rPr>
    </w:lvl>
    <w:lvl w:ilvl="4" w:tplc="04190003" w:tentative="1">
      <w:start w:val="1"/>
      <w:numFmt w:val="bullet"/>
      <w:lvlText w:val="o"/>
      <w:lvlJc w:val="left"/>
      <w:pPr>
        <w:ind w:left="5233" w:hanging="360"/>
      </w:pPr>
      <w:rPr>
        <w:rFonts w:ascii="Courier New" w:hAnsi="Courier New" w:cs="Courier New" w:hint="default"/>
      </w:rPr>
    </w:lvl>
    <w:lvl w:ilvl="5" w:tplc="04190005" w:tentative="1">
      <w:start w:val="1"/>
      <w:numFmt w:val="bullet"/>
      <w:lvlText w:val=""/>
      <w:lvlJc w:val="left"/>
      <w:pPr>
        <w:ind w:left="5953" w:hanging="360"/>
      </w:pPr>
      <w:rPr>
        <w:rFonts w:ascii="Wingdings" w:hAnsi="Wingdings" w:hint="default"/>
      </w:rPr>
    </w:lvl>
    <w:lvl w:ilvl="6" w:tplc="04190001" w:tentative="1">
      <w:start w:val="1"/>
      <w:numFmt w:val="bullet"/>
      <w:lvlText w:val=""/>
      <w:lvlJc w:val="left"/>
      <w:pPr>
        <w:ind w:left="6673" w:hanging="360"/>
      </w:pPr>
      <w:rPr>
        <w:rFonts w:ascii="Symbol" w:hAnsi="Symbol" w:hint="default"/>
      </w:rPr>
    </w:lvl>
    <w:lvl w:ilvl="7" w:tplc="04190003" w:tentative="1">
      <w:start w:val="1"/>
      <w:numFmt w:val="bullet"/>
      <w:lvlText w:val="o"/>
      <w:lvlJc w:val="left"/>
      <w:pPr>
        <w:ind w:left="7393" w:hanging="360"/>
      </w:pPr>
      <w:rPr>
        <w:rFonts w:ascii="Courier New" w:hAnsi="Courier New" w:cs="Courier New" w:hint="default"/>
      </w:rPr>
    </w:lvl>
    <w:lvl w:ilvl="8" w:tplc="04190005" w:tentative="1">
      <w:start w:val="1"/>
      <w:numFmt w:val="bullet"/>
      <w:lvlText w:val=""/>
      <w:lvlJc w:val="left"/>
      <w:pPr>
        <w:ind w:left="8113" w:hanging="360"/>
      </w:pPr>
      <w:rPr>
        <w:rFonts w:ascii="Wingdings" w:hAnsi="Wingdings" w:hint="default"/>
      </w:rPr>
    </w:lvl>
  </w:abstractNum>
  <w:abstractNum w:abstractNumId="17" w15:restartNumberingAfterBreak="0">
    <w:nsid w:val="2F0B7275"/>
    <w:multiLevelType w:val="hybridMultilevel"/>
    <w:tmpl w:val="8E4ECAE8"/>
    <w:lvl w:ilvl="0" w:tplc="987C72C2">
      <w:start w:val="1"/>
      <w:numFmt w:val="bullet"/>
      <w:lvlText w:val=""/>
      <w:lvlJc w:val="left"/>
      <w:pPr>
        <w:tabs>
          <w:tab w:val="num" w:pos="720"/>
        </w:tabs>
        <w:ind w:left="720" w:hanging="360"/>
      </w:pPr>
      <w:rPr>
        <w:rFonts w:ascii="Symbol" w:hAnsi="Symbol" w:hint="default"/>
      </w:rPr>
    </w:lvl>
    <w:lvl w:ilvl="1" w:tplc="04190003">
      <w:start w:val="1"/>
      <w:numFmt w:val="bullet"/>
      <w:pStyle w:val="a"/>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F341FFF"/>
    <w:multiLevelType w:val="hybridMultilevel"/>
    <w:tmpl w:val="9B00E894"/>
    <w:lvl w:ilvl="0" w:tplc="04190001">
      <w:start w:val="1"/>
      <w:numFmt w:val="bullet"/>
      <w:lvlText w:val=""/>
      <w:lvlJc w:val="left"/>
      <w:pPr>
        <w:ind w:left="2280" w:hanging="360"/>
      </w:pPr>
      <w:rPr>
        <w:rFonts w:ascii="Symbol" w:hAnsi="Symbol" w:hint="default"/>
      </w:rPr>
    </w:lvl>
    <w:lvl w:ilvl="1" w:tplc="04190003" w:tentative="1">
      <w:start w:val="1"/>
      <w:numFmt w:val="bullet"/>
      <w:lvlText w:val="o"/>
      <w:lvlJc w:val="left"/>
      <w:pPr>
        <w:ind w:left="3000" w:hanging="360"/>
      </w:pPr>
      <w:rPr>
        <w:rFonts w:ascii="Courier New" w:hAnsi="Courier New" w:cs="Courier New" w:hint="default"/>
      </w:rPr>
    </w:lvl>
    <w:lvl w:ilvl="2" w:tplc="04190005" w:tentative="1">
      <w:start w:val="1"/>
      <w:numFmt w:val="bullet"/>
      <w:lvlText w:val=""/>
      <w:lvlJc w:val="left"/>
      <w:pPr>
        <w:ind w:left="3720" w:hanging="360"/>
      </w:pPr>
      <w:rPr>
        <w:rFonts w:ascii="Wingdings" w:hAnsi="Wingdings" w:hint="default"/>
      </w:rPr>
    </w:lvl>
    <w:lvl w:ilvl="3" w:tplc="04190001" w:tentative="1">
      <w:start w:val="1"/>
      <w:numFmt w:val="bullet"/>
      <w:lvlText w:val=""/>
      <w:lvlJc w:val="left"/>
      <w:pPr>
        <w:ind w:left="4440" w:hanging="360"/>
      </w:pPr>
      <w:rPr>
        <w:rFonts w:ascii="Symbol" w:hAnsi="Symbol" w:hint="default"/>
      </w:rPr>
    </w:lvl>
    <w:lvl w:ilvl="4" w:tplc="04190003" w:tentative="1">
      <w:start w:val="1"/>
      <w:numFmt w:val="bullet"/>
      <w:lvlText w:val="o"/>
      <w:lvlJc w:val="left"/>
      <w:pPr>
        <w:ind w:left="5160" w:hanging="360"/>
      </w:pPr>
      <w:rPr>
        <w:rFonts w:ascii="Courier New" w:hAnsi="Courier New" w:cs="Courier New" w:hint="default"/>
      </w:rPr>
    </w:lvl>
    <w:lvl w:ilvl="5" w:tplc="04190005" w:tentative="1">
      <w:start w:val="1"/>
      <w:numFmt w:val="bullet"/>
      <w:lvlText w:val=""/>
      <w:lvlJc w:val="left"/>
      <w:pPr>
        <w:ind w:left="5880" w:hanging="360"/>
      </w:pPr>
      <w:rPr>
        <w:rFonts w:ascii="Wingdings" w:hAnsi="Wingdings" w:hint="default"/>
      </w:rPr>
    </w:lvl>
    <w:lvl w:ilvl="6" w:tplc="04190001" w:tentative="1">
      <w:start w:val="1"/>
      <w:numFmt w:val="bullet"/>
      <w:lvlText w:val=""/>
      <w:lvlJc w:val="left"/>
      <w:pPr>
        <w:ind w:left="6600" w:hanging="360"/>
      </w:pPr>
      <w:rPr>
        <w:rFonts w:ascii="Symbol" w:hAnsi="Symbol" w:hint="default"/>
      </w:rPr>
    </w:lvl>
    <w:lvl w:ilvl="7" w:tplc="04190003" w:tentative="1">
      <w:start w:val="1"/>
      <w:numFmt w:val="bullet"/>
      <w:lvlText w:val="o"/>
      <w:lvlJc w:val="left"/>
      <w:pPr>
        <w:ind w:left="7320" w:hanging="360"/>
      </w:pPr>
      <w:rPr>
        <w:rFonts w:ascii="Courier New" w:hAnsi="Courier New" w:cs="Courier New" w:hint="default"/>
      </w:rPr>
    </w:lvl>
    <w:lvl w:ilvl="8" w:tplc="04190005" w:tentative="1">
      <w:start w:val="1"/>
      <w:numFmt w:val="bullet"/>
      <w:lvlText w:val=""/>
      <w:lvlJc w:val="left"/>
      <w:pPr>
        <w:ind w:left="8040" w:hanging="360"/>
      </w:pPr>
      <w:rPr>
        <w:rFonts w:ascii="Wingdings" w:hAnsi="Wingdings" w:hint="default"/>
      </w:rPr>
    </w:lvl>
  </w:abstractNum>
  <w:abstractNum w:abstractNumId="19" w15:restartNumberingAfterBreak="0">
    <w:nsid w:val="30AA227F"/>
    <w:multiLevelType w:val="multilevel"/>
    <w:tmpl w:val="1C2E7AA6"/>
    <w:lvl w:ilvl="0">
      <w:start w:val="3"/>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0" w15:restartNumberingAfterBreak="0">
    <w:nsid w:val="33E75914"/>
    <w:multiLevelType w:val="multilevel"/>
    <w:tmpl w:val="1BDC2FDA"/>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B7A7C4C"/>
    <w:multiLevelType w:val="hybridMultilevel"/>
    <w:tmpl w:val="9BFECD08"/>
    <w:lvl w:ilvl="0" w:tplc="FFFFFFFF">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2" w15:restartNumberingAfterBreak="0">
    <w:nsid w:val="40F94ECF"/>
    <w:multiLevelType w:val="hybridMultilevel"/>
    <w:tmpl w:val="AEC2EA3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26A186C"/>
    <w:multiLevelType w:val="hybridMultilevel"/>
    <w:tmpl w:val="FC3C366E"/>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88D1948"/>
    <w:multiLevelType w:val="hybridMultilevel"/>
    <w:tmpl w:val="1CD46FC8"/>
    <w:lvl w:ilvl="0" w:tplc="04190001">
      <w:start w:val="1"/>
      <w:numFmt w:val="bullet"/>
      <w:lvlText w:val=""/>
      <w:lvlJc w:val="left"/>
      <w:pPr>
        <w:ind w:left="788" w:hanging="360"/>
      </w:pPr>
      <w:rPr>
        <w:rFonts w:ascii="Symbol" w:hAnsi="Symbol" w:hint="default"/>
      </w:rPr>
    </w:lvl>
    <w:lvl w:ilvl="1" w:tplc="04190003" w:tentative="1">
      <w:start w:val="1"/>
      <w:numFmt w:val="bullet"/>
      <w:lvlText w:val="o"/>
      <w:lvlJc w:val="left"/>
      <w:pPr>
        <w:ind w:left="1508" w:hanging="360"/>
      </w:pPr>
      <w:rPr>
        <w:rFonts w:ascii="Courier New" w:hAnsi="Courier New" w:cs="Courier New" w:hint="default"/>
      </w:rPr>
    </w:lvl>
    <w:lvl w:ilvl="2" w:tplc="04190005" w:tentative="1">
      <w:start w:val="1"/>
      <w:numFmt w:val="bullet"/>
      <w:lvlText w:val=""/>
      <w:lvlJc w:val="left"/>
      <w:pPr>
        <w:ind w:left="2228" w:hanging="360"/>
      </w:pPr>
      <w:rPr>
        <w:rFonts w:ascii="Wingdings" w:hAnsi="Wingdings" w:hint="default"/>
      </w:rPr>
    </w:lvl>
    <w:lvl w:ilvl="3" w:tplc="04190001" w:tentative="1">
      <w:start w:val="1"/>
      <w:numFmt w:val="bullet"/>
      <w:lvlText w:val=""/>
      <w:lvlJc w:val="left"/>
      <w:pPr>
        <w:ind w:left="2948" w:hanging="360"/>
      </w:pPr>
      <w:rPr>
        <w:rFonts w:ascii="Symbol" w:hAnsi="Symbol" w:hint="default"/>
      </w:rPr>
    </w:lvl>
    <w:lvl w:ilvl="4" w:tplc="04190003" w:tentative="1">
      <w:start w:val="1"/>
      <w:numFmt w:val="bullet"/>
      <w:lvlText w:val="o"/>
      <w:lvlJc w:val="left"/>
      <w:pPr>
        <w:ind w:left="3668" w:hanging="360"/>
      </w:pPr>
      <w:rPr>
        <w:rFonts w:ascii="Courier New" w:hAnsi="Courier New" w:cs="Courier New" w:hint="default"/>
      </w:rPr>
    </w:lvl>
    <w:lvl w:ilvl="5" w:tplc="04190005" w:tentative="1">
      <w:start w:val="1"/>
      <w:numFmt w:val="bullet"/>
      <w:lvlText w:val=""/>
      <w:lvlJc w:val="left"/>
      <w:pPr>
        <w:ind w:left="4388" w:hanging="360"/>
      </w:pPr>
      <w:rPr>
        <w:rFonts w:ascii="Wingdings" w:hAnsi="Wingdings" w:hint="default"/>
      </w:rPr>
    </w:lvl>
    <w:lvl w:ilvl="6" w:tplc="04190001" w:tentative="1">
      <w:start w:val="1"/>
      <w:numFmt w:val="bullet"/>
      <w:lvlText w:val=""/>
      <w:lvlJc w:val="left"/>
      <w:pPr>
        <w:ind w:left="5108" w:hanging="360"/>
      </w:pPr>
      <w:rPr>
        <w:rFonts w:ascii="Symbol" w:hAnsi="Symbol" w:hint="default"/>
      </w:rPr>
    </w:lvl>
    <w:lvl w:ilvl="7" w:tplc="04190003" w:tentative="1">
      <w:start w:val="1"/>
      <w:numFmt w:val="bullet"/>
      <w:lvlText w:val="o"/>
      <w:lvlJc w:val="left"/>
      <w:pPr>
        <w:ind w:left="5828" w:hanging="360"/>
      </w:pPr>
      <w:rPr>
        <w:rFonts w:ascii="Courier New" w:hAnsi="Courier New" w:cs="Courier New" w:hint="default"/>
      </w:rPr>
    </w:lvl>
    <w:lvl w:ilvl="8" w:tplc="04190005" w:tentative="1">
      <w:start w:val="1"/>
      <w:numFmt w:val="bullet"/>
      <w:lvlText w:val=""/>
      <w:lvlJc w:val="left"/>
      <w:pPr>
        <w:ind w:left="6548" w:hanging="360"/>
      </w:pPr>
      <w:rPr>
        <w:rFonts w:ascii="Wingdings" w:hAnsi="Wingdings" w:hint="default"/>
      </w:rPr>
    </w:lvl>
  </w:abstractNum>
  <w:abstractNum w:abstractNumId="25" w15:restartNumberingAfterBreak="0">
    <w:nsid w:val="4C4B0BF5"/>
    <w:multiLevelType w:val="hybridMultilevel"/>
    <w:tmpl w:val="F30A7E46"/>
    <w:lvl w:ilvl="0" w:tplc="CC403BEE">
      <w:start w:val="1"/>
      <w:numFmt w:val="bullet"/>
      <w:lvlText w:val="-"/>
      <w:lvlJc w:val="left"/>
      <w:pPr>
        <w:ind w:left="720" w:hanging="360"/>
      </w:pPr>
      <w:rPr>
        <w:rFonts w:ascii="Verdana" w:hAnsi="Verdana"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FBA5C6D"/>
    <w:multiLevelType w:val="multilevel"/>
    <w:tmpl w:val="8EB65F2E"/>
    <w:lvl w:ilvl="0">
      <w:start w:val="3"/>
      <w:numFmt w:val="decimal"/>
      <w:lvlText w:val="%1."/>
      <w:lvlJc w:val="left"/>
      <w:pPr>
        <w:ind w:left="825" w:hanging="825"/>
      </w:pPr>
      <w:rPr>
        <w:rFonts w:hint="default"/>
      </w:rPr>
    </w:lvl>
    <w:lvl w:ilvl="1">
      <w:start w:val="2"/>
      <w:numFmt w:val="decimal"/>
      <w:lvlText w:val="%1.%2."/>
      <w:lvlJc w:val="left"/>
      <w:pPr>
        <w:ind w:left="825" w:hanging="825"/>
      </w:pPr>
      <w:rPr>
        <w:rFonts w:hint="default"/>
      </w:rPr>
    </w:lvl>
    <w:lvl w:ilvl="2">
      <w:start w:val="1"/>
      <w:numFmt w:val="decimal"/>
      <w:lvlText w:val="%1.%2.%3."/>
      <w:lvlJc w:val="left"/>
      <w:pPr>
        <w:ind w:left="825" w:hanging="825"/>
      </w:pPr>
      <w:rPr>
        <w:rFonts w:hint="default"/>
      </w:rPr>
    </w:lvl>
    <w:lvl w:ilvl="3">
      <w:start w:val="1"/>
      <w:numFmt w:val="decimal"/>
      <w:lvlText w:val="%1.%2.%3.%4."/>
      <w:lvlJc w:val="left"/>
      <w:pPr>
        <w:ind w:left="1080" w:hanging="1080"/>
      </w:pPr>
      <w:rPr>
        <w:rFonts w:hint="default"/>
        <w:color w:val="000000"/>
      </w:rPr>
    </w:lvl>
    <w:lvl w:ilvl="4">
      <w:start w:val="2"/>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54CA7EC0"/>
    <w:multiLevelType w:val="multilevel"/>
    <w:tmpl w:val="7AE8ABBA"/>
    <w:lvl w:ilvl="0">
      <w:start w:val="1"/>
      <w:numFmt w:val="decimal"/>
      <w:lvlText w:val="%1."/>
      <w:lvlJc w:val="left"/>
      <w:pPr>
        <w:ind w:left="720" w:hanging="360"/>
      </w:pPr>
      <w:rPr>
        <w:rFonts w:ascii="Tahoma" w:hAnsi="Tahoma" w:cs="Tahoma" w:hint="default"/>
        <w:b/>
        <w:bCs w:val="0"/>
        <w:i w:val="0"/>
        <w:color w:val="00000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68B57B6"/>
    <w:multiLevelType w:val="hybridMultilevel"/>
    <w:tmpl w:val="62CEDB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6A96A0F"/>
    <w:multiLevelType w:val="hybridMultilevel"/>
    <w:tmpl w:val="0E8092CA"/>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15:restartNumberingAfterBreak="0">
    <w:nsid w:val="56D166D4"/>
    <w:multiLevelType w:val="hybridMultilevel"/>
    <w:tmpl w:val="5064760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56EB497C"/>
    <w:multiLevelType w:val="hybridMultilevel"/>
    <w:tmpl w:val="EA1A6F22"/>
    <w:lvl w:ilvl="0" w:tplc="EEE2DF58">
      <w:start w:val="1"/>
      <w:numFmt w:val="decimal"/>
      <w:lvlText w:val="%1."/>
      <w:lvlJc w:val="left"/>
      <w:pPr>
        <w:ind w:left="-207" w:hanging="360"/>
      </w:pPr>
      <w:rPr>
        <w:rFonts w:hint="default"/>
      </w:rPr>
    </w:lvl>
    <w:lvl w:ilvl="1" w:tplc="04190019">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2" w15:restartNumberingAfterBreak="0">
    <w:nsid w:val="571A44F6"/>
    <w:multiLevelType w:val="hybridMultilevel"/>
    <w:tmpl w:val="A6EE9B2C"/>
    <w:lvl w:ilvl="0" w:tplc="04190005">
      <w:start w:val="1"/>
      <w:numFmt w:val="bullet"/>
      <w:lvlText w:val=""/>
      <w:lvlJc w:val="left"/>
      <w:pPr>
        <w:ind w:left="-273" w:hanging="360"/>
      </w:pPr>
      <w:rPr>
        <w:rFonts w:ascii="Wingdings" w:hAnsi="Wingdings" w:hint="default"/>
      </w:rPr>
    </w:lvl>
    <w:lvl w:ilvl="1" w:tplc="04190003" w:tentative="1">
      <w:start w:val="1"/>
      <w:numFmt w:val="bullet"/>
      <w:lvlText w:val="o"/>
      <w:lvlJc w:val="left"/>
      <w:pPr>
        <w:ind w:left="447" w:hanging="360"/>
      </w:pPr>
      <w:rPr>
        <w:rFonts w:ascii="Courier New" w:hAnsi="Courier New" w:cs="Courier New" w:hint="default"/>
      </w:rPr>
    </w:lvl>
    <w:lvl w:ilvl="2" w:tplc="04190005" w:tentative="1">
      <w:start w:val="1"/>
      <w:numFmt w:val="bullet"/>
      <w:lvlText w:val=""/>
      <w:lvlJc w:val="left"/>
      <w:pPr>
        <w:ind w:left="1167" w:hanging="360"/>
      </w:pPr>
      <w:rPr>
        <w:rFonts w:ascii="Wingdings" w:hAnsi="Wingdings" w:hint="default"/>
      </w:rPr>
    </w:lvl>
    <w:lvl w:ilvl="3" w:tplc="04190001" w:tentative="1">
      <w:start w:val="1"/>
      <w:numFmt w:val="bullet"/>
      <w:lvlText w:val=""/>
      <w:lvlJc w:val="left"/>
      <w:pPr>
        <w:ind w:left="1887" w:hanging="360"/>
      </w:pPr>
      <w:rPr>
        <w:rFonts w:ascii="Symbol" w:hAnsi="Symbol" w:hint="default"/>
      </w:rPr>
    </w:lvl>
    <w:lvl w:ilvl="4" w:tplc="04190003" w:tentative="1">
      <w:start w:val="1"/>
      <w:numFmt w:val="bullet"/>
      <w:lvlText w:val="o"/>
      <w:lvlJc w:val="left"/>
      <w:pPr>
        <w:ind w:left="2607" w:hanging="360"/>
      </w:pPr>
      <w:rPr>
        <w:rFonts w:ascii="Courier New" w:hAnsi="Courier New" w:cs="Courier New" w:hint="default"/>
      </w:rPr>
    </w:lvl>
    <w:lvl w:ilvl="5" w:tplc="04190005" w:tentative="1">
      <w:start w:val="1"/>
      <w:numFmt w:val="bullet"/>
      <w:lvlText w:val=""/>
      <w:lvlJc w:val="left"/>
      <w:pPr>
        <w:ind w:left="3327" w:hanging="360"/>
      </w:pPr>
      <w:rPr>
        <w:rFonts w:ascii="Wingdings" w:hAnsi="Wingdings" w:hint="default"/>
      </w:rPr>
    </w:lvl>
    <w:lvl w:ilvl="6" w:tplc="04190001" w:tentative="1">
      <w:start w:val="1"/>
      <w:numFmt w:val="bullet"/>
      <w:lvlText w:val=""/>
      <w:lvlJc w:val="left"/>
      <w:pPr>
        <w:ind w:left="4047" w:hanging="360"/>
      </w:pPr>
      <w:rPr>
        <w:rFonts w:ascii="Symbol" w:hAnsi="Symbol" w:hint="default"/>
      </w:rPr>
    </w:lvl>
    <w:lvl w:ilvl="7" w:tplc="04190003" w:tentative="1">
      <w:start w:val="1"/>
      <w:numFmt w:val="bullet"/>
      <w:lvlText w:val="o"/>
      <w:lvlJc w:val="left"/>
      <w:pPr>
        <w:ind w:left="4767" w:hanging="360"/>
      </w:pPr>
      <w:rPr>
        <w:rFonts w:ascii="Courier New" w:hAnsi="Courier New" w:cs="Courier New" w:hint="default"/>
      </w:rPr>
    </w:lvl>
    <w:lvl w:ilvl="8" w:tplc="04190005" w:tentative="1">
      <w:start w:val="1"/>
      <w:numFmt w:val="bullet"/>
      <w:lvlText w:val=""/>
      <w:lvlJc w:val="left"/>
      <w:pPr>
        <w:ind w:left="5487" w:hanging="360"/>
      </w:pPr>
      <w:rPr>
        <w:rFonts w:ascii="Wingdings" w:hAnsi="Wingdings" w:hint="default"/>
      </w:rPr>
    </w:lvl>
  </w:abstractNum>
  <w:abstractNum w:abstractNumId="33" w15:restartNumberingAfterBreak="0">
    <w:nsid w:val="57CC6D2F"/>
    <w:multiLevelType w:val="hybridMultilevel"/>
    <w:tmpl w:val="FC3C366E"/>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88114F6"/>
    <w:multiLevelType w:val="multilevel"/>
    <w:tmpl w:val="CE9490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0475F6D"/>
    <w:multiLevelType w:val="hybridMultilevel"/>
    <w:tmpl w:val="D8D8671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15:restartNumberingAfterBreak="0">
    <w:nsid w:val="65873BC5"/>
    <w:multiLevelType w:val="hybridMultilevel"/>
    <w:tmpl w:val="3A9E2D92"/>
    <w:lvl w:ilvl="0" w:tplc="2DC2C3E2">
      <w:numFmt w:val="bullet"/>
      <w:lvlText w:val="-"/>
      <w:lvlJc w:val="left"/>
      <w:pPr>
        <w:ind w:left="1211" w:hanging="360"/>
      </w:pPr>
      <w:rPr>
        <w:rFonts w:ascii="Tahoma" w:eastAsiaTheme="minorEastAsia" w:hAnsi="Tahoma" w:cs="Tahoma"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7" w15:restartNumberingAfterBreak="0">
    <w:nsid w:val="65A12B5E"/>
    <w:multiLevelType w:val="hybridMultilevel"/>
    <w:tmpl w:val="E326A7F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8" w15:restartNumberingAfterBreak="0">
    <w:nsid w:val="67AA3947"/>
    <w:multiLevelType w:val="hybridMultilevel"/>
    <w:tmpl w:val="4AF2BE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9" w15:restartNumberingAfterBreak="0">
    <w:nsid w:val="686C3FE6"/>
    <w:multiLevelType w:val="hybridMultilevel"/>
    <w:tmpl w:val="55A4C91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0" w15:restartNumberingAfterBreak="0">
    <w:nsid w:val="6BF3277F"/>
    <w:multiLevelType w:val="hybridMultilevel"/>
    <w:tmpl w:val="C7AEE2E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1" w15:restartNumberingAfterBreak="0">
    <w:nsid w:val="79632DD2"/>
    <w:multiLevelType w:val="multilevel"/>
    <w:tmpl w:val="8F2E599A"/>
    <w:lvl w:ilvl="0">
      <w:start w:val="1"/>
      <w:numFmt w:val="decimal"/>
      <w:lvlText w:val="%1."/>
      <w:lvlJc w:val="left"/>
      <w:pPr>
        <w:ind w:left="720" w:hanging="360"/>
      </w:pPr>
      <w:rPr>
        <w:rFonts w:ascii="Tahoma" w:hAnsi="Tahoma" w:cs="Tahoma" w:hint="default"/>
        <w:b w:val="0"/>
        <w:bCs w:val="0"/>
        <w:color w:val="000000"/>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7F2C0D42"/>
    <w:multiLevelType w:val="multilevel"/>
    <w:tmpl w:val="9886F0A6"/>
    <w:lvl w:ilvl="0">
      <w:start w:val="2"/>
      <w:numFmt w:val="decimal"/>
      <w:lvlText w:val="%1."/>
      <w:lvlJc w:val="left"/>
      <w:pPr>
        <w:ind w:left="360" w:hanging="36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43" w15:restartNumberingAfterBreak="0">
    <w:nsid w:val="7F5F33A3"/>
    <w:multiLevelType w:val="multilevel"/>
    <w:tmpl w:val="2F4006C6"/>
    <w:lvl w:ilvl="0">
      <w:start w:val="1"/>
      <w:numFmt w:val="decimal"/>
      <w:lvlText w:val="Статья %1."/>
      <w:lvlJc w:val="left"/>
      <w:pPr>
        <w:tabs>
          <w:tab w:val="num" w:pos="1474"/>
        </w:tabs>
        <w:ind w:left="1440" w:hanging="1440"/>
      </w:pPr>
      <w:rPr>
        <w:rFonts w:hint="default"/>
      </w:rPr>
    </w:lvl>
    <w:lvl w:ilvl="1">
      <w:start w:val="1"/>
      <w:numFmt w:val="decimal"/>
      <w:lvlText w:val="%1.%2."/>
      <w:lvlJc w:val="left"/>
      <w:pPr>
        <w:tabs>
          <w:tab w:val="num" w:pos="1866"/>
        </w:tabs>
        <w:ind w:left="0" w:firstLine="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44" w15:restartNumberingAfterBreak="0">
    <w:nsid w:val="7FB46D1D"/>
    <w:multiLevelType w:val="multilevel"/>
    <w:tmpl w:val="80F0E52C"/>
    <w:lvl w:ilvl="0">
      <w:start w:val="3"/>
      <w:numFmt w:val="decimal"/>
      <w:lvlText w:val="%1."/>
      <w:lvlJc w:val="left"/>
      <w:pPr>
        <w:ind w:left="825" w:hanging="825"/>
      </w:pPr>
      <w:rPr>
        <w:rFonts w:cs="Times New Roman" w:hint="default"/>
      </w:rPr>
    </w:lvl>
    <w:lvl w:ilvl="1">
      <w:start w:val="2"/>
      <w:numFmt w:val="decimal"/>
      <w:lvlText w:val="%1.%2."/>
      <w:lvlJc w:val="left"/>
      <w:pPr>
        <w:ind w:left="825" w:hanging="825"/>
      </w:pPr>
      <w:rPr>
        <w:rFonts w:cs="Times New Roman" w:hint="default"/>
      </w:rPr>
    </w:lvl>
    <w:lvl w:ilvl="2">
      <w:start w:val="1"/>
      <w:numFmt w:val="decimal"/>
      <w:lvlText w:val="%3."/>
      <w:lvlJc w:val="left"/>
      <w:pPr>
        <w:ind w:left="825" w:hanging="825"/>
      </w:pPr>
      <w:rPr>
        <w:rFonts w:hint="default"/>
      </w:rPr>
    </w:lvl>
    <w:lvl w:ilvl="3">
      <w:start w:val="2"/>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num w:numId="1">
    <w:abstractNumId w:val="2"/>
  </w:num>
  <w:num w:numId="2">
    <w:abstractNumId w:val="1"/>
  </w:num>
  <w:num w:numId="3">
    <w:abstractNumId w:val="4"/>
  </w:num>
  <w:num w:numId="4">
    <w:abstractNumId w:val="3"/>
  </w:num>
  <w:num w:numId="5">
    <w:abstractNumId w:val="43"/>
  </w:num>
  <w:num w:numId="6">
    <w:abstractNumId w:val="22"/>
  </w:num>
  <w:num w:numId="7">
    <w:abstractNumId w:val="17"/>
  </w:num>
  <w:num w:numId="8">
    <w:abstractNumId w:val="0"/>
  </w:num>
  <w:num w:numId="9">
    <w:abstractNumId w:val="31"/>
  </w:num>
  <w:num w:numId="10">
    <w:abstractNumId w:val="33"/>
  </w:num>
  <w:num w:numId="11">
    <w:abstractNumId w:val="28"/>
  </w:num>
  <w:num w:numId="12">
    <w:abstractNumId w:val="14"/>
  </w:num>
  <w:num w:numId="13">
    <w:abstractNumId w:val="41"/>
    <w:lvlOverride w:ilvl="0">
      <w:lvl w:ilvl="0">
        <w:start w:val="1"/>
        <w:numFmt w:val="decimal"/>
        <w:lvlText w:val="%1."/>
        <w:lvlJc w:val="left"/>
        <w:pPr>
          <w:ind w:left="720" w:hanging="360"/>
        </w:pPr>
        <w:rPr>
          <w:rFonts w:ascii="Tahoma" w:hAnsi="Tahoma" w:cs="Tahoma" w:hint="default"/>
          <w:b/>
          <w:bCs w:val="0"/>
          <w:i w:val="0"/>
          <w:color w:val="000000"/>
        </w:rPr>
      </w:lvl>
    </w:lvlOverride>
    <w:lvlOverride w:ilvl="1">
      <w:lvl w:ilvl="1">
        <w:start w:val="4"/>
        <w:numFmt w:val="decimal"/>
        <w:isLgl/>
        <w:lvlText w:val="%1.%2"/>
        <w:lvlJc w:val="left"/>
        <w:pPr>
          <w:ind w:left="720" w:hanging="360"/>
        </w:pPr>
        <w:rPr>
          <w:rFonts w:hint="default"/>
        </w:rPr>
      </w:lvl>
    </w:lvlOverride>
    <w:lvlOverride w:ilvl="2">
      <w:lvl w:ilvl="2">
        <w:start w:val="1"/>
        <w:numFmt w:val="decimal"/>
        <w:isLgl/>
        <w:lvlText w:val="%1.%2.%3"/>
        <w:lvlJc w:val="left"/>
        <w:pPr>
          <w:ind w:left="1080" w:hanging="720"/>
        </w:pPr>
        <w:rPr>
          <w:rFonts w:hint="default"/>
        </w:rPr>
      </w:lvl>
    </w:lvlOverride>
    <w:lvlOverride w:ilvl="3">
      <w:lvl w:ilvl="3">
        <w:start w:val="1"/>
        <w:numFmt w:val="decimal"/>
        <w:isLgl/>
        <w:lvlText w:val="%1.%2.%3.%4"/>
        <w:lvlJc w:val="left"/>
        <w:pPr>
          <w:ind w:left="1440" w:hanging="108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800" w:hanging="144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2160" w:hanging="1800"/>
        </w:pPr>
        <w:rPr>
          <w:rFonts w:hint="default"/>
        </w:rPr>
      </w:lvl>
    </w:lvlOverride>
    <w:lvlOverride w:ilvl="8">
      <w:lvl w:ilvl="8">
        <w:start w:val="1"/>
        <w:numFmt w:val="decimal"/>
        <w:isLgl/>
        <w:lvlText w:val="%1.%2.%3.%4.%5.%6.%7.%8.%9"/>
        <w:lvlJc w:val="left"/>
        <w:pPr>
          <w:ind w:left="2160" w:hanging="1800"/>
        </w:pPr>
        <w:rPr>
          <w:rFonts w:hint="default"/>
        </w:rPr>
      </w:lvl>
    </w:lvlOverride>
  </w:num>
  <w:num w:numId="14">
    <w:abstractNumId w:val="11"/>
  </w:num>
  <w:num w:numId="15">
    <w:abstractNumId w:val="32"/>
  </w:num>
  <w:num w:numId="16">
    <w:abstractNumId w:val="7"/>
  </w:num>
  <w:num w:numId="17">
    <w:abstractNumId w:val="25"/>
  </w:num>
  <w:num w:numId="18">
    <w:abstractNumId w:val="27"/>
  </w:num>
  <w:num w:numId="19">
    <w:abstractNumId w:val="29"/>
  </w:num>
  <w:num w:numId="20">
    <w:abstractNumId w:val="9"/>
  </w:num>
  <w:num w:numId="21">
    <w:abstractNumId w:val="23"/>
  </w:num>
  <w:num w:numId="22">
    <w:abstractNumId w:val="13"/>
  </w:num>
  <w:num w:numId="23">
    <w:abstractNumId w:val="42"/>
  </w:num>
  <w:num w:numId="24">
    <w:abstractNumId w:val="19"/>
  </w:num>
  <w:num w:numId="25">
    <w:abstractNumId w:val="10"/>
  </w:num>
  <w:num w:numId="26">
    <w:abstractNumId w:val="21"/>
  </w:num>
  <w:num w:numId="27">
    <w:abstractNumId w:val="5"/>
  </w:num>
  <w:num w:numId="28">
    <w:abstractNumId w:val="15"/>
  </w:num>
  <w:num w:numId="29">
    <w:abstractNumId w:val="36"/>
  </w:num>
  <w:num w:numId="30">
    <w:abstractNumId w:val="39"/>
  </w:num>
  <w:num w:numId="31">
    <w:abstractNumId w:val="26"/>
  </w:num>
  <w:num w:numId="32">
    <w:abstractNumId w:val="24"/>
  </w:num>
  <w:num w:numId="33">
    <w:abstractNumId w:val="6"/>
  </w:num>
  <w:num w:numId="34">
    <w:abstractNumId w:val="16"/>
  </w:num>
  <w:num w:numId="35">
    <w:abstractNumId w:val="12"/>
  </w:num>
  <w:num w:numId="36">
    <w:abstractNumId w:val="38"/>
  </w:num>
  <w:num w:numId="37">
    <w:abstractNumId w:val="40"/>
  </w:num>
  <w:num w:numId="38">
    <w:abstractNumId w:val="37"/>
  </w:num>
  <w:num w:numId="39">
    <w:abstractNumId w:val="30"/>
  </w:num>
  <w:num w:numId="40">
    <w:abstractNumId w:val="18"/>
  </w:num>
  <w:num w:numId="41">
    <w:abstractNumId w:val="44"/>
  </w:num>
  <w:num w:numId="42">
    <w:abstractNumId w:val="35"/>
  </w:num>
  <w:num w:numId="43">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4"/>
  </w:num>
  <w:num w:numId="45">
    <w:abstractNumId w:val="8"/>
  </w:num>
  <w:num w:numId="46">
    <w:abstractNumId w:val="2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4F39"/>
    <w:rsid w:val="0000186A"/>
    <w:rsid w:val="00002468"/>
    <w:rsid w:val="00003B1D"/>
    <w:rsid w:val="000045D5"/>
    <w:rsid w:val="00004DAA"/>
    <w:rsid w:val="000059D3"/>
    <w:rsid w:val="0000671C"/>
    <w:rsid w:val="000077BC"/>
    <w:rsid w:val="000106F8"/>
    <w:rsid w:val="00010E83"/>
    <w:rsid w:val="00010F4A"/>
    <w:rsid w:val="0001144E"/>
    <w:rsid w:val="000115F0"/>
    <w:rsid w:val="0001188B"/>
    <w:rsid w:val="00012A2F"/>
    <w:rsid w:val="00012A49"/>
    <w:rsid w:val="00013D74"/>
    <w:rsid w:val="00014449"/>
    <w:rsid w:val="000151BA"/>
    <w:rsid w:val="00015BF7"/>
    <w:rsid w:val="00020DAA"/>
    <w:rsid w:val="000214A4"/>
    <w:rsid w:val="00021731"/>
    <w:rsid w:val="00022647"/>
    <w:rsid w:val="00022D53"/>
    <w:rsid w:val="000231F1"/>
    <w:rsid w:val="00024925"/>
    <w:rsid w:val="0002613B"/>
    <w:rsid w:val="000267FD"/>
    <w:rsid w:val="00027832"/>
    <w:rsid w:val="00027A93"/>
    <w:rsid w:val="00027D99"/>
    <w:rsid w:val="00030273"/>
    <w:rsid w:val="00031B68"/>
    <w:rsid w:val="00031CE0"/>
    <w:rsid w:val="000321E9"/>
    <w:rsid w:val="00032389"/>
    <w:rsid w:val="000329C0"/>
    <w:rsid w:val="00033DE9"/>
    <w:rsid w:val="0003433B"/>
    <w:rsid w:val="00034503"/>
    <w:rsid w:val="00035B6E"/>
    <w:rsid w:val="000369A4"/>
    <w:rsid w:val="00036D6E"/>
    <w:rsid w:val="00037388"/>
    <w:rsid w:val="00040692"/>
    <w:rsid w:val="00040FF5"/>
    <w:rsid w:val="000410D6"/>
    <w:rsid w:val="000411BC"/>
    <w:rsid w:val="00041450"/>
    <w:rsid w:val="0004451C"/>
    <w:rsid w:val="00045475"/>
    <w:rsid w:val="0004678F"/>
    <w:rsid w:val="00046EC7"/>
    <w:rsid w:val="00047328"/>
    <w:rsid w:val="000507BC"/>
    <w:rsid w:val="00051160"/>
    <w:rsid w:val="000521A0"/>
    <w:rsid w:val="00052E2A"/>
    <w:rsid w:val="00053411"/>
    <w:rsid w:val="000534A7"/>
    <w:rsid w:val="00053BCA"/>
    <w:rsid w:val="0005449D"/>
    <w:rsid w:val="00054BF5"/>
    <w:rsid w:val="00054C7B"/>
    <w:rsid w:val="000551A6"/>
    <w:rsid w:val="0005620B"/>
    <w:rsid w:val="00056528"/>
    <w:rsid w:val="00061000"/>
    <w:rsid w:val="0006187D"/>
    <w:rsid w:val="00061CF8"/>
    <w:rsid w:val="00062E2E"/>
    <w:rsid w:val="00064377"/>
    <w:rsid w:val="000647B9"/>
    <w:rsid w:val="00064A28"/>
    <w:rsid w:val="00065249"/>
    <w:rsid w:val="0006773F"/>
    <w:rsid w:val="000709EB"/>
    <w:rsid w:val="00071F71"/>
    <w:rsid w:val="00072B25"/>
    <w:rsid w:val="00073FF9"/>
    <w:rsid w:val="0007658A"/>
    <w:rsid w:val="00077D5F"/>
    <w:rsid w:val="00077E54"/>
    <w:rsid w:val="00081111"/>
    <w:rsid w:val="00081493"/>
    <w:rsid w:val="00081510"/>
    <w:rsid w:val="00081B13"/>
    <w:rsid w:val="000821BB"/>
    <w:rsid w:val="00082C79"/>
    <w:rsid w:val="000843AB"/>
    <w:rsid w:val="0008482E"/>
    <w:rsid w:val="00086872"/>
    <w:rsid w:val="00087332"/>
    <w:rsid w:val="000873E1"/>
    <w:rsid w:val="00087D51"/>
    <w:rsid w:val="0009052E"/>
    <w:rsid w:val="0009146A"/>
    <w:rsid w:val="00091767"/>
    <w:rsid w:val="000927EA"/>
    <w:rsid w:val="00092DD8"/>
    <w:rsid w:val="000930CA"/>
    <w:rsid w:val="00094C84"/>
    <w:rsid w:val="00096102"/>
    <w:rsid w:val="00096DB8"/>
    <w:rsid w:val="000971A8"/>
    <w:rsid w:val="000A03C7"/>
    <w:rsid w:val="000A0D72"/>
    <w:rsid w:val="000A1007"/>
    <w:rsid w:val="000A1841"/>
    <w:rsid w:val="000A1DF3"/>
    <w:rsid w:val="000A22D5"/>
    <w:rsid w:val="000A272B"/>
    <w:rsid w:val="000A4520"/>
    <w:rsid w:val="000A4623"/>
    <w:rsid w:val="000A4631"/>
    <w:rsid w:val="000A4A52"/>
    <w:rsid w:val="000A536D"/>
    <w:rsid w:val="000A68A6"/>
    <w:rsid w:val="000B0098"/>
    <w:rsid w:val="000B06B5"/>
    <w:rsid w:val="000B2502"/>
    <w:rsid w:val="000B29DA"/>
    <w:rsid w:val="000B2CB8"/>
    <w:rsid w:val="000B3576"/>
    <w:rsid w:val="000B3F1F"/>
    <w:rsid w:val="000B4A1B"/>
    <w:rsid w:val="000B50AE"/>
    <w:rsid w:val="000B65BD"/>
    <w:rsid w:val="000B7097"/>
    <w:rsid w:val="000B73D3"/>
    <w:rsid w:val="000B75B9"/>
    <w:rsid w:val="000B77AD"/>
    <w:rsid w:val="000B7CD7"/>
    <w:rsid w:val="000C0DAA"/>
    <w:rsid w:val="000C100E"/>
    <w:rsid w:val="000C18ED"/>
    <w:rsid w:val="000C1A5C"/>
    <w:rsid w:val="000C2D99"/>
    <w:rsid w:val="000C3141"/>
    <w:rsid w:val="000C3513"/>
    <w:rsid w:val="000C3729"/>
    <w:rsid w:val="000C4C12"/>
    <w:rsid w:val="000C58EF"/>
    <w:rsid w:val="000C66C2"/>
    <w:rsid w:val="000C743A"/>
    <w:rsid w:val="000D00BC"/>
    <w:rsid w:val="000D0C1F"/>
    <w:rsid w:val="000D0E28"/>
    <w:rsid w:val="000D1B5D"/>
    <w:rsid w:val="000D1F79"/>
    <w:rsid w:val="000D227D"/>
    <w:rsid w:val="000D3A01"/>
    <w:rsid w:val="000D453A"/>
    <w:rsid w:val="000D4B94"/>
    <w:rsid w:val="000D4BCD"/>
    <w:rsid w:val="000D4BE5"/>
    <w:rsid w:val="000D54B7"/>
    <w:rsid w:val="000D686C"/>
    <w:rsid w:val="000D73FC"/>
    <w:rsid w:val="000D76F7"/>
    <w:rsid w:val="000E0988"/>
    <w:rsid w:val="000E287D"/>
    <w:rsid w:val="000E2E30"/>
    <w:rsid w:val="000E2EF5"/>
    <w:rsid w:val="000E303E"/>
    <w:rsid w:val="000E3126"/>
    <w:rsid w:val="000E358E"/>
    <w:rsid w:val="000E3942"/>
    <w:rsid w:val="000E41BE"/>
    <w:rsid w:val="000E45AB"/>
    <w:rsid w:val="000E4742"/>
    <w:rsid w:val="000E5D3C"/>
    <w:rsid w:val="000E5F32"/>
    <w:rsid w:val="000E5F93"/>
    <w:rsid w:val="000E70BA"/>
    <w:rsid w:val="000E7E25"/>
    <w:rsid w:val="000F17D1"/>
    <w:rsid w:val="000F1A7C"/>
    <w:rsid w:val="000F2785"/>
    <w:rsid w:val="000F321C"/>
    <w:rsid w:val="000F383E"/>
    <w:rsid w:val="000F386C"/>
    <w:rsid w:val="000F5555"/>
    <w:rsid w:val="000F5B59"/>
    <w:rsid w:val="000F6684"/>
    <w:rsid w:val="000F670D"/>
    <w:rsid w:val="000F6721"/>
    <w:rsid w:val="000F6A3C"/>
    <w:rsid w:val="00100B43"/>
    <w:rsid w:val="00100FAE"/>
    <w:rsid w:val="001014F1"/>
    <w:rsid w:val="0010154E"/>
    <w:rsid w:val="00101D6C"/>
    <w:rsid w:val="00102781"/>
    <w:rsid w:val="0010316F"/>
    <w:rsid w:val="00104ACE"/>
    <w:rsid w:val="00104C22"/>
    <w:rsid w:val="00104E28"/>
    <w:rsid w:val="00105687"/>
    <w:rsid w:val="00105D18"/>
    <w:rsid w:val="00105FD0"/>
    <w:rsid w:val="0010601D"/>
    <w:rsid w:val="0010660B"/>
    <w:rsid w:val="00106946"/>
    <w:rsid w:val="00106FB4"/>
    <w:rsid w:val="00106FDC"/>
    <w:rsid w:val="00107448"/>
    <w:rsid w:val="001103D9"/>
    <w:rsid w:val="00111401"/>
    <w:rsid w:val="00111E3D"/>
    <w:rsid w:val="0011232D"/>
    <w:rsid w:val="00112DF0"/>
    <w:rsid w:val="0011358A"/>
    <w:rsid w:val="0011377F"/>
    <w:rsid w:val="00113C6E"/>
    <w:rsid w:val="00114421"/>
    <w:rsid w:val="00114427"/>
    <w:rsid w:val="00114FFE"/>
    <w:rsid w:val="00115153"/>
    <w:rsid w:val="00117863"/>
    <w:rsid w:val="00117DE7"/>
    <w:rsid w:val="001204B4"/>
    <w:rsid w:val="00120B29"/>
    <w:rsid w:val="00121AC5"/>
    <w:rsid w:val="00121EF7"/>
    <w:rsid w:val="0012432A"/>
    <w:rsid w:val="00125655"/>
    <w:rsid w:val="001257B6"/>
    <w:rsid w:val="00125BB3"/>
    <w:rsid w:val="0012619B"/>
    <w:rsid w:val="001301C3"/>
    <w:rsid w:val="001311AD"/>
    <w:rsid w:val="00132087"/>
    <w:rsid w:val="0013227B"/>
    <w:rsid w:val="00132F0B"/>
    <w:rsid w:val="001347A1"/>
    <w:rsid w:val="00135306"/>
    <w:rsid w:val="00136D52"/>
    <w:rsid w:val="001379A7"/>
    <w:rsid w:val="00137ABB"/>
    <w:rsid w:val="00137BA8"/>
    <w:rsid w:val="00137E94"/>
    <w:rsid w:val="00140131"/>
    <w:rsid w:val="001408ED"/>
    <w:rsid w:val="001413EB"/>
    <w:rsid w:val="00142210"/>
    <w:rsid w:val="001422B0"/>
    <w:rsid w:val="001429D3"/>
    <w:rsid w:val="00143E3C"/>
    <w:rsid w:val="001450D3"/>
    <w:rsid w:val="00146A4E"/>
    <w:rsid w:val="0014760C"/>
    <w:rsid w:val="00147CEA"/>
    <w:rsid w:val="00147E4C"/>
    <w:rsid w:val="001516EA"/>
    <w:rsid w:val="00151B43"/>
    <w:rsid w:val="00153899"/>
    <w:rsid w:val="0015448E"/>
    <w:rsid w:val="0015460A"/>
    <w:rsid w:val="001549AC"/>
    <w:rsid w:val="00154E6E"/>
    <w:rsid w:val="00154E74"/>
    <w:rsid w:val="0015526A"/>
    <w:rsid w:val="001555AB"/>
    <w:rsid w:val="00156128"/>
    <w:rsid w:val="001561F1"/>
    <w:rsid w:val="00156AF9"/>
    <w:rsid w:val="00156B4B"/>
    <w:rsid w:val="001575E0"/>
    <w:rsid w:val="00161F9B"/>
    <w:rsid w:val="00162A88"/>
    <w:rsid w:val="00162D71"/>
    <w:rsid w:val="00163831"/>
    <w:rsid w:val="00163BC6"/>
    <w:rsid w:val="00164975"/>
    <w:rsid w:val="00164AA9"/>
    <w:rsid w:val="00166ACB"/>
    <w:rsid w:val="001671E9"/>
    <w:rsid w:val="0016733C"/>
    <w:rsid w:val="0016756F"/>
    <w:rsid w:val="00171871"/>
    <w:rsid w:val="00171FB9"/>
    <w:rsid w:val="00172522"/>
    <w:rsid w:val="001729E8"/>
    <w:rsid w:val="00177FFB"/>
    <w:rsid w:val="0018074F"/>
    <w:rsid w:val="00182403"/>
    <w:rsid w:val="00182C2E"/>
    <w:rsid w:val="00183518"/>
    <w:rsid w:val="001838B7"/>
    <w:rsid w:val="001840A2"/>
    <w:rsid w:val="001864AC"/>
    <w:rsid w:val="0018763C"/>
    <w:rsid w:val="00187D16"/>
    <w:rsid w:val="00190441"/>
    <w:rsid w:val="00190677"/>
    <w:rsid w:val="00190C3F"/>
    <w:rsid w:val="00191833"/>
    <w:rsid w:val="001918FD"/>
    <w:rsid w:val="0019331B"/>
    <w:rsid w:val="001935C2"/>
    <w:rsid w:val="001935F5"/>
    <w:rsid w:val="001966BE"/>
    <w:rsid w:val="001A0096"/>
    <w:rsid w:val="001A0723"/>
    <w:rsid w:val="001A1006"/>
    <w:rsid w:val="001A20BC"/>
    <w:rsid w:val="001A26A0"/>
    <w:rsid w:val="001A2830"/>
    <w:rsid w:val="001A29B4"/>
    <w:rsid w:val="001A48D1"/>
    <w:rsid w:val="001A5ABF"/>
    <w:rsid w:val="001A7107"/>
    <w:rsid w:val="001A734A"/>
    <w:rsid w:val="001A7686"/>
    <w:rsid w:val="001B0355"/>
    <w:rsid w:val="001B077D"/>
    <w:rsid w:val="001B11C8"/>
    <w:rsid w:val="001B1829"/>
    <w:rsid w:val="001B1C0F"/>
    <w:rsid w:val="001B2EE7"/>
    <w:rsid w:val="001B2F0B"/>
    <w:rsid w:val="001B3331"/>
    <w:rsid w:val="001B36B7"/>
    <w:rsid w:val="001B37CC"/>
    <w:rsid w:val="001B3DBC"/>
    <w:rsid w:val="001B43B4"/>
    <w:rsid w:val="001B529E"/>
    <w:rsid w:val="001B5664"/>
    <w:rsid w:val="001C0314"/>
    <w:rsid w:val="001C0500"/>
    <w:rsid w:val="001C0BC8"/>
    <w:rsid w:val="001C1136"/>
    <w:rsid w:val="001C2403"/>
    <w:rsid w:val="001C32BC"/>
    <w:rsid w:val="001C32CE"/>
    <w:rsid w:val="001C3389"/>
    <w:rsid w:val="001C3C06"/>
    <w:rsid w:val="001C46D2"/>
    <w:rsid w:val="001C590E"/>
    <w:rsid w:val="001C5C24"/>
    <w:rsid w:val="001C5D66"/>
    <w:rsid w:val="001C5DA0"/>
    <w:rsid w:val="001C5F18"/>
    <w:rsid w:val="001C6350"/>
    <w:rsid w:val="001C7056"/>
    <w:rsid w:val="001C7F7E"/>
    <w:rsid w:val="001D00CC"/>
    <w:rsid w:val="001D08E8"/>
    <w:rsid w:val="001D1178"/>
    <w:rsid w:val="001D13C8"/>
    <w:rsid w:val="001D206D"/>
    <w:rsid w:val="001D3BA1"/>
    <w:rsid w:val="001D4311"/>
    <w:rsid w:val="001D4CCA"/>
    <w:rsid w:val="001D5362"/>
    <w:rsid w:val="001D5AF9"/>
    <w:rsid w:val="001D5E7F"/>
    <w:rsid w:val="001D6122"/>
    <w:rsid w:val="001D6927"/>
    <w:rsid w:val="001D734C"/>
    <w:rsid w:val="001D7494"/>
    <w:rsid w:val="001D766E"/>
    <w:rsid w:val="001E0356"/>
    <w:rsid w:val="001E0FC2"/>
    <w:rsid w:val="001E1072"/>
    <w:rsid w:val="001E2291"/>
    <w:rsid w:val="001E22EC"/>
    <w:rsid w:val="001E33F1"/>
    <w:rsid w:val="001E3709"/>
    <w:rsid w:val="001E386C"/>
    <w:rsid w:val="001E40DA"/>
    <w:rsid w:val="001E4320"/>
    <w:rsid w:val="001E4E59"/>
    <w:rsid w:val="001E4E6F"/>
    <w:rsid w:val="001E5A5D"/>
    <w:rsid w:val="001E67CC"/>
    <w:rsid w:val="001E6DB6"/>
    <w:rsid w:val="001E7A90"/>
    <w:rsid w:val="001E7B2C"/>
    <w:rsid w:val="001F022B"/>
    <w:rsid w:val="001F0887"/>
    <w:rsid w:val="001F0D28"/>
    <w:rsid w:val="001F5A4A"/>
    <w:rsid w:val="001F635A"/>
    <w:rsid w:val="001F65AE"/>
    <w:rsid w:val="001F67F3"/>
    <w:rsid w:val="00201A20"/>
    <w:rsid w:val="00202B55"/>
    <w:rsid w:val="00202E97"/>
    <w:rsid w:val="00202F32"/>
    <w:rsid w:val="00203D6A"/>
    <w:rsid w:val="00203E7D"/>
    <w:rsid w:val="00204CC1"/>
    <w:rsid w:val="0020703A"/>
    <w:rsid w:val="002071E6"/>
    <w:rsid w:val="002108CF"/>
    <w:rsid w:val="00210F02"/>
    <w:rsid w:val="0021105B"/>
    <w:rsid w:val="00211172"/>
    <w:rsid w:val="002115DC"/>
    <w:rsid w:val="00211D76"/>
    <w:rsid w:val="002126EB"/>
    <w:rsid w:val="00213119"/>
    <w:rsid w:val="00215343"/>
    <w:rsid w:val="002158AD"/>
    <w:rsid w:val="0021595F"/>
    <w:rsid w:val="002167C1"/>
    <w:rsid w:val="002168A3"/>
    <w:rsid w:val="002171D6"/>
    <w:rsid w:val="00217AEE"/>
    <w:rsid w:val="00217CE4"/>
    <w:rsid w:val="00220E9F"/>
    <w:rsid w:val="0022191D"/>
    <w:rsid w:val="002224D4"/>
    <w:rsid w:val="00224061"/>
    <w:rsid w:val="00225528"/>
    <w:rsid w:val="00225A01"/>
    <w:rsid w:val="00225BB2"/>
    <w:rsid w:val="00225F8E"/>
    <w:rsid w:val="002267A2"/>
    <w:rsid w:val="002307D6"/>
    <w:rsid w:val="00230950"/>
    <w:rsid w:val="00231B72"/>
    <w:rsid w:val="002338F3"/>
    <w:rsid w:val="00233AEF"/>
    <w:rsid w:val="00234B14"/>
    <w:rsid w:val="00234B44"/>
    <w:rsid w:val="00234CB6"/>
    <w:rsid w:val="00235149"/>
    <w:rsid w:val="00235D0F"/>
    <w:rsid w:val="0023716E"/>
    <w:rsid w:val="002377EE"/>
    <w:rsid w:val="00237AB3"/>
    <w:rsid w:val="00240F85"/>
    <w:rsid w:val="00242AEB"/>
    <w:rsid w:val="00244FDA"/>
    <w:rsid w:val="0024502B"/>
    <w:rsid w:val="002466B7"/>
    <w:rsid w:val="00246F2A"/>
    <w:rsid w:val="002505EE"/>
    <w:rsid w:val="00250D60"/>
    <w:rsid w:val="002511FF"/>
    <w:rsid w:val="0025161D"/>
    <w:rsid w:val="00251968"/>
    <w:rsid w:val="00251D4C"/>
    <w:rsid w:val="002522D7"/>
    <w:rsid w:val="00252826"/>
    <w:rsid w:val="002528A1"/>
    <w:rsid w:val="00252AB2"/>
    <w:rsid w:val="002548D0"/>
    <w:rsid w:val="00254DFC"/>
    <w:rsid w:val="0025564A"/>
    <w:rsid w:val="002559F7"/>
    <w:rsid w:val="00257C8A"/>
    <w:rsid w:val="00260821"/>
    <w:rsid w:val="002616BB"/>
    <w:rsid w:val="002618EC"/>
    <w:rsid w:val="00261D9A"/>
    <w:rsid w:val="00262101"/>
    <w:rsid w:val="00263B49"/>
    <w:rsid w:val="0026514F"/>
    <w:rsid w:val="002675AB"/>
    <w:rsid w:val="002678DF"/>
    <w:rsid w:val="00270759"/>
    <w:rsid w:val="00270C33"/>
    <w:rsid w:val="00270DD3"/>
    <w:rsid w:val="00270F74"/>
    <w:rsid w:val="00271517"/>
    <w:rsid w:val="0027386F"/>
    <w:rsid w:val="00273EC9"/>
    <w:rsid w:val="00274A86"/>
    <w:rsid w:val="00275207"/>
    <w:rsid w:val="002757BA"/>
    <w:rsid w:val="002759CC"/>
    <w:rsid w:val="00276FBB"/>
    <w:rsid w:val="00277157"/>
    <w:rsid w:val="0027796F"/>
    <w:rsid w:val="00281A42"/>
    <w:rsid w:val="00281DC7"/>
    <w:rsid w:val="002826BD"/>
    <w:rsid w:val="00282978"/>
    <w:rsid w:val="002842AC"/>
    <w:rsid w:val="002856CF"/>
    <w:rsid w:val="002866A6"/>
    <w:rsid w:val="00286A27"/>
    <w:rsid w:val="00287A6A"/>
    <w:rsid w:val="00287B6D"/>
    <w:rsid w:val="00290E5C"/>
    <w:rsid w:val="00291605"/>
    <w:rsid w:val="0029160B"/>
    <w:rsid w:val="002930CB"/>
    <w:rsid w:val="002959CC"/>
    <w:rsid w:val="00297033"/>
    <w:rsid w:val="00297B53"/>
    <w:rsid w:val="00297CAE"/>
    <w:rsid w:val="002A0534"/>
    <w:rsid w:val="002A07A2"/>
    <w:rsid w:val="002A0A3F"/>
    <w:rsid w:val="002A1AC1"/>
    <w:rsid w:val="002A1AD0"/>
    <w:rsid w:val="002A2B66"/>
    <w:rsid w:val="002A480B"/>
    <w:rsid w:val="002A4B0C"/>
    <w:rsid w:val="002A5210"/>
    <w:rsid w:val="002A68E1"/>
    <w:rsid w:val="002A7954"/>
    <w:rsid w:val="002B021F"/>
    <w:rsid w:val="002B135C"/>
    <w:rsid w:val="002B1385"/>
    <w:rsid w:val="002B1AAA"/>
    <w:rsid w:val="002B212C"/>
    <w:rsid w:val="002B2B95"/>
    <w:rsid w:val="002B2EC2"/>
    <w:rsid w:val="002B3BF0"/>
    <w:rsid w:val="002B488C"/>
    <w:rsid w:val="002B55DB"/>
    <w:rsid w:val="002B6315"/>
    <w:rsid w:val="002B6365"/>
    <w:rsid w:val="002B748E"/>
    <w:rsid w:val="002B749A"/>
    <w:rsid w:val="002B79D5"/>
    <w:rsid w:val="002C0C75"/>
    <w:rsid w:val="002C1270"/>
    <w:rsid w:val="002C1977"/>
    <w:rsid w:val="002C1A63"/>
    <w:rsid w:val="002C1B4D"/>
    <w:rsid w:val="002C440E"/>
    <w:rsid w:val="002C504F"/>
    <w:rsid w:val="002C51DE"/>
    <w:rsid w:val="002C5815"/>
    <w:rsid w:val="002C5AD7"/>
    <w:rsid w:val="002C6AC6"/>
    <w:rsid w:val="002C6C9C"/>
    <w:rsid w:val="002C6FF3"/>
    <w:rsid w:val="002D085D"/>
    <w:rsid w:val="002D0D94"/>
    <w:rsid w:val="002D159A"/>
    <w:rsid w:val="002D1A71"/>
    <w:rsid w:val="002D21E4"/>
    <w:rsid w:val="002D239E"/>
    <w:rsid w:val="002D2B71"/>
    <w:rsid w:val="002D3AD0"/>
    <w:rsid w:val="002D4C5C"/>
    <w:rsid w:val="002D5639"/>
    <w:rsid w:val="002D67BA"/>
    <w:rsid w:val="002D6859"/>
    <w:rsid w:val="002E0532"/>
    <w:rsid w:val="002E05CF"/>
    <w:rsid w:val="002E1F45"/>
    <w:rsid w:val="002E2F06"/>
    <w:rsid w:val="002E3CDE"/>
    <w:rsid w:val="002E46F6"/>
    <w:rsid w:val="002E5817"/>
    <w:rsid w:val="002E6071"/>
    <w:rsid w:val="002E6AB7"/>
    <w:rsid w:val="002E7ED1"/>
    <w:rsid w:val="002F0C60"/>
    <w:rsid w:val="002F13A9"/>
    <w:rsid w:val="002F1EA0"/>
    <w:rsid w:val="002F27E2"/>
    <w:rsid w:val="002F2B3C"/>
    <w:rsid w:val="002F343C"/>
    <w:rsid w:val="002F3813"/>
    <w:rsid w:val="002F3FBE"/>
    <w:rsid w:val="002F5E0E"/>
    <w:rsid w:val="002F72EC"/>
    <w:rsid w:val="002F7638"/>
    <w:rsid w:val="002F7BEF"/>
    <w:rsid w:val="0030012A"/>
    <w:rsid w:val="003001AA"/>
    <w:rsid w:val="003014BB"/>
    <w:rsid w:val="00301ECD"/>
    <w:rsid w:val="00303475"/>
    <w:rsid w:val="00303DAA"/>
    <w:rsid w:val="00304201"/>
    <w:rsid w:val="00305D3A"/>
    <w:rsid w:val="003060C9"/>
    <w:rsid w:val="003072B7"/>
    <w:rsid w:val="00307A88"/>
    <w:rsid w:val="00307F11"/>
    <w:rsid w:val="00310346"/>
    <w:rsid w:val="00310ACE"/>
    <w:rsid w:val="0031288D"/>
    <w:rsid w:val="003131E4"/>
    <w:rsid w:val="003134A0"/>
    <w:rsid w:val="0031386D"/>
    <w:rsid w:val="00314F73"/>
    <w:rsid w:val="00317563"/>
    <w:rsid w:val="00317ABC"/>
    <w:rsid w:val="0032008A"/>
    <w:rsid w:val="00321F5C"/>
    <w:rsid w:val="00322059"/>
    <w:rsid w:val="0032321A"/>
    <w:rsid w:val="003233A5"/>
    <w:rsid w:val="003255AF"/>
    <w:rsid w:val="00325B89"/>
    <w:rsid w:val="00325DA4"/>
    <w:rsid w:val="00327515"/>
    <w:rsid w:val="00327EB6"/>
    <w:rsid w:val="00330449"/>
    <w:rsid w:val="003326DF"/>
    <w:rsid w:val="0033283F"/>
    <w:rsid w:val="00333D90"/>
    <w:rsid w:val="00335157"/>
    <w:rsid w:val="00336553"/>
    <w:rsid w:val="00336828"/>
    <w:rsid w:val="00337411"/>
    <w:rsid w:val="00337F82"/>
    <w:rsid w:val="00340C73"/>
    <w:rsid w:val="00341365"/>
    <w:rsid w:val="003435F7"/>
    <w:rsid w:val="00344BED"/>
    <w:rsid w:val="00345737"/>
    <w:rsid w:val="00347539"/>
    <w:rsid w:val="0035042C"/>
    <w:rsid w:val="00351CF2"/>
    <w:rsid w:val="00353EF1"/>
    <w:rsid w:val="00353FBA"/>
    <w:rsid w:val="003542B7"/>
    <w:rsid w:val="00354680"/>
    <w:rsid w:val="00354889"/>
    <w:rsid w:val="00354EAB"/>
    <w:rsid w:val="00355C6A"/>
    <w:rsid w:val="00356664"/>
    <w:rsid w:val="00357918"/>
    <w:rsid w:val="00357CFA"/>
    <w:rsid w:val="00357D2C"/>
    <w:rsid w:val="0036044C"/>
    <w:rsid w:val="00360A6D"/>
    <w:rsid w:val="00363C0B"/>
    <w:rsid w:val="0036412E"/>
    <w:rsid w:val="003656E5"/>
    <w:rsid w:val="00366702"/>
    <w:rsid w:val="0036765E"/>
    <w:rsid w:val="00367EED"/>
    <w:rsid w:val="00370A5C"/>
    <w:rsid w:val="00370D8D"/>
    <w:rsid w:val="00370F1F"/>
    <w:rsid w:val="00371D58"/>
    <w:rsid w:val="00372AC1"/>
    <w:rsid w:val="003731A1"/>
    <w:rsid w:val="003739D7"/>
    <w:rsid w:val="00373B09"/>
    <w:rsid w:val="00374535"/>
    <w:rsid w:val="0037515C"/>
    <w:rsid w:val="00375F10"/>
    <w:rsid w:val="003773B2"/>
    <w:rsid w:val="00377FBC"/>
    <w:rsid w:val="00381B39"/>
    <w:rsid w:val="0038215E"/>
    <w:rsid w:val="00383B25"/>
    <w:rsid w:val="00383BA4"/>
    <w:rsid w:val="00384E0A"/>
    <w:rsid w:val="00385093"/>
    <w:rsid w:val="003856E8"/>
    <w:rsid w:val="00385F62"/>
    <w:rsid w:val="00387A72"/>
    <w:rsid w:val="00390998"/>
    <w:rsid w:val="00390FA6"/>
    <w:rsid w:val="00391B18"/>
    <w:rsid w:val="0039251A"/>
    <w:rsid w:val="003939E1"/>
    <w:rsid w:val="00393C1C"/>
    <w:rsid w:val="003951EE"/>
    <w:rsid w:val="00396016"/>
    <w:rsid w:val="003969EE"/>
    <w:rsid w:val="00396B12"/>
    <w:rsid w:val="003A248A"/>
    <w:rsid w:val="003A41CD"/>
    <w:rsid w:val="003A4321"/>
    <w:rsid w:val="003A4D43"/>
    <w:rsid w:val="003A4F9A"/>
    <w:rsid w:val="003A5DA8"/>
    <w:rsid w:val="003A6924"/>
    <w:rsid w:val="003A76E1"/>
    <w:rsid w:val="003A7E63"/>
    <w:rsid w:val="003B0118"/>
    <w:rsid w:val="003B04CF"/>
    <w:rsid w:val="003B0864"/>
    <w:rsid w:val="003B086E"/>
    <w:rsid w:val="003B0A5D"/>
    <w:rsid w:val="003B11F2"/>
    <w:rsid w:val="003B1DED"/>
    <w:rsid w:val="003B219A"/>
    <w:rsid w:val="003B2A87"/>
    <w:rsid w:val="003B355F"/>
    <w:rsid w:val="003B71A8"/>
    <w:rsid w:val="003B78DF"/>
    <w:rsid w:val="003C0029"/>
    <w:rsid w:val="003C06EE"/>
    <w:rsid w:val="003C0912"/>
    <w:rsid w:val="003C0AC1"/>
    <w:rsid w:val="003C0CD0"/>
    <w:rsid w:val="003C25D4"/>
    <w:rsid w:val="003C4263"/>
    <w:rsid w:val="003C7211"/>
    <w:rsid w:val="003C7644"/>
    <w:rsid w:val="003C7890"/>
    <w:rsid w:val="003C7B5F"/>
    <w:rsid w:val="003D0685"/>
    <w:rsid w:val="003D06A7"/>
    <w:rsid w:val="003D0E86"/>
    <w:rsid w:val="003D130F"/>
    <w:rsid w:val="003D13AA"/>
    <w:rsid w:val="003D217D"/>
    <w:rsid w:val="003D27B3"/>
    <w:rsid w:val="003D30BB"/>
    <w:rsid w:val="003D475F"/>
    <w:rsid w:val="003D62E6"/>
    <w:rsid w:val="003D64F1"/>
    <w:rsid w:val="003D7154"/>
    <w:rsid w:val="003D744F"/>
    <w:rsid w:val="003E03DC"/>
    <w:rsid w:val="003E15D0"/>
    <w:rsid w:val="003E164C"/>
    <w:rsid w:val="003E2A84"/>
    <w:rsid w:val="003E2D8F"/>
    <w:rsid w:val="003E437C"/>
    <w:rsid w:val="003E4823"/>
    <w:rsid w:val="003E48A6"/>
    <w:rsid w:val="003E523F"/>
    <w:rsid w:val="003E5867"/>
    <w:rsid w:val="003E6D99"/>
    <w:rsid w:val="003E74F1"/>
    <w:rsid w:val="003F0EB7"/>
    <w:rsid w:val="003F125A"/>
    <w:rsid w:val="003F2F24"/>
    <w:rsid w:val="003F383D"/>
    <w:rsid w:val="003F5439"/>
    <w:rsid w:val="003F61AC"/>
    <w:rsid w:val="003F78E0"/>
    <w:rsid w:val="003F7C61"/>
    <w:rsid w:val="0040053C"/>
    <w:rsid w:val="00400F93"/>
    <w:rsid w:val="0040117B"/>
    <w:rsid w:val="004012A0"/>
    <w:rsid w:val="00401D8A"/>
    <w:rsid w:val="004026B4"/>
    <w:rsid w:val="004029E3"/>
    <w:rsid w:val="00403FA0"/>
    <w:rsid w:val="0040459E"/>
    <w:rsid w:val="00405B7A"/>
    <w:rsid w:val="0040625D"/>
    <w:rsid w:val="004067E7"/>
    <w:rsid w:val="004067FB"/>
    <w:rsid w:val="00406FC3"/>
    <w:rsid w:val="0040702F"/>
    <w:rsid w:val="004071BD"/>
    <w:rsid w:val="00407397"/>
    <w:rsid w:val="00411D60"/>
    <w:rsid w:val="0041227A"/>
    <w:rsid w:val="00413940"/>
    <w:rsid w:val="00414B4D"/>
    <w:rsid w:val="00414C30"/>
    <w:rsid w:val="00415A6E"/>
    <w:rsid w:val="00416D93"/>
    <w:rsid w:val="0041718A"/>
    <w:rsid w:val="00417A1D"/>
    <w:rsid w:val="00420462"/>
    <w:rsid w:val="004216E9"/>
    <w:rsid w:val="00422C41"/>
    <w:rsid w:val="00423395"/>
    <w:rsid w:val="00423424"/>
    <w:rsid w:val="00424715"/>
    <w:rsid w:val="00426733"/>
    <w:rsid w:val="00430D5F"/>
    <w:rsid w:val="00431246"/>
    <w:rsid w:val="004314FA"/>
    <w:rsid w:val="00433AFC"/>
    <w:rsid w:val="00433B9E"/>
    <w:rsid w:val="00433D8D"/>
    <w:rsid w:val="0043425C"/>
    <w:rsid w:val="004350AD"/>
    <w:rsid w:val="00441F93"/>
    <w:rsid w:val="00442325"/>
    <w:rsid w:val="00442E61"/>
    <w:rsid w:val="004430D6"/>
    <w:rsid w:val="00444816"/>
    <w:rsid w:val="00444C3E"/>
    <w:rsid w:val="00445404"/>
    <w:rsid w:val="00446049"/>
    <w:rsid w:val="004468E1"/>
    <w:rsid w:val="00446AA7"/>
    <w:rsid w:val="00446B43"/>
    <w:rsid w:val="00446CF1"/>
    <w:rsid w:val="0044712A"/>
    <w:rsid w:val="00447DED"/>
    <w:rsid w:val="00447E0A"/>
    <w:rsid w:val="00451D91"/>
    <w:rsid w:val="00452FE0"/>
    <w:rsid w:val="004534D4"/>
    <w:rsid w:val="00453AFB"/>
    <w:rsid w:val="00455283"/>
    <w:rsid w:val="004566FE"/>
    <w:rsid w:val="004619B1"/>
    <w:rsid w:val="00461B8C"/>
    <w:rsid w:val="004621FD"/>
    <w:rsid w:val="00462E64"/>
    <w:rsid w:val="0046311B"/>
    <w:rsid w:val="004649ED"/>
    <w:rsid w:val="00464FE6"/>
    <w:rsid w:val="00465A8B"/>
    <w:rsid w:val="00466120"/>
    <w:rsid w:val="00466545"/>
    <w:rsid w:val="00466D46"/>
    <w:rsid w:val="00467833"/>
    <w:rsid w:val="00470141"/>
    <w:rsid w:val="0047125D"/>
    <w:rsid w:val="00471E5B"/>
    <w:rsid w:val="0047237D"/>
    <w:rsid w:val="00472A8A"/>
    <w:rsid w:val="0047347B"/>
    <w:rsid w:val="00473F84"/>
    <w:rsid w:val="00474C04"/>
    <w:rsid w:val="00475406"/>
    <w:rsid w:val="00475A86"/>
    <w:rsid w:val="00476DD2"/>
    <w:rsid w:val="004814EC"/>
    <w:rsid w:val="00481E5C"/>
    <w:rsid w:val="00483138"/>
    <w:rsid w:val="00484262"/>
    <w:rsid w:val="00484C05"/>
    <w:rsid w:val="00484CC6"/>
    <w:rsid w:val="00485D58"/>
    <w:rsid w:val="00485E7B"/>
    <w:rsid w:val="00486D27"/>
    <w:rsid w:val="00486E6E"/>
    <w:rsid w:val="0049082D"/>
    <w:rsid w:val="00490E66"/>
    <w:rsid w:val="00490F2F"/>
    <w:rsid w:val="00493DEB"/>
    <w:rsid w:val="00493FDA"/>
    <w:rsid w:val="00494EC0"/>
    <w:rsid w:val="004966D6"/>
    <w:rsid w:val="004972A0"/>
    <w:rsid w:val="00497C65"/>
    <w:rsid w:val="004A1937"/>
    <w:rsid w:val="004A2A19"/>
    <w:rsid w:val="004A3022"/>
    <w:rsid w:val="004A340A"/>
    <w:rsid w:val="004A5638"/>
    <w:rsid w:val="004A6C71"/>
    <w:rsid w:val="004A7E2C"/>
    <w:rsid w:val="004A7F7E"/>
    <w:rsid w:val="004B065B"/>
    <w:rsid w:val="004B06D4"/>
    <w:rsid w:val="004B08BD"/>
    <w:rsid w:val="004B0E80"/>
    <w:rsid w:val="004B1154"/>
    <w:rsid w:val="004B19A0"/>
    <w:rsid w:val="004B3965"/>
    <w:rsid w:val="004B3B0C"/>
    <w:rsid w:val="004B3EB9"/>
    <w:rsid w:val="004B4DF2"/>
    <w:rsid w:val="004B6079"/>
    <w:rsid w:val="004B66C0"/>
    <w:rsid w:val="004B68EA"/>
    <w:rsid w:val="004B7123"/>
    <w:rsid w:val="004C00BB"/>
    <w:rsid w:val="004C0631"/>
    <w:rsid w:val="004C2C67"/>
    <w:rsid w:val="004C30B7"/>
    <w:rsid w:val="004C35CF"/>
    <w:rsid w:val="004C52E3"/>
    <w:rsid w:val="004C54E0"/>
    <w:rsid w:val="004C5F3E"/>
    <w:rsid w:val="004C7BF6"/>
    <w:rsid w:val="004D03D7"/>
    <w:rsid w:val="004D0785"/>
    <w:rsid w:val="004D14B8"/>
    <w:rsid w:val="004D1624"/>
    <w:rsid w:val="004D1E4C"/>
    <w:rsid w:val="004D35B6"/>
    <w:rsid w:val="004D3B62"/>
    <w:rsid w:val="004D47C0"/>
    <w:rsid w:val="004D4FC9"/>
    <w:rsid w:val="004D5200"/>
    <w:rsid w:val="004D59CD"/>
    <w:rsid w:val="004D63B4"/>
    <w:rsid w:val="004D6EBB"/>
    <w:rsid w:val="004D7A01"/>
    <w:rsid w:val="004D7ACD"/>
    <w:rsid w:val="004E0603"/>
    <w:rsid w:val="004E0702"/>
    <w:rsid w:val="004E1998"/>
    <w:rsid w:val="004E2AF7"/>
    <w:rsid w:val="004E35A3"/>
    <w:rsid w:val="004E36CB"/>
    <w:rsid w:val="004E423C"/>
    <w:rsid w:val="004E5193"/>
    <w:rsid w:val="004F00C1"/>
    <w:rsid w:val="004F05E6"/>
    <w:rsid w:val="004F1320"/>
    <w:rsid w:val="004F1EE4"/>
    <w:rsid w:val="004F1F25"/>
    <w:rsid w:val="004F20AA"/>
    <w:rsid w:val="004F3161"/>
    <w:rsid w:val="004F3168"/>
    <w:rsid w:val="004F5540"/>
    <w:rsid w:val="004F6472"/>
    <w:rsid w:val="004F6816"/>
    <w:rsid w:val="004F6EF7"/>
    <w:rsid w:val="004F7D98"/>
    <w:rsid w:val="00501A0F"/>
    <w:rsid w:val="00501EFD"/>
    <w:rsid w:val="00502799"/>
    <w:rsid w:val="005031CF"/>
    <w:rsid w:val="005032D4"/>
    <w:rsid w:val="00503AE8"/>
    <w:rsid w:val="00505A6C"/>
    <w:rsid w:val="00506C98"/>
    <w:rsid w:val="005074F3"/>
    <w:rsid w:val="00510C28"/>
    <w:rsid w:val="00511373"/>
    <w:rsid w:val="005113FE"/>
    <w:rsid w:val="00511693"/>
    <w:rsid w:val="00511FE7"/>
    <w:rsid w:val="0051262E"/>
    <w:rsid w:val="005135E4"/>
    <w:rsid w:val="00513EEC"/>
    <w:rsid w:val="005147F0"/>
    <w:rsid w:val="00514913"/>
    <w:rsid w:val="0051500A"/>
    <w:rsid w:val="005153A4"/>
    <w:rsid w:val="00520AEC"/>
    <w:rsid w:val="005210D2"/>
    <w:rsid w:val="005220BA"/>
    <w:rsid w:val="00522128"/>
    <w:rsid w:val="005246F3"/>
    <w:rsid w:val="005249E0"/>
    <w:rsid w:val="0052531B"/>
    <w:rsid w:val="0052590F"/>
    <w:rsid w:val="005260F7"/>
    <w:rsid w:val="00526DF0"/>
    <w:rsid w:val="0053056F"/>
    <w:rsid w:val="005307C0"/>
    <w:rsid w:val="00530C9E"/>
    <w:rsid w:val="005318C1"/>
    <w:rsid w:val="0053395F"/>
    <w:rsid w:val="005349CB"/>
    <w:rsid w:val="005349E1"/>
    <w:rsid w:val="005352E2"/>
    <w:rsid w:val="00535570"/>
    <w:rsid w:val="00535798"/>
    <w:rsid w:val="0053614C"/>
    <w:rsid w:val="005409BB"/>
    <w:rsid w:val="00540AD9"/>
    <w:rsid w:val="00540BB5"/>
    <w:rsid w:val="00543FFA"/>
    <w:rsid w:val="00544703"/>
    <w:rsid w:val="005462AC"/>
    <w:rsid w:val="005463AF"/>
    <w:rsid w:val="00546484"/>
    <w:rsid w:val="00546CAE"/>
    <w:rsid w:val="0054757F"/>
    <w:rsid w:val="0055084F"/>
    <w:rsid w:val="005520D7"/>
    <w:rsid w:val="00552320"/>
    <w:rsid w:val="00552E8F"/>
    <w:rsid w:val="00552EAB"/>
    <w:rsid w:val="0055337A"/>
    <w:rsid w:val="0055338C"/>
    <w:rsid w:val="00553A25"/>
    <w:rsid w:val="005553B4"/>
    <w:rsid w:val="005558DA"/>
    <w:rsid w:val="005579EC"/>
    <w:rsid w:val="00557C62"/>
    <w:rsid w:val="00561BD1"/>
    <w:rsid w:val="00562746"/>
    <w:rsid w:val="005631A6"/>
    <w:rsid w:val="00563A6F"/>
    <w:rsid w:val="00563DE6"/>
    <w:rsid w:val="00565215"/>
    <w:rsid w:val="00566AF7"/>
    <w:rsid w:val="00566C85"/>
    <w:rsid w:val="00567667"/>
    <w:rsid w:val="00567D4E"/>
    <w:rsid w:val="00570976"/>
    <w:rsid w:val="00571285"/>
    <w:rsid w:val="005712F1"/>
    <w:rsid w:val="005713E5"/>
    <w:rsid w:val="00571FFA"/>
    <w:rsid w:val="00573BF4"/>
    <w:rsid w:val="0057478E"/>
    <w:rsid w:val="005753F6"/>
    <w:rsid w:val="00575B4E"/>
    <w:rsid w:val="0058096D"/>
    <w:rsid w:val="00580D17"/>
    <w:rsid w:val="00581CE7"/>
    <w:rsid w:val="00582790"/>
    <w:rsid w:val="005846AB"/>
    <w:rsid w:val="005857CF"/>
    <w:rsid w:val="005864B3"/>
    <w:rsid w:val="0058730D"/>
    <w:rsid w:val="00590AE3"/>
    <w:rsid w:val="00590AFB"/>
    <w:rsid w:val="00592251"/>
    <w:rsid w:val="0059329B"/>
    <w:rsid w:val="00593347"/>
    <w:rsid w:val="00593573"/>
    <w:rsid w:val="00593609"/>
    <w:rsid w:val="00594776"/>
    <w:rsid w:val="00594F7E"/>
    <w:rsid w:val="00595C2B"/>
    <w:rsid w:val="00596176"/>
    <w:rsid w:val="005964E2"/>
    <w:rsid w:val="00596A22"/>
    <w:rsid w:val="005970A3"/>
    <w:rsid w:val="0059799F"/>
    <w:rsid w:val="005979E4"/>
    <w:rsid w:val="005A04D8"/>
    <w:rsid w:val="005A059F"/>
    <w:rsid w:val="005A0744"/>
    <w:rsid w:val="005A25EF"/>
    <w:rsid w:val="005A2932"/>
    <w:rsid w:val="005A2D58"/>
    <w:rsid w:val="005A354C"/>
    <w:rsid w:val="005A384D"/>
    <w:rsid w:val="005A62E9"/>
    <w:rsid w:val="005A6397"/>
    <w:rsid w:val="005A7786"/>
    <w:rsid w:val="005A77AB"/>
    <w:rsid w:val="005B0036"/>
    <w:rsid w:val="005B0E42"/>
    <w:rsid w:val="005B11A6"/>
    <w:rsid w:val="005B1587"/>
    <w:rsid w:val="005B1AD5"/>
    <w:rsid w:val="005B2723"/>
    <w:rsid w:val="005B612B"/>
    <w:rsid w:val="005B70DD"/>
    <w:rsid w:val="005C0EBB"/>
    <w:rsid w:val="005C139D"/>
    <w:rsid w:val="005C192A"/>
    <w:rsid w:val="005C40B8"/>
    <w:rsid w:val="005C50CE"/>
    <w:rsid w:val="005C6C72"/>
    <w:rsid w:val="005C7F4D"/>
    <w:rsid w:val="005D0C73"/>
    <w:rsid w:val="005D1D4F"/>
    <w:rsid w:val="005D22CE"/>
    <w:rsid w:val="005D2A67"/>
    <w:rsid w:val="005D2EE3"/>
    <w:rsid w:val="005D3774"/>
    <w:rsid w:val="005D3AE6"/>
    <w:rsid w:val="005D3BBD"/>
    <w:rsid w:val="005D5281"/>
    <w:rsid w:val="005D5A6F"/>
    <w:rsid w:val="005D5F8F"/>
    <w:rsid w:val="005D640A"/>
    <w:rsid w:val="005D7544"/>
    <w:rsid w:val="005D7712"/>
    <w:rsid w:val="005E1A2C"/>
    <w:rsid w:val="005E2A10"/>
    <w:rsid w:val="005E4D1F"/>
    <w:rsid w:val="005E4E80"/>
    <w:rsid w:val="005E6344"/>
    <w:rsid w:val="005E77B6"/>
    <w:rsid w:val="005F048F"/>
    <w:rsid w:val="005F126B"/>
    <w:rsid w:val="005F3C6B"/>
    <w:rsid w:val="005F562C"/>
    <w:rsid w:val="005F5B0E"/>
    <w:rsid w:val="005F7515"/>
    <w:rsid w:val="005F7CDD"/>
    <w:rsid w:val="0060026D"/>
    <w:rsid w:val="00601373"/>
    <w:rsid w:val="00601ADA"/>
    <w:rsid w:val="00601E00"/>
    <w:rsid w:val="00602085"/>
    <w:rsid w:val="006044DE"/>
    <w:rsid w:val="00604593"/>
    <w:rsid w:val="006046FF"/>
    <w:rsid w:val="0060526B"/>
    <w:rsid w:val="00605A5F"/>
    <w:rsid w:val="00605B33"/>
    <w:rsid w:val="00606FB1"/>
    <w:rsid w:val="00610295"/>
    <w:rsid w:val="0061115F"/>
    <w:rsid w:val="00612D8B"/>
    <w:rsid w:val="00613D1C"/>
    <w:rsid w:val="006145C5"/>
    <w:rsid w:val="0061714E"/>
    <w:rsid w:val="00617989"/>
    <w:rsid w:val="006206B5"/>
    <w:rsid w:val="0062273C"/>
    <w:rsid w:val="006229C5"/>
    <w:rsid w:val="006248FC"/>
    <w:rsid w:val="0062548A"/>
    <w:rsid w:val="00626C7F"/>
    <w:rsid w:val="00627A42"/>
    <w:rsid w:val="00630C7C"/>
    <w:rsid w:val="0063150E"/>
    <w:rsid w:val="00631AAC"/>
    <w:rsid w:val="0063263C"/>
    <w:rsid w:val="00633D85"/>
    <w:rsid w:val="006351A0"/>
    <w:rsid w:val="00635A53"/>
    <w:rsid w:val="0063696F"/>
    <w:rsid w:val="00640DE5"/>
    <w:rsid w:val="00642352"/>
    <w:rsid w:val="00642DB6"/>
    <w:rsid w:val="0064311C"/>
    <w:rsid w:val="006435CD"/>
    <w:rsid w:val="0064433F"/>
    <w:rsid w:val="00645F2A"/>
    <w:rsid w:val="006474A0"/>
    <w:rsid w:val="00647AB1"/>
    <w:rsid w:val="006523DD"/>
    <w:rsid w:val="00652DB2"/>
    <w:rsid w:val="00653314"/>
    <w:rsid w:val="006540F6"/>
    <w:rsid w:val="006549D3"/>
    <w:rsid w:val="00654A90"/>
    <w:rsid w:val="00654DD6"/>
    <w:rsid w:val="00654E92"/>
    <w:rsid w:val="0065523B"/>
    <w:rsid w:val="0065569A"/>
    <w:rsid w:val="0065596F"/>
    <w:rsid w:val="006568B4"/>
    <w:rsid w:val="006574CA"/>
    <w:rsid w:val="00661636"/>
    <w:rsid w:val="00665FC0"/>
    <w:rsid w:val="00666189"/>
    <w:rsid w:val="006663F8"/>
    <w:rsid w:val="006672F4"/>
    <w:rsid w:val="0066795A"/>
    <w:rsid w:val="006679C2"/>
    <w:rsid w:val="00667B12"/>
    <w:rsid w:val="00667F18"/>
    <w:rsid w:val="00671311"/>
    <w:rsid w:val="006718EF"/>
    <w:rsid w:val="0067212B"/>
    <w:rsid w:val="00672162"/>
    <w:rsid w:val="00672437"/>
    <w:rsid w:val="00673D9D"/>
    <w:rsid w:val="006755FE"/>
    <w:rsid w:val="006771E5"/>
    <w:rsid w:val="00677E30"/>
    <w:rsid w:val="00680AEE"/>
    <w:rsid w:val="00680E70"/>
    <w:rsid w:val="00681001"/>
    <w:rsid w:val="006827EB"/>
    <w:rsid w:val="00683EEA"/>
    <w:rsid w:val="00684119"/>
    <w:rsid w:val="0068422B"/>
    <w:rsid w:val="00684D24"/>
    <w:rsid w:val="00684E16"/>
    <w:rsid w:val="00684E8F"/>
    <w:rsid w:val="006851C7"/>
    <w:rsid w:val="006855A0"/>
    <w:rsid w:val="00686F78"/>
    <w:rsid w:val="006907B9"/>
    <w:rsid w:val="0069134E"/>
    <w:rsid w:val="006930FE"/>
    <w:rsid w:val="0069450A"/>
    <w:rsid w:val="00695661"/>
    <w:rsid w:val="00697524"/>
    <w:rsid w:val="006A12BC"/>
    <w:rsid w:val="006A298C"/>
    <w:rsid w:val="006A2D08"/>
    <w:rsid w:val="006A3622"/>
    <w:rsid w:val="006A4655"/>
    <w:rsid w:val="006A5419"/>
    <w:rsid w:val="006A5779"/>
    <w:rsid w:val="006A606F"/>
    <w:rsid w:val="006A6595"/>
    <w:rsid w:val="006A65DE"/>
    <w:rsid w:val="006A6850"/>
    <w:rsid w:val="006A6CE6"/>
    <w:rsid w:val="006B0A7E"/>
    <w:rsid w:val="006B0DCE"/>
    <w:rsid w:val="006B19F7"/>
    <w:rsid w:val="006B2694"/>
    <w:rsid w:val="006B3A5B"/>
    <w:rsid w:val="006B3CE7"/>
    <w:rsid w:val="006B6E9E"/>
    <w:rsid w:val="006B7006"/>
    <w:rsid w:val="006B7862"/>
    <w:rsid w:val="006B7930"/>
    <w:rsid w:val="006B7BC0"/>
    <w:rsid w:val="006C09B6"/>
    <w:rsid w:val="006C10BA"/>
    <w:rsid w:val="006C255D"/>
    <w:rsid w:val="006C3469"/>
    <w:rsid w:val="006C380C"/>
    <w:rsid w:val="006C4CB9"/>
    <w:rsid w:val="006C5586"/>
    <w:rsid w:val="006C784B"/>
    <w:rsid w:val="006D010A"/>
    <w:rsid w:val="006D09C6"/>
    <w:rsid w:val="006D0A2A"/>
    <w:rsid w:val="006D2A6D"/>
    <w:rsid w:val="006D4322"/>
    <w:rsid w:val="006D4C14"/>
    <w:rsid w:val="006D539F"/>
    <w:rsid w:val="006D5B0A"/>
    <w:rsid w:val="006D632C"/>
    <w:rsid w:val="006D6D1B"/>
    <w:rsid w:val="006D73C9"/>
    <w:rsid w:val="006D7A27"/>
    <w:rsid w:val="006D7CAC"/>
    <w:rsid w:val="006E007D"/>
    <w:rsid w:val="006E0108"/>
    <w:rsid w:val="006E2CEF"/>
    <w:rsid w:val="006E3774"/>
    <w:rsid w:val="006E4761"/>
    <w:rsid w:val="006E4850"/>
    <w:rsid w:val="006E4CBA"/>
    <w:rsid w:val="006E5A03"/>
    <w:rsid w:val="006E6534"/>
    <w:rsid w:val="006E6781"/>
    <w:rsid w:val="006E6A05"/>
    <w:rsid w:val="006E6B1D"/>
    <w:rsid w:val="006E6C3B"/>
    <w:rsid w:val="006E7703"/>
    <w:rsid w:val="006F0716"/>
    <w:rsid w:val="006F1083"/>
    <w:rsid w:val="006F2965"/>
    <w:rsid w:val="006F2F42"/>
    <w:rsid w:val="006F3002"/>
    <w:rsid w:val="006F4F39"/>
    <w:rsid w:val="006F5967"/>
    <w:rsid w:val="006F5974"/>
    <w:rsid w:val="006F5D9B"/>
    <w:rsid w:val="006F61C2"/>
    <w:rsid w:val="006F76A4"/>
    <w:rsid w:val="0070016A"/>
    <w:rsid w:val="00700775"/>
    <w:rsid w:val="00701AA4"/>
    <w:rsid w:val="007020C3"/>
    <w:rsid w:val="00702AEF"/>
    <w:rsid w:val="00702C13"/>
    <w:rsid w:val="00703D23"/>
    <w:rsid w:val="00704724"/>
    <w:rsid w:val="0070527F"/>
    <w:rsid w:val="00706B7F"/>
    <w:rsid w:val="00706E42"/>
    <w:rsid w:val="00710215"/>
    <w:rsid w:val="00710248"/>
    <w:rsid w:val="00711113"/>
    <w:rsid w:val="00711257"/>
    <w:rsid w:val="00711F49"/>
    <w:rsid w:val="00712556"/>
    <w:rsid w:val="00712864"/>
    <w:rsid w:val="0071348E"/>
    <w:rsid w:val="007134C2"/>
    <w:rsid w:val="00716A48"/>
    <w:rsid w:val="00717FB7"/>
    <w:rsid w:val="0072060A"/>
    <w:rsid w:val="00721B66"/>
    <w:rsid w:val="00721DE5"/>
    <w:rsid w:val="00722349"/>
    <w:rsid w:val="0072255A"/>
    <w:rsid w:val="00723009"/>
    <w:rsid w:val="00723B34"/>
    <w:rsid w:val="00725436"/>
    <w:rsid w:val="007257FB"/>
    <w:rsid w:val="007263C6"/>
    <w:rsid w:val="007270AE"/>
    <w:rsid w:val="00727644"/>
    <w:rsid w:val="007304C1"/>
    <w:rsid w:val="00731C25"/>
    <w:rsid w:val="00732293"/>
    <w:rsid w:val="00732FB4"/>
    <w:rsid w:val="00734264"/>
    <w:rsid w:val="00734712"/>
    <w:rsid w:val="007367A5"/>
    <w:rsid w:val="0073714B"/>
    <w:rsid w:val="00737C55"/>
    <w:rsid w:val="00740366"/>
    <w:rsid w:val="007405E1"/>
    <w:rsid w:val="00740D27"/>
    <w:rsid w:val="007431BA"/>
    <w:rsid w:val="007439BD"/>
    <w:rsid w:val="00743F5A"/>
    <w:rsid w:val="00744749"/>
    <w:rsid w:val="00744E90"/>
    <w:rsid w:val="007455FE"/>
    <w:rsid w:val="00745E50"/>
    <w:rsid w:val="00745F0C"/>
    <w:rsid w:val="0074684C"/>
    <w:rsid w:val="0074756E"/>
    <w:rsid w:val="007476B3"/>
    <w:rsid w:val="00750945"/>
    <w:rsid w:val="00751630"/>
    <w:rsid w:val="00753342"/>
    <w:rsid w:val="00754BE2"/>
    <w:rsid w:val="007574E2"/>
    <w:rsid w:val="007575D0"/>
    <w:rsid w:val="00757C94"/>
    <w:rsid w:val="00757EC8"/>
    <w:rsid w:val="00757FDE"/>
    <w:rsid w:val="00760B8A"/>
    <w:rsid w:val="00761800"/>
    <w:rsid w:val="00761D63"/>
    <w:rsid w:val="007628BB"/>
    <w:rsid w:val="00762CD4"/>
    <w:rsid w:val="00762DE6"/>
    <w:rsid w:val="00764703"/>
    <w:rsid w:val="00764A36"/>
    <w:rsid w:val="0076596D"/>
    <w:rsid w:val="00765987"/>
    <w:rsid w:val="00766CA4"/>
    <w:rsid w:val="00766FBD"/>
    <w:rsid w:val="0076781F"/>
    <w:rsid w:val="007707B6"/>
    <w:rsid w:val="00770BE1"/>
    <w:rsid w:val="00773D4F"/>
    <w:rsid w:val="00773E4F"/>
    <w:rsid w:val="007750CA"/>
    <w:rsid w:val="00775917"/>
    <w:rsid w:val="00775BAA"/>
    <w:rsid w:val="00777F77"/>
    <w:rsid w:val="00780511"/>
    <w:rsid w:val="007806BA"/>
    <w:rsid w:val="007807D3"/>
    <w:rsid w:val="00780968"/>
    <w:rsid w:val="00783532"/>
    <w:rsid w:val="0078497C"/>
    <w:rsid w:val="00785FDE"/>
    <w:rsid w:val="00787735"/>
    <w:rsid w:val="00787EEB"/>
    <w:rsid w:val="00792CA3"/>
    <w:rsid w:val="00792E9B"/>
    <w:rsid w:val="0079351F"/>
    <w:rsid w:val="00793C50"/>
    <w:rsid w:val="0079444E"/>
    <w:rsid w:val="00794728"/>
    <w:rsid w:val="007947A9"/>
    <w:rsid w:val="007953A3"/>
    <w:rsid w:val="0079604A"/>
    <w:rsid w:val="007969BC"/>
    <w:rsid w:val="00797E5F"/>
    <w:rsid w:val="007A05ED"/>
    <w:rsid w:val="007A0E10"/>
    <w:rsid w:val="007A3052"/>
    <w:rsid w:val="007A3431"/>
    <w:rsid w:val="007A3C60"/>
    <w:rsid w:val="007A469E"/>
    <w:rsid w:val="007A4A1F"/>
    <w:rsid w:val="007A5484"/>
    <w:rsid w:val="007A6827"/>
    <w:rsid w:val="007B055C"/>
    <w:rsid w:val="007B1A5B"/>
    <w:rsid w:val="007B1E7D"/>
    <w:rsid w:val="007B3CA7"/>
    <w:rsid w:val="007B464F"/>
    <w:rsid w:val="007B4ABA"/>
    <w:rsid w:val="007B5313"/>
    <w:rsid w:val="007B5C98"/>
    <w:rsid w:val="007B5CBE"/>
    <w:rsid w:val="007B5EF9"/>
    <w:rsid w:val="007B7B47"/>
    <w:rsid w:val="007C038E"/>
    <w:rsid w:val="007C0D7D"/>
    <w:rsid w:val="007C1053"/>
    <w:rsid w:val="007C1668"/>
    <w:rsid w:val="007C2BF4"/>
    <w:rsid w:val="007C3BFB"/>
    <w:rsid w:val="007C4680"/>
    <w:rsid w:val="007C48F4"/>
    <w:rsid w:val="007C5202"/>
    <w:rsid w:val="007C69BD"/>
    <w:rsid w:val="007C6CCF"/>
    <w:rsid w:val="007C6DD7"/>
    <w:rsid w:val="007C6FCF"/>
    <w:rsid w:val="007D05BA"/>
    <w:rsid w:val="007D1C1D"/>
    <w:rsid w:val="007D1F34"/>
    <w:rsid w:val="007D220F"/>
    <w:rsid w:val="007D28EB"/>
    <w:rsid w:val="007D3CE9"/>
    <w:rsid w:val="007D4D58"/>
    <w:rsid w:val="007D4E09"/>
    <w:rsid w:val="007D4EAD"/>
    <w:rsid w:val="007D54F5"/>
    <w:rsid w:val="007D558C"/>
    <w:rsid w:val="007D569A"/>
    <w:rsid w:val="007D78EF"/>
    <w:rsid w:val="007D7BCB"/>
    <w:rsid w:val="007E0258"/>
    <w:rsid w:val="007E02E8"/>
    <w:rsid w:val="007E18E3"/>
    <w:rsid w:val="007E1B11"/>
    <w:rsid w:val="007E2074"/>
    <w:rsid w:val="007E2598"/>
    <w:rsid w:val="007E2B59"/>
    <w:rsid w:val="007E30EF"/>
    <w:rsid w:val="007E3326"/>
    <w:rsid w:val="007E368F"/>
    <w:rsid w:val="007E504F"/>
    <w:rsid w:val="007E6D45"/>
    <w:rsid w:val="007F11C7"/>
    <w:rsid w:val="007F3D07"/>
    <w:rsid w:val="007F3D85"/>
    <w:rsid w:val="007F42E1"/>
    <w:rsid w:val="007F6226"/>
    <w:rsid w:val="007F659D"/>
    <w:rsid w:val="007F6CF8"/>
    <w:rsid w:val="007F75EE"/>
    <w:rsid w:val="007F76D0"/>
    <w:rsid w:val="007F7BD1"/>
    <w:rsid w:val="008000FC"/>
    <w:rsid w:val="00800366"/>
    <w:rsid w:val="00801510"/>
    <w:rsid w:val="00801D8B"/>
    <w:rsid w:val="00803461"/>
    <w:rsid w:val="0080364E"/>
    <w:rsid w:val="008049FC"/>
    <w:rsid w:val="0080540C"/>
    <w:rsid w:val="008116CE"/>
    <w:rsid w:val="00811C3F"/>
    <w:rsid w:val="008122FD"/>
    <w:rsid w:val="00812348"/>
    <w:rsid w:val="008135A1"/>
    <w:rsid w:val="00813655"/>
    <w:rsid w:val="00814941"/>
    <w:rsid w:val="00815A72"/>
    <w:rsid w:val="00815E7F"/>
    <w:rsid w:val="008167F4"/>
    <w:rsid w:val="00816CC1"/>
    <w:rsid w:val="00816D91"/>
    <w:rsid w:val="00821529"/>
    <w:rsid w:val="00822A26"/>
    <w:rsid w:val="00823D59"/>
    <w:rsid w:val="00823E57"/>
    <w:rsid w:val="0082544F"/>
    <w:rsid w:val="00825BD0"/>
    <w:rsid w:val="008269F5"/>
    <w:rsid w:val="00826C10"/>
    <w:rsid w:val="008312E1"/>
    <w:rsid w:val="00832B0E"/>
    <w:rsid w:val="00835126"/>
    <w:rsid w:val="00835A0C"/>
    <w:rsid w:val="00836601"/>
    <w:rsid w:val="0083765A"/>
    <w:rsid w:val="0084021D"/>
    <w:rsid w:val="00840900"/>
    <w:rsid w:val="00841276"/>
    <w:rsid w:val="008418AC"/>
    <w:rsid w:val="00842D05"/>
    <w:rsid w:val="00843E74"/>
    <w:rsid w:val="00843F5F"/>
    <w:rsid w:val="00845106"/>
    <w:rsid w:val="00845E53"/>
    <w:rsid w:val="00846486"/>
    <w:rsid w:val="00846D46"/>
    <w:rsid w:val="00847B64"/>
    <w:rsid w:val="0085026F"/>
    <w:rsid w:val="008512F0"/>
    <w:rsid w:val="0085386C"/>
    <w:rsid w:val="0085497F"/>
    <w:rsid w:val="00855683"/>
    <w:rsid w:val="008558A0"/>
    <w:rsid w:val="00856D00"/>
    <w:rsid w:val="0086293B"/>
    <w:rsid w:val="00863D67"/>
    <w:rsid w:val="00864247"/>
    <w:rsid w:val="008643B5"/>
    <w:rsid w:val="00864767"/>
    <w:rsid w:val="00865BDF"/>
    <w:rsid w:val="00865FEC"/>
    <w:rsid w:val="008664A8"/>
    <w:rsid w:val="00870689"/>
    <w:rsid w:val="00870B22"/>
    <w:rsid w:val="00870B89"/>
    <w:rsid w:val="0087244A"/>
    <w:rsid w:val="00872A9B"/>
    <w:rsid w:val="008738B0"/>
    <w:rsid w:val="008739BB"/>
    <w:rsid w:val="00874A41"/>
    <w:rsid w:val="00874FCB"/>
    <w:rsid w:val="008758F6"/>
    <w:rsid w:val="00875F2F"/>
    <w:rsid w:val="008760C6"/>
    <w:rsid w:val="008774D2"/>
    <w:rsid w:val="00877AC5"/>
    <w:rsid w:val="00877C96"/>
    <w:rsid w:val="00880A53"/>
    <w:rsid w:val="00880EDD"/>
    <w:rsid w:val="00880FFE"/>
    <w:rsid w:val="00883D24"/>
    <w:rsid w:val="0088545C"/>
    <w:rsid w:val="00885C1F"/>
    <w:rsid w:val="00886956"/>
    <w:rsid w:val="00886D7A"/>
    <w:rsid w:val="00890782"/>
    <w:rsid w:val="00890BFD"/>
    <w:rsid w:val="00891167"/>
    <w:rsid w:val="00891746"/>
    <w:rsid w:val="00892257"/>
    <w:rsid w:val="00893B95"/>
    <w:rsid w:val="00893D0A"/>
    <w:rsid w:val="008941B3"/>
    <w:rsid w:val="008945FF"/>
    <w:rsid w:val="00895354"/>
    <w:rsid w:val="00895507"/>
    <w:rsid w:val="00897954"/>
    <w:rsid w:val="008979DF"/>
    <w:rsid w:val="008A07C1"/>
    <w:rsid w:val="008A304B"/>
    <w:rsid w:val="008A3521"/>
    <w:rsid w:val="008A39AE"/>
    <w:rsid w:val="008A4061"/>
    <w:rsid w:val="008A58B3"/>
    <w:rsid w:val="008B0130"/>
    <w:rsid w:val="008B0C45"/>
    <w:rsid w:val="008B14DD"/>
    <w:rsid w:val="008B1973"/>
    <w:rsid w:val="008B20FA"/>
    <w:rsid w:val="008B296B"/>
    <w:rsid w:val="008B2A06"/>
    <w:rsid w:val="008B2B44"/>
    <w:rsid w:val="008B4358"/>
    <w:rsid w:val="008B537F"/>
    <w:rsid w:val="008B6789"/>
    <w:rsid w:val="008C098F"/>
    <w:rsid w:val="008C0A55"/>
    <w:rsid w:val="008C100C"/>
    <w:rsid w:val="008C1646"/>
    <w:rsid w:val="008C1DF7"/>
    <w:rsid w:val="008C348D"/>
    <w:rsid w:val="008C3FBA"/>
    <w:rsid w:val="008C4E36"/>
    <w:rsid w:val="008C4E39"/>
    <w:rsid w:val="008C5066"/>
    <w:rsid w:val="008C5E47"/>
    <w:rsid w:val="008C69AF"/>
    <w:rsid w:val="008C7025"/>
    <w:rsid w:val="008C7A1A"/>
    <w:rsid w:val="008D086A"/>
    <w:rsid w:val="008D1073"/>
    <w:rsid w:val="008D1934"/>
    <w:rsid w:val="008D3B55"/>
    <w:rsid w:val="008D4442"/>
    <w:rsid w:val="008D5197"/>
    <w:rsid w:val="008D541F"/>
    <w:rsid w:val="008D6A9C"/>
    <w:rsid w:val="008D6ACC"/>
    <w:rsid w:val="008E0B8A"/>
    <w:rsid w:val="008E1E81"/>
    <w:rsid w:val="008E2018"/>
    <w:rsid w:val="008E28ED"/>
    <w:rsid w:val="008E3E59"/>
    <w:rsid w:val="008E3F11"/>
    <w:rsid w:val="008E3F69"/>
    <w:rsid w:val="008E525D"/>
    <w:rsid w:val="008E5C14"/>
    <w:rsid w:val="008E6CF9"/>
    <w:rsid w:val="008F01DD"/>
    <w:rsid w:val="008F02DD"/>
    <w:rsid w:val="008F0F9C"/>
    <w:rsid w:val="008F1FB5"/>
    <w:rsid w:val="008F2474"/>
    <w:rsid w:val="008F2501"/>
    <w:rsid w:val="008F2BD4"/>
    <w:rsid w:val="008F2E59"/>
    <w:rsid w:val="008F2EE1"/>
    <w:rsid w:val="008F4C47"/>
    <w:rsid w:val="008F4C81"/>
    <w:rsid w:val="008F7053"/>
    <w:rsid w:val="008F79D7"/>
    <w:rsid w:val="008F7BE7"/>
    <w:rsid w:val="009003D5"/>
    <w:rsid w:val="0090422C"/>
    <w:rsid w:val="00904CBF"/>
    <w:rsid w:val="00904F4A"/>
    <w:rsid w:val="00905E4D"/>
    <w:rsid w:val="00906259"/>
    <w:rsid w:val="009067C1"/>
    <w:rsid w:val="00906D29"/>
    <w:rsid w:val="0090717A"/>
    <w:rsid w:val="009071BD"/>
    <w:rsid w:val="00907554"/>
    <w:rsid w:val="00907E85"/>
    <w:rsid w:val="0091007D"/>
    <w:rsid w:val="00910BB8"/>
    <w:rsid w:val="0091112E"/>
    <w:rsid w:val="0091155F"/>
    <w:rsid w:val="009123EC"/>
    <w:rsid w:val="00912554"/>
    <w:rsid w:val="00913DDC"/>
    <w:rsid w:val="00914457"/>
    <w:rsid w:val="009148CA"/>
    <w:rsid w:val="00914A4B"/>
    <w:rsid w:val="009150B1"/>
    <w:rsid w:val="0091526F"/>
    <w:rsid w:val="00916AA0"/>
    <w:rsid w:val="0091703F"/>
    <w:rsid w:val="0091719C"/>
    <w:rsid w:val="0092196F"/>
    <w:rsid w:val="00922764"/>
    <w:rsid w:val="00922790"/>
    <w:rsid w:val="00922C35"/>
    <w:rsid w:val="00924F16"/>
    <w:rsid w:val="00926C69"/>
    <w:rsid w:val="0092739B"/>
    <w:rsid w:val="0092798A"/>
    <w:rsid w:val="009306CA"/>
    <w:rsid w:val="00930A1E"/>
    <w:rsid w:val="0093187F"/>
    <w:rsid w:val="0093210B"/>
    <w:rsid w:val="00933F05"/>
    <w:rsid w:val="00934550"/>
    <w:rsid w:val="00936082"/>
    <w:rsid w:val="00936686"/>
    <w:rsid w:val="00936B73"/>
    <w:rsid w:val="00937432"/>
    <w:rsid w:val="009379B6"/>
    <w:rsid w:val="0094025C"/>
    <w:rsid w:val="00940D46"/>
    <w:rsid w:val="009410F6"/>
    <w:rsid w:val="00941118"/>
    <w:rsid w:val="00941DDE"/>
    <w:rsid w:val="00942268"/>
    <w:rsid w:val="009423AC"/>
    <w:rsid w:val="0094296C"/>
    <w:rsid w:val="00942EE9"/>
    <w:rsid w:val="00943A47"/>
    <w:rsid w:val="009441F7"/>
    <w:rsid w:val="0095189B"/>
    <w:rsid w:val="0095303B"/>
    <w:rsid w:val="00954827"/>
    <w:rsid w:val="009551CC"/>
    <w:rsid w:val="00955E77"/>
    <w:rsid w:val="00957132"/>
    <w:rsid w:val="00957565"/>
    <w:rsid w:val="00960511"/>
    <w:rsid w:val="00960C69"/>
    <w:rsid w:val="0096124F"/>
    <w:rsid w:val="00961A89"/>
    <w:rsid w:val="00962454"/>
    <w:rsid w:val="009626DC"/>
    <w:rsid w:val="009648E0"/>
    <w:rsid w:val="009652D6"/>
    <w:rsid w:val="0096647B"/>
    <w:rsid w:val="00966B1B"/>
    <w:rsid w:val="00966BA5"/>
    <w:rsid w:val="009678AD"/>
    <w:rsid w:val="00967C13"/>
    <w:rsid w:val="00971E03"/>
    <w:rsid w:val="009728F7"/>
    <w:rsid w:val="00972E10"/>
    <w:rsid w:val="009734A1"/>
    <w:rsid w:val="00973622"/>
    <w:rsid w:val="00973DFA"/>
    <w:rsid w:val="00973FE2"/>
    <w:rsid w:val="00974215"/>
    <w:rsid w:val="0097613D"/>
    <w:rsid w:val="009762C5"/>
    <w:rsid w:val="009766A3"/>
    <w:rsid w:val="009766E5"/>
    <w:rsid w:val="00980A57"/>
    <w:rsid w:val="00980D69"/>
    <w:rsid w:val="00981B34"/>
    <w:rsid w:val="00982397"/>
    <w:rsid w:val="0098255E"/>
    <w:rsid w:val="00982E66"/>
    <w:rsid w:val="00983A65"/>
    <w:rsid w:val="00983FFD"/>
    <w:rsid w:val="00984075"/>
    <w:rsid w:val="00984434"/>
    <w:rsid w:val="009850A5"/>
    <w:rsid w:val="0098608F"/>
    <w:rsid w:val="009873FF"/>
    <w:rsid w:val="00987736"/>
    <w:rsid w:val="00987990"/>
    <w:rsid w:val="009900C8"/>
    <w:rsid w:val="00991341"/>
    <w:rsid w:val="009924DF"/>
    <w:rsid w:val="00993220"/>
    <w:rsid w:val="00993423"/>
    <w:rsid w:val="00993E3F"/>
    <w:rsid w:val="0099753D"/>
    <w:rsid w:val="009A1C60"/>
    <w:rsid w:val="009A45C2"/>
    <w:rsid w:val="009A4E2A"/>
    <w:rsid w:val="009A6EE5"/>
    <w:rsid w:val="009A6EF1"/>
    <w:rsid w:val="009B17E1"/>
    <w:rsid w:val="009B3270"/>
    <w:rsid w:val="009B3881"/>
    <w:rsid w:val="009B3C2D"/>
    <w:rsid w:val="009B3EE8"/>
    <w:rsid w:val="009B44FF"/>
    <w:rsid w:val="009B4500"/>
    <w:rsid w:val="009B4DAE"/>
    <w:rsid w:val="009B50E3"/>
    <w:rsid w:val="009B52E2"/>
    <w:rsid w:val="009B5949"/>
    <w:rsid w:val="009B5C29"/>
    <w:rsid w:val="009B5D5C"/>
    <w:rsid w:val="009B7C1E"/>
    <w:rsid w:val="009C07D3"/>
    <w:rsid w:val="009C1ED7"/>
    <w:rsid w:val="009C3A87"/>
    <w:rsid w:val="009C4242"/>
    <w:rsid w:val="009C5D21"/>
    <w:rsid w:val="009C5D5C"/>
    <w:rsid w:val="009C66AC"/>
    <w:rsid w:val="009C6A7C"/>
    <w:rsid w:val="009C6B77"/>
    <w:rsid w:val="009D0B0E"/>
    <w:rsid w:val="009D10A2"/>
    <w:rsid w:val="009D1649"/>
    <w:rsid w:val="009D225A"/>
    <w:rsid w:val="009D3145"/>
    <w:rsid w:val="009D3498"/>
    <w:rsid w:val="009D37C1"/>
    <w:rsid w:val="009D3E72"/>
    <w:rsid w:val="009D4188"/>
    <w:rsid w:val="009D5218"/>
    <w:rsid w:val="009D6A71"/>
    <w:rsid w:val="009D6E12"/>
    <w:rsid w:val="009D756D"/>
    <w:rsid w:val="009E023A"/>
    <w:rsid w:val="009E03BE"/>
    <w:rsid w:val="009E0BE0"/>
    <w:rsid w:val="009E12F5"/>
    <w:rsid w:val="009E1D6A"/>
    <w:rsid w:val="009E40BA"/>
    <w:rsid w:val="009E5F90"/>
    <w:rsid w:val="009E6FF0"/>
    <w:rsid w:val="009E7B8C"/>
    <w:rsid w:val="009F00E4"/>
    <w:rsid w:val="009F05BD"/>
    <w:rsid w:val="009F070C"/>
    <w:rsid w:val="009F07F3"/>
    <w:rsid w:val="009F080D"/>
    <w:rsid w:val="009F0C1C"/>
    <w:rsid w:val="009F1749"/>
    <w:rsid w:val="009F1EAC"/>
    <w:rsid w:val="009F21DC"/>
    <w:rsid w:val="009F291F"/>
    <w:rsid w:val="009F2E91"/>
    <w:rsid w:val="009F41D0"/>
    <w:rsid w:val="009F518E"/>
    <w:rsid w:val="009F59C8"/>
    <w:rsid w:val="009F655E"/>
    <w:rsid w:val="009F709D"/>
    <w:rsid w:val="00A01282"/>
    <w:rsid w:val="00A01524"/>
    <w:rsid w:val="00A0187B"/>
    <w:rsid w:val="00A02718"/>
    <w:rsid w:val="00A037B2"/>
    <w:rsid w:val="00A03D7A"/>
    <w:rsid w:val="00A03D83"/>
    <w:rsid w:val="00A0555C"/>
    <w:rsid w:val="00A0632F"/>
    <w:rsid w:val="00A07766"/>
    <w:rsid w:val="00A10E35"/>
    <w:rsid w:val="00A113C8"/>
    <w:rsid w:val="00A11E8B"/>
    <w:rsid w:val="00A12C70"/>
    <w:rsid w:val="00A12CC1"/>
    <w:rsid w:val="00A144D2"/>
    <w:rsid w:val="00A17836"/>
    <w:rsid w:val="00A20A1E"/>
    <w:rsid w:val="00A21A87"/>
    <w:rsid w:val="00A22871"/>
    <w:rsid w:val="00A23ACC"/>
    <w:rsid w:val="00A2522C"/>
    <w:rsid w:val="00A255B3"/>
    <w:rsid w:val="00A26870"/>
    <w:rsid w:val="00A26B40"/>
    <w:rsid w:val="00A27C6F"/>
    <w:rsid w:val="00A27FE2"/>
    <w:rsid w:val="00A30F37"/>
    <w:rsid w:val="00A3108D"/>
    <w:rsid w:val="00A3173E"/>
    <w:rsid w:val="00A31EE1"/>
    <w:rsid w:val="00A323E5"/>
    <w:rsid w:val="00A3351F"/>
    <w:rsid w:val="00A3362A"/>
    <w:rsid w:val="00A34109"/>
    <w:rsid w:val="00A34A1C"/>
    <w:rsid w:val="00A35120"/>
    <w:rsid w:val="00A3554F"/>
    <w:rsid w:val="00A35617"/>
    <w:rsid w:val="00A358C7"/>
    <w:rsid w:val="00A36385"/>
    <w:rsid w:val="00A36E17"/>
    <w:rsid w:val="00A37DDA"/>
    <w:rsid w:val="00A37F6C"/>
    <w:rsid w:val="00A40971"/>
    <w:rsid w:val="00A41AF9"/>
    <w:rsid w:val="00A422F2"/>
    <w:rsid w:val="00A44691"/>
    <w:rsid w:val="00A45EAE"/>
    <w:rsid w:val="00A469FC"/>
    <w:rsid w:val="00A509C4"/>
    <w:rsid w:val="00A50E2C"/>
    <w:rsid w:val="00A51DB6"/>
    <w:rsid w:val="00A5290F"/>
    <w:rsid w:val="00A541BD"/>
    <w:rsid w:val="00A555BD"/>
    <w:rsid w:val="00A55C25"/>
    <w:rsid w:val="00A55D93"/>
    <w:rsid w:val="00A56F53"/>
    <w:rsid w:val="00A5750C"/>
    <w:rsid w:val="00A57DE0"/>
    <w:rsid w:val="00A607E3"/>
    <w:rsid w:val="00A60A9F"/>
    <w:rsid w:val="00A60BDE"/>
    <w:rsid w:val="00A62132"/>
    <w:rsid w:val="00A62585"/>
    <w:rsid w:val="00A625F9"/>
    <w:rsid w:val="00A62798"/>
    <w:rsid w:val="00A637B2"/>
    <w:rsid w:val="00A63DA6"/>
    <w:rsid w:val="00A67D34"/>
    <w:rsid w:val="00A67FB8"/>
    <w:rsid w:val="00A70221"/>
    <w:rsid w:val="00A7030A"/>
    <w:rsid w:val="00A70BF5"/>
    <w:rsid w:val="00A70C15"/>
    <w:rsid w:val="00A71A6B"/>
    <w:rsid w:val="00A72A24"/>
    <w:rsid w:val="00A73C94"/>
    <w:rsid w:val="00A75CB1"/>
    <w:rsid w:val="00A75D10"/>
    <w:rsid w:val="00A76A03"/>
    <w:rsid w:val="00A77538"/>
    <w:rsid w:val="00A82F77"/>
    <w:rsid w:val="00A83424"/>
    <w:rsid w:val="00A83E3E"/>
    <w:rsid w:val="00A84E93"/>
    <w:rsid w:val="00A854D6"/>
    <w:rsid w:val="00A858D4"/>
    <w:rsid w:val="00A864C6"/>
    <w:rsid w:val="00A86DC1"/>
    <w:rsid w:val="00A87217"/>
    <w:rsid w:val="00A87C85"/>
    <w:rsid w:val="00A90165"/>
    <w:rsid w:val="00A90673"/>
    <w:rsid w:val="00A90EC8"/>
    <w:rsid w:val="00A91678"/>
    <w:rsid w:val="00A91ABA"/>
    <w:rsid w:val="00A91DEC"/>
    <w:rsid w:val="00A92EA0"/>
    <w:rsid w:val="00A9331C"/>
    <w:rsid w:val="00A93A69"/>
    <w:rsid w:val="00A93B82"/>
    <w:rsid w:val="00A94587"/>
    <w:rsid w:val="00A94E97"/>
    <w:rsid w:val="00A951A1"/>
    <w:rsid w:val="00A95601"/>
    <w:rsid w:val="00A95B14"/>
    <w:rsid w:val="00A96C94"/>
    <w:rsid w:val="00A970DB"/>
    <w:rsid w:val="00AA0242"/>
    <w:rsid w:val="00AA0A65"/>
    <w:rsid w:val="00AA3571"/>
    <w:rsid w:val="00AA3844"/>
    <w:rsid w:val="00AA4859"/>
    <w:rsid w:val="00AA500B"/>
    <w:rsid w:val="00AA595B"/>
    <w:rsid w:val="00AA671B"/>
    <w:rsid w:val="00AA6EA2"/>
    <w:rsid w:val="00AA73FD"/>
    <w:rsid w:val="00AB06DA"/>
    <w:rsid w:val="00AB2671"/>
    <w:rsid w:val="00AB281F"/>
    <w:rsid w:val="00AB39D0"/>
    <w:rsid w:val="00AB4609"/>
    <w:rsid w:val="00AB58D0"/>
    <w:rsid w:val="00AB5BB8"/>
    <w:rsid w:val="00AB5BBD"/>
    <w:rsid w:val="00AB7359"/>
    <w:rsid w:val="00AB74EC"/>
    <w:rsid w:val="00AB75D0"/>
    <w:rsid w:val="00AB7D4A"/>
    <w:rsid w:val="00AC0586"/>
    <w:rsid w:val="00AC073A"/>
    <w:rsid w:val="00AC159E"/>
    <w:rsid w:val="00AC1A9A"/>
    <w:rsid w:val="00AC2E85"/>
    <w:rsid w:val="00AC503D"/>
    <w:rsid w:val="00AC56A4"/>
    <w:rsid w:val="00AC5B17"/>
    <w:rsid w:val="00AC6145"/>
    <w:rsid w:val="00AC6FB6"/>
    <w:rsid w:val="00AC7371"/>
    <w:rsid w:val="00AD0864"/>
    <w:rsid w:val="00AD09A6"/>
    <w:rsid w:val="00AD111B"/>
    <w:rsid w:val="00AD128D"/>
    <w:rsid w:val="00AD1681"/>
    <w:rsid w:val="00AD1BC8"/>
    <w:rsid w:val="00AD2738"/>
    <w:rsid w:val="00AD330B"/>
    <w:rsid w:val="00AD3373"/>
    <w:rsid w:val="00AD35A0"/>
    <w:rsid w:val="00AD3D56"/>
    <w:rsid w:val="00AD3F2C"/>
    <w:rsid w:val="00AD4890"/>
    <w:rsid w:val="00AD4B52"/>
    <w:rsid w:val="00AD4B7E"/>
    <w:rsid w:val="00AD4CC9"/>
    <w:rsid w:val="00AD50F5"/>
    <w:rsid w:val="00AD6DBC"/>
    <w:rsid w:val="00AD6F91"/>
    <w:rsid w:val="00AD7640"/>
    <w:rsid w:val="00AD7767"/>
    <w:rsid w:val="00AE0122"/>
    <w:rsid w:val="00AE069C"/>
    <w:rsid w:val="00AE1E0E"/>
    <w:rsid w:val="00AE2C50"/>
    <w:rsid w:val="00AE2D89"/>
    <w:rsid w:val="00AE2FB6"/>
    <w:rsid w:val="00AE2FE4"/>
    <w:rsid w:val="00AE35FF"/>
    <w:rsid w:val="00AE5068"/>
    <w:rsid w:val="00AE6ACF"/>
    <w:rsid w:val="00AE772B"/>
    <w:rsid w:val="00AE7978"/>
    <w:rsid w:val="00AE7DBF"/>
    <w:rsid w:val="00AF08AE"/>
    <w:rsid w:val="00AF2953"/>
    <w:rsid w:val="00AF2FCD"/>
    <w:rsid w:val="00AF3DBA"/>
    <w:rsid w:val="00AF3E05"/>
    <w:rsid w:val="00AF4232"/>
    <w:rsid w:val="00AF4F6D"/>
    <w:rsid w:val="00AF54A8"/>
    <w:rsid w:val="00AF5F2E"/>
    <w:rsid w:val="00AF7495"/>
    <w:rsid w:val="00AF7E36"/>
    <w:rsid w:val="00B00C15"/>
    <w:rsid w:val="00B01A61"/>
    <w:rsid w:val="00B01CC6"/>
    <w:rsid w:val="00B03084"/>
    <w:rsid w:val="00B04EF3"/>
    <w:rsid w:val="00B06235"/>
    <w:rsid w:val="00B06B5C"/>
    <w:rsid w:val="00B1008D"/>
    <w:rsid w:val="00B11395"/>
    <w:rsid w:val="00B11629"/>
    <w:rsid w:val="00B118A6"/>
    <w:rsid w:val="00B129E4"/>
    <w:rsid w:val="00B131BF"/>
    <w:rsid w:val="00B1325D"/>
    <w:rsid w:val="00B140A1"/>
    <w:rsid w:val="00B153C8"/>
    <w:rsid w:val="00B15FD0"/>
    <w:rsid w:val="00B1627A"/>
    <w:rsid w:val="00B16B23"/>
    <w:rsid w:val="00B212B3"/>
    <w:rsid w:val="00B21ED1"/>
    <w:rsid w:val="00B2326B"/>
    <w:rsid w:val="00B233DD"/>
    <w:rsid w:val="00B249DF"/>
    <w:rsid w:val="00B24C0A"/>
    <w:rsid w:val="00B24E5E"/>
    <w:rsid w:val="00B24EE4"/>
    <w:rsid w:val="00B2510F"/>
    <w:rsid w:val="00B2525A"/>
    <w:rsid w:val="00B26D49"/>
    <w:rsid w:val="00B26D5A"/>
    <w:rsid w:val="00B27535"/>
    <w:rsid w:val="00B3052B"/>
    <w:rsid w:val="00B3185E"/>
    <w:rsid w:val="00B33033"/>
    <w:rsid w:val="00B3354D"/>
    <w:rsid w:val="00B34356"/>
    <w:rsid w:val="00B34C36"/>
    <w:rsid w:val="00B355B0"/>
    <w:rsid w:val="00B35F83"/>
    <w:rsid w:val="00B36D96"/>
    <w:rsid w:val="00B37B8B"/>
    <w:rsid w:val="00B40DD9"/>
    <w:rsid w:val="00B41942"/>
    <w:rsid w:val="00B42D9A"/>
    <w:rsid w:val="00B42E24"/>
    <w:rsid w:val="00B431B5"/>
    <w:rsid w:val="00B47F87"/>
    <w:rsid w:val="00B500C7"/>
    <w:rsid w:val="00B52B33"/>
    <w:rsid w:val="00B53288"/>
    <w:rsid w:val="00B543D0"/>
    <w:rsid w:val="00B54445"/>
    <w:rsid w:val="00B56E39"/>
    <w:rsid w:val="00B61CCD"/>
    <w:rsid w:val="00B624CB"/>
    <w:rsid w:val="00B62CEA"/>
    <w:rsid w:val="00B63C73"/>
    <w:rsid w:val="00B6403E"/>
    <w:rsid w:val="00B64743"/>
    <w:rsid w:val="00B65DC1"/>
    <w:rsid w:val="00B66366"/>
    <w:rsid w:val="00B67887"/>
    <w:rsid w:val="00B67A47"/>
    <w:rsid w:val="00B67DE2"/>
    <w:rsid w:val="00B701EC"/>
    <w:rsid w:val="00B70427"/>
    <w:rsid w:val="00B70805"/>
    <w:rsid w:val="00B71F96"/>
    <w:rsid w:val="00B72E21"/>
    <w:rsid w:val="00B73175"/>
    <w:rsid w:val="00B7351F"/>
    <w:rsid w:val="00B73A53"/>
    <w:rsid w:val="00B73DDB"/>
    <w:rsid w:val="00B7464C"/>
    <w:rsid w:val="00B74A38"/>
    <w:rsid w:val="00B74B53"/>
    <w:rsid w:val="00B75026"/>
    <w:rsid w:val="00B75630"/>
    <w:rsid w:val="00B75FAC"/>
    <w:rsid w:val="00B76816"/>
    <w:rsid w:val="00B76C5B"/>
    <w:rsid w:val="00B80925"/>
    <w:rsid w:val="00B8307A"/>
    <w:rsid w:val="00B836B9"/>
    <w:rsid w:val="00B84CF0"/>
    <w:rsid w:val="00B84E2B"/>
    <w:rsid w:val="00B86194"/>
    <w:rsid w:val="00B86236"/>
    <w:rsid w:val="00B86429"/>
    <w:rsid w:val="00B877CD"/>
    <w:rsid w:val="00B9000A"/>
    <w:rsid w:val="00B9011D"/>
    <w:rsid w:val="00B912DE"/>
    <w:rsid w:val="00B91466"/>
    <w:rsid w:val="00B94455"/>
    <w:rsid w:val="00B946FA"/>
    <w:rsid w:val="00B94839"/>
    <w:rsid w:val="00B96BF5"/>
    <w:rsid w:val="00B9739C"/>
    <w:rsid w:val="00BA02E5"/>
    <w:rsid w:val="00BA040F"/>
    <w:rsid w:val="00BA0AA4"/>
    <w:rsid w:val="00BA2E3D"/>
    <w:rsid w:val="00BA2EC3"/>
    <w:rsid w:val="00BA3F16"/>
    <w:rsid w:val="00BA40CF"/>
    <w:rsid w:val="00BA41B4"/>
    <w:rsid w:val="00BA4999"/>
    <w:rsid w:val="00BA630D"/>
    <w:rsid w:val="00BA69A5"/>
    <w:rsid w:val="00BA7E19"/>
    <w:rsid w:val="00BB059A"/>
    <w:rsid w:val="00BB0CF2"/>
    <w:rsid w:val="00BB1F52"/>
    <w:rsid w:val="00BB34F3"/>
    <w:rsid w:val="00BB38D2"/>
    <w:rsid w:val="00BB446A"/>
    <w:rsid w:val="00BB57C0"/>
    <w:rsid w:val="00BB6316"/>
    <w:rsid w:val="00BC0DB5"/>
    <w:rsid w:val="00BC28D1"/>
    <w:rsid w:val="00BC31C4"/>
    <w:rsid w:val="00BC35F6"/>
    <w:rsid w:val="00BC53D6"/>
    <w:rsid w:val="00BC5766"/>
    <w:rsid w:val="00BC5EC1"/>
    <w:rsid w:val="00BC5FD1"/>
    <w:rsid w:val="00BC62EF"/>
    <w:rsid w:val="00BC664D"/>
    <w:rsid w:val="00BC6EFE"/>
    <w:rsid w:val="00BC75D7"/>
    <w:rsid w:val="00BD01B1"/>
    <w:rsid w:val="00BD0361"/>
    <w:rsid w:val="00BD1BDB"/>
    <w:rsid w:val="00BD1DC7"/>
    <w:rsid w:val="00BD4B47"/>
    <w:rsid w:val="00BD5D21"/>
    <w:rsid w:val="00BD63C2"/>
    <w:rsid w:val="00BD7017"/>
    <w:rsid w:val="00BD7657"/>
    <w:rsid w:val="00BD7E68"/>
    <w:rsid w:val="00BE0592"/>
    <w:rsid w:val="00BE05C2"/>
    <w:rsid w:val="00BE1119"/>
    <w:rsid w:val="00BE18FF"/>
    <w:rsid w:val="00BE1CFA"/>
    <w:rsid w:val="00BE24A2"/>
    <w:rsid w:val="00BE304E"/>
    <w:rsid w:val="00BE3054"/>
    <w:rsid w:val="00BE3A1D"/>
    <w:rsid w:val="00BE4152"/>
    <w:rsid w:val="00BE4CD6"/>
    <w:rsid w:val="00BE6111"/>
    <w:rsid w:val="00BE648A"/>
    <w:rsid w:val="00BE6F87"/>
    <w:rsid w:val="00BE796E"/>
    <w:rsid w:val="00BF0F1A"/>
    <w:rsid w:val="00BF1A4E"/>
    <w:rsid w:val="00BF1A51"/>
    <w:rsid w:val="00BF2094"/>
    <w:rsid w:val="00BF2357"/>
    <w:rsid w:val="00BF27E4"/>
    <w:rsid w:val="00BF34BA"/>
    <w:rsid w:val="00BF3BF3"/>
    <w:rsid w:val="00BF505E"/>
    <w:rsid w:val="00BF547E"/>
    <w:rsid w:val="00BF6170"/>
    <w:rsid w:val="00BF6866"/>
    <w:rsid w:val="00BF6D7D"/>
    <w:rsid w:val="00BF7505"/>
    <w:rsid w:val="00BF7D5A"/>
    <w:rsid w:val="00C018B9"/>
    <w:rsid w:val="00C01B25"/>
    <w:rsid w:val="00C01EBC"/>
    <w:rsid w:val="00C020E5"/>
    <w:rsid w:val="00C02377"/>
    <w:rsid w:val="00C03215"/>
    <w:rsid w:val="00C03264"/>
    <w:rsid w:val="00C0495F"/>
    <w:rsid w:val="00C05B46"/>
    <w:rsid w:val="00C06613"/>
    <w:rsid w:val="00C10393"/>
    <w:rsid w:val="00C10981"/>
    <w:rsid w:val="00C1156E"/>
    <w:rsid w:val="00C11DEA"/>
    <w:rsid w:val="00C11E2A"/>
    <w:rsid w:val="00C125C0"/>
    <w:rsid w:val="00C1284E"/>
    <w:rsid w:val="00C13463"/>
    <w:rsid w:val="00C134BC"/>
    <w:rsid w:val="00C142F8"/>
    <w:rsid w:val="00C14A6B"/>
    <w:rsid w:val="00C14B4B"/>
    <w:rsid w:val="00C15578"/>
    <w:rsid w:val="00C155A4"/>
    <w:rsid w:val="00C1635E"/>
    <w:rsid w:val="00C168D5"/>
    <w:rsid w:val="00C16FE0"/>
    <w:rsid w:val="00C20863"/>
    <w:rsid w:val="00C20A12"/>
    <w:rsid w:val="00C21B9B"/>
    <w:rsid w:val="00C21D60"/>
    <w:rsid w:val="00C234AD"/>
    <w:rsid w:val="00C23C71"/>
    <w:rsid w:val="00C242DA"/>
    <w:rsid w:val="00C269D7"/>
    <w:rsid w:val="00C26E8B"/>
    <w:rsid w:val="00C30250"/>
    <w:rsid w:val="00C309F7"/>
    <w:rsid w:val="00C30DDC"/>
    <w:rsid w:val="00C31264"/>
    <w:rsid w:val="00C31816"/>
    <w:rsid w:val="00C31CB8"/>
    <w:rsid w:val="00C329EA"/>
    <w:rsid w:val="00C33C8E"/>
    <w:rsid w:val="00C343DD"/>
    <w:rsid w:val="00C36468"/>
    <w:rsid w:val="00C40943"/>
    <w:rsid w:val="00C42FFF"/>
    <w:rsid w:val="00C436EC"/>
    <w:rsid w:val="00C44EA2"/>
    <w:rsid w:val="00C458E0"/>
    <w:rsid w:val="00C45A75"/>
    <w:rsid w:val="00C46295"/>
    <w:rsid w:val="00C479D3"/>
    <w:rsid w:val="00C47F14"/>
    <w:rsid w:val="00C51366"/>
    <w:rsid w:val="00C5219B"/>
    <w:rsid w:val="00C524AC"/>
    <w:rsid w:val="00C526FD"/>
    <w:rsid w:val="00C534B7"/>
    <w:rsid w:val="00C559DF"/>
    <w:rsid w:val="00C55A66"/>
    <w:rsid w:val="00C56A73"/>
    <w:rsid w:val="00C56A75"/>
    <w:rsid w:val="00C56C74"/>
    <w:rsid w:val="00C60298"/>
    <w:rsid w:val="00C61238"/>
    <w:rsid w:val="00C61976"/>
    <w:rsid w:val="00C61D00"/>
    <w:rsid w:val="00C625B5"/>
    <w:rsid w:val="00C6282B"/>
    <w:rsid w:val="00C62854"/>
    <w:rsid w:val="00C62886"/>
    <w:rsid w:val="00C62E95"/>
    <w:rsid w:val="00C63E6D"/>
    <w:rsid w:val="00C6451B"/>
    <w:rsid w:val="00C64632"/>
    <w:rsid w:val="00C64A6C"/>
    <w:rsid w:val="00C67333"/>
    <w:rsid w:val="00C67F44"/>
    <w:rsid w:val="00C703D2"/>
    <w:rsid w:val="00C705DE"/>
    <w:rsid w:val="00C706E2"/>
    <w:rsid w:val="00C70721"/>
    <w:rsid w:val="00C7093B"/>
    <w:rsid w:val="00C70B32"/>
    <w:rsid w:val="00C71B2C"/>
    <w:rsid w:val="00C727F2"/>
    <w:rsid w:val="00C73D39"/>
    <w:rsid w:val="00C75258"/>
    <w:rsid w:val="00C7554F"/>
    <w:rsid w:val="00C75564"/>
    <w:rsid w:val="00C75C8B"/>
    <w:rsid w:val="00C76FE2"/>
    <w:rsid w:val="00C7788A"/>
    <w:rsid w:val="00C778CE"/>
    <w:rsid w:val="00C8038F"/>
    <w:rsid w:val="00C81336"/>
    <w:rsid w:val="00C8277D"/>
    <w:rsid w:val="00C82B74"/>
    <w:rsid w:val="00C82C73"/>
    <w:rsid w:val="00C8311E"/>
    <w:rsid w:val="00C831FD"/>
    <w:rsid w:val="00C8358B"/>
    <w:rsid w:val="00C83EBC"/>
    <w:rsid w:val="00C83F99"/>
    <w:rsid w:val="00C83FFF"/>
    <w:rsid w:val="00C84597"/>
    <w:rsid w:val="00C85706"/>
    <w:rsid w:val="00C85B2F"/>
    <w:rsid w:val="00C85DD9"/>
    <w:rsid w:val="00C8606E"/>
    <w:rsid w:val="00C86671"/>
    <w:rsid w:val="00C86E28"/>
    <w:rsid w:val="00C871B6"/>
    <w:rsid w:val="00C87BBB"/>
    <w:rsid w:val="00C90C61"/>
    <w:rsid w:val="00C9150B"/>
    <w:rsid w:val="00C9151F"/>
    <w:rsid w:val="00C91E31"/>
    <w:rsid w:val="00C92275"/>
    <w:rsid w:val="00C92793"/>
    <w:rsid w:val="00C9350E"/>
    <w:rsid w:val="00C935F1"/>
    <w:rsid w:val="00C946EA"/>
    <w:rsid w:val="00C94CBA"/>
    <w:rsid w:val="00C95205"/>
    <w:rsid w:val="00C9556A"/>
    <w:rsid w:val="00C962D5"/>
    <w:rsid w:val="00C963F3"/>
    <w:rsid w:val="00C96A49"/>
    <w:rsid w:val="00C977CD"/>
    <w:rsid w:val="00C97845"/>
    <w:rsid w:val="00C97DB9"/>
    <w:rsid w:val="00CA2898"/>
    <w:rsid w:val="00CA31AD"/>
    <w:rsid w:val="00CA3D3C"/>
    <w:rsid w:val="00CA4D61"/>
    <w:rsid w:val="00CA73FC"/>
    <w:rsid w:val="00CB014C"/>
    <w:rsid w:val="00CB08D7"/>
    <w:rsid w:val="00CB1142"/>
    <w:rsid w:val="00CB1D1E"/>
    <w:rsid w:val="00CB42F6"/>
    <w:rsid w:val="00CB48DE"/>
    <w:rsid w:val="00CB4E9A"/>
    <w:rsid w:val="00CB507B"/>
    <w:rsid w:val="00CB5855"/>
    <w:rsid w:val="00CB614C"/>
    <w:rsid w:val="00CB7447"/>
    <w:rsid w:val="00CC001E"/>
    <w:rsid w:val="00CC0832"/>
    <w:rsid w:val="00CC1221"/>
    <w:rsid w:val="00CC1AEC"/>
    <w:rsid w:val="00CC22D5"/>
    <w:rsid w:val="00CC23F0"/>
    <w:rsid w:val="00CC296A"/>
    <w:rsid w:val="00CC2997"/>
    <w:rsid w:val="00CC2F33"/>
    <w:rsid w:val="00CC3150"/>
    <w:rsid w:val="00CC3719"/>
    <w:rsid w:val="00CC4D5F"/>
    <w:rsid w:val="00CC4EAB"/>
    <w:rsid w:val="00CC7422"/>
    <w:rsid w:val="00CD1C5B"/>
    <w:rsid w:val="00CD2A5E"/>
    <w:rsid w:val="00CD3F3E"/>
    <w:rsid w:val="00CD4748"/>
    <w:rsid w:val="00CD4795"/>
    <w:rsid w:val="00CD4D11"/>
    <w:rsid w:val="00CD5D3B"/>
    <w:rsid w:val="00CD7203"/>
    <w:rsid w:val="00CD7C58"/>
    <w:rsid w:val="00CE0606"/>
    <w:rsid w:val="00CE0918"/>
    <w:rsid w:val="00CE0BB3"/>
    <w:rsid w:val="00CE239F"/>
    <w:rsid w:val="00CE27C7"/>
    <w:rsid w:val="00CE3EC6"/>
    <w:rsid w:val="00CE46CE"/>
    <w:rsid w:val="00CE4F5A"/>
    <w:rsid w:val="00CE5BEC"/>
    <w:rsid w:val="00CE5FE8"/>
    <w:rsid w:val="00CE6192"/>
    <w:rsid w:val="00CE6A53"/>
    <w:rsid w:val="00CE70F6"/>
    <w:rsid w:val="00CE7887"/>
    <w:rsid w:val="00CF0806"/>
    <w:rsid w:val="00CF0B42"/>
    <w:rsid w:val="00CF1432"/>
    <w:rsid w:val="00CF16B0"/>
    <w:rsid w:val="00CF1B39"/>
    <w:rsid w:val="00CF1D76"/>
    <w:rsid w:val="00CF1EAD"/>
    <w:rsid w:val="00CF1FD4"/>
    <w:rsid w:val="00CF3397"/>
    <w:rsid w:val="00CF35AB"/>
    <w:rsid w:val="00CF3832"/>
    <w:rsid w:val="00CF39AF"/>
    <w:rsid w:val="00CF4938"/>
    <w:rsid w:val="00CF5011"/>
    <w:rsid w:val="00CF6488"/>
    <w:rsid w:val="00CF7837"/>
    <w:rsid w:val="00D01047"/>
    <w:rsid w:val="00D01498"/>
    <w:rsid w:val="00D01D3D"/>
    <w:rsid w:val="00D01E01"/>
    <w:rsid w:val="00D02AC9"/>
    <w:rsid w:val="00D03BDD"/>
    <w:rsid w:val="00D04690"/>
    <w:rsid w:val="00D04C86"/>
    <w:rsid w:val="00D04D26"/>
    <w:rsid w:val="00D06A12"/>
    <w:rsid w:val="00D07BCB"/>
    <w:rsid w:val="00D10936"/>
    <w:rsid w:val="00D10DDF"/>
    <w:rsid w:val="00D12F4A"/>
    <w:rsid w:val="00D13335"/>
    <w:rsid w:val="00D138C9"/>
    <w:rsid w:val="00D13A2E"/>
    <w:rsid w:val="00D154F0"/>
    <w:rsid w:val="00D166CB"/>
    <w:rsid w:val="00D16954"/>
    <w:rsid w:val="00D16D9F"/>
    <w:rsid w:val="00D20D61"/>
    <w:rsid w:val="00D22720"/>
    <w:rsid w:val="00D22990"/>
    <w:rsid w:val="00D22C38"/>
    <w:rsid w:val="00D23A08"/>
    <w:rsid w:val="00D23D1C"/>
    <w:rsid w:val="00D243FC"/>
    <w:rsid w:val="00D246E8"/>
    <w:rsid w:val="00D24741"/>
    <w:rsid w:val="00D2779F"/>
    <w:rsid w:val="00D27FF8"/>
    <w:rsid w:val="00D319AF"/>
    <w:rsid w:val="00D31AFC"/>
    <w:rsid w:val="00D31D99"/>
    <w:rsid w:val="00D32160"/>
    <w:rsid w:val="00D3236B"/>
    <w:rsid w:val="00D3288A"/>
    <w:rsid w:val="00D34C65"/>
    <w:rsid w:val="00D35B84"/>
    <w:rsid w:val="00D361D6"/>
    <w:rsid w:val="00D3755C"/>
    <w:rsid w:val="00D405CE"/>
    <w:rsid w:val="00D40699"/>
    <w:rsid w:val="00D41BF4"/>
    <w:rsid w:val="00D42F6E"/>
    <w:rsid w:val="00D43000"/>
    <w:rsid w:val="00D4341B"/>
    <w:rsid w:val="00D43FF0"/>
    <w:rsid w:val="00D45558"/>
    <w:rsid w:val="00D455ED"/>
    <w:rsid w:val="00D45DD8"/>
    <w:rsid w:val="00D46360"/>
    <w:rsid w:val="00D46655"/>
    <w:rsid w:val="00D468BF"/>
    <w:rsid w:val="00D46BAC"/>
    <w:rsid w:val="00D47299"/>
    <w:rsid w:val="00D47F89"/>
    <w:rsid w:val="00D510DF"/>
    <w:rsid w:val="00D5178C"/>
    <w:rsid w:val="00D52D0A"/>
    <w:rsid w:val="00D52F62"/>
    <w:rsid w:val="00D54C88"/>
    <w:rsid w:val="00D54E57"/>
    <w:rsid w:val="00D55801"/>
    <w:rsid w:val="00D56BE0"/>
    <w:rsid w:val="00D57001"/>
    <w:rsid w:val="00D57C6B"/>
    <w:rsid w:val="00D612A2"/>
    <w:rsid w:val="00D627AD"/>
    <w:rsid w:val="00D63B96"/>
    <w:rsid w:val="00D63F24"/>
    <w:rsid w:val="00D63FD0"/>
    <w:rsid w:val="00D65906"/>
    <w:rsid w:val="00D65AD1"/>
    <w:rsid w:val="00D66932"/>
    <w:rsid w:val="00D66EA3"/>
    <w:rsid w:val="00D6708D"/>
    <w:rsid w:val="00D7192A"/>
    <w:rsid w:val="00D74083"/>
    <w:rsid w:val="00D76754"/>
    <w:rsid w:val="00D769F1"/>
    <w:rsid w:val="00D77049"/>
    <w:rsid w:val="00D806F0"/>
    <w:rsid w:val="00D80A94"/>
    <w:rsid w:val="00D80D3F"/>
    <w:rsid w:val="00D80FD2"/>
    <w:rsid w:val="00D83345"/>
    <w:rsid w:val="00D8409E"/>
    <w:rsid w:val="00D8415F"/>
    <w:rsid w:val="00D846D2"/>
    <w:rsid w:val="00D8590B"/>
    <w:rsid w:val="00D85956"/>
    <w:rsid w:val="00D862F6"/>
    <w:rsid w:val="00D86674"/>
    <w:rsid w:val="00D87381"/>
    <w:rsid w:val="00D877D8"/>
    <w:rsid w:val="00D90B84"/>
    <w:rsid w:val="00D91181"/>
    <w:rsid w:val="00D911E9"/>
    <w:rsid w:val="00D91A2B"/>
    <w:rsid w:val="00D92E36"/>
    <w:rsid w:val="00D930F5"/>
    <w:rsid w:val="00D9383F"/>
    <w:rsid w:val="00D946B8"/>
    <w:rsid w:val="00D94A18"/>
    <w:rsid w:val="00D950F7"/>
    <w:rsid w:val="00D95416"/>
    <w:rsid w:val="00D96CF9"/>
    <w:rsid w:val="00D977DC"/>
    <w:rsid w:val="00DA063D"/>
    <w:rsid w:val="00DA1DA7"/>
    <w:rsid w:val="00DA21B3"/>
    <w:rsid w:val="00DA30E2"/>
    <w:rsid w:val="00DA3BDC"/>
    <w:rsid w:val="00DA3CD3"/>
    <w:rsid w:val="00DA410F"/>
    <w:rsid w:val="00DA440D"/>
    <w:rsid w:val="00DA4554"/>
    <w:rsid w:val="00DA48D6"/>
    <w:rsid w:val="00DA5697"/>
    <w:rsid w:val="00DA56CF"/>
    <w:rsid w:val="00DA5AFE"/>
    <w:rsid w:val="00DB09DE"/>
    <w:rsid w:val="00DB14DE"/>
    <w:rsid w:val="00DB1809"/>
    <w:rsid w:val="00DB36F1"/>
    <w:rsid w:val="00DB4369"/>
    <w:rsid w:val="00DB489E"/>
    <w:rsid w:val="00DB559E"/>
    <w:rsid w:val="00DB5F37"/>
    <w:rsid w:val="00DB6520"/>
    <w:rsid w:val="00DB6BE0"/>
    <w:rsid w:val="00DC0940"/>
    <w:rsid w:val="00DC0F33"/>
    <w:rsid w:val="00DC1AB1"/>
    <w:rsid w:val="00DC315F"/>
    <w:rsid w:val="00DC3A6A"/>
    <w:rsid w:val="00DC47B2"/>
    <w:rsid w:val="00DC5550"/>
    <w:rsid w:val="00DC558A"/>
    <w:rsid w:val="00DC5718"/>
    <w:rsid w:val="00DC6034"/>
    <w:rsid w:val="00DC7740"/>
    <w:rsid w:val="00DC784D"/>
    <w:rsid w:val="00DC7985"/>
    <w:rsid w:val="00DC7C2B"/>
    <w:rsid w:val="00DD15F2"/>
    <w:rsid w:val="00DD1C3D"/>
    <w:rsid w:val="00DD2E0E"/>
    <w:rsid w:val="00DD3011"/>
    <w:rsid w:val="00DD3882"/>
    <w:rsid w:val="00DD3D8D"/>
    <w:rsid w:val="00DD50DD"/>
    <w:rsid w:val="00DD54AA"/>
    <w:rsid w:val="00DD57C5"/>
    <w:rsid w:val="00DD66CE"/>
    <w:rsid w:val="00DD6B7E"/>
    <w:rsid w:val="00DD79A7"/>
    <w:rsid w:val="00DD7AFE"/>
    <w:rsid w:val="00DE05BA"/>
    <w:rsid w:val="00DE13AE"/>
    <w:rsid w:val="00DE15AF"/>
    <w:rsid w:val="00DE196A"/>
    <w:rsid w:val="00DE1DE2"/>
    <w:rsid w:val="00DE1E38"/>
    <w:rsid w:val="00DE3417"/>
    <w:rsid w:val="00DE368E"/>
    <w:rsid w:val="00DE3F2B"/>
    <w:rsid w:val="00DE4127"/>
    <w:rsid w:val="00DE4EB6"/>
    <w:rsid w:val="00DE56DD"/>
    <w:rsid w:val="00DE67B5"/>
    <w:rsid w:val="00DE7072"/>
    <w:rsid w:val="00DE7093"/>
    <w:rsid w:val="00DE758B"/>
    <w:rsid w:val="00DE775C"/>
    <w:rsid w:val="00DE7CDA"/>
    <w:rsid w:val="00DF0B5B"/>
    <w:rsid w:val="00DF1E58"/>
    <w:rsid w:val="00DF3330"/>
    <w:rsid w:val="00DF3733"/>
    <w:rsid w:val="00DF444F"/>
    <w:rsid w:val="00DF714F"/>
    <w:rsid w:val="00DF731A"/>
    <w:rsid w:val="00DF7DCF"/>
    <w:rsid w:val="00E00BAE"/>
    <w:rsid w:val="00E00C5F"/>
    <w:rsid w:val="00E01A60"/>
    <w:rsid w:val="00E022A9"/>
    <w:rsid w:val="00E0258C"/>
    <w:rsid w:val="00E034FA"/>
    <w:rsid w:val="00E0378C"/>
    <w:rsid w:val="00E03C86"/>
    <w:rsid w:val="00E04A2A"/>
    <w:rsid w:val="00E11690"/>
    <w:rsid w:val="00E12050"/>
    <w:rsid w:val="00E14D7E"/>
    <w:rsid w:val="00E158B9"/>
    <w:rsid w:val="00E15C2F"/>
    <w:rsid w:val="00E16120"/>
    <w:rsid w:val="00E177BA"/>
    <w:rsid w:val="00E177EE"/>
    <w:rsid w:val="00E17942"/>
    <w:rsid w:val="00E2023A"/>
    <w:rsid w:val="00E22989"/>
    <w:rsid w:val="00E22E71"/>
    <w:rsid w:val="00E232C3"/>
    <w:rsid w:val="00E23C79"/>
    <w:rsid w:val="00E23E3F"/>
    <w:rsid w:val="00E24086"/>
    <w:rsid w:val="00E2464B"/>
    <w:rsid w:val="00E24A81"/>
    <w:rsid w:val="00E25469"/>
    <w:rsid w:val="00E26243"/>
    <w:rsid w:val="00E271AE"/>
    <w:rsid w:val="00E273AF"/>
    <w:rsid w:val="00E33277"/>
    <w:rsid w:val="00E33366"/>
    <w:rsid w:val="00E34CC8"/>
    <w:rsid w:val="00E36E19"/>
    <w:rsid w:val="00E37065"/>
    <w:rsid w:val="00E379C5"/>
    <w:rsid w:val="00E37D69"/>
    <w:rsid w:val="00E40D56"/>
    <w:rsid w:val="00E41137"/>
    <w:rsid w:val="00E41234"/>
    <w:rsid w:val="00E4360E"/>
    <w:rsid w:val="00E4478C"/>
    <w:rsid w:val="00E44864"/>
    <w:rsid w:val="00E44E44"/>
    <w:rsid w:val="00E45099"/>
    <w:rsid w:val="00E45781"/>
    <w:rsid w:val="00E46DBA"/>
    <w:rsid w:val="00E50B7C"/>
    <w:rsid w:val="00E512CE"/>
    <w:rsid w:val="00E51EC1"/>
    <w:rsid w:val="00E52476"/>
    <w:rsid w:val="00E526FC"/>
    <w:rsid w:val="00E5374C"/>
    <w:rsid w:val="00E53E52"/>
    <w:rsid w:val="00E5442E"/>
    <w:rsid w:val="00E544AF"/>
    <w:rsid w:val="00E54A88"/>
    <w:rsid w:val="00E54C32"/>
    <w:rsid w:val="00E54E60"/>
    <w:rsid w:val="00E558F3"/>
    <w:rsid w:val="00E55BB4"/>
    <w:rsid w:val="00E55DB8"/>
    <w:rsid w:val="00E56B4D"/>
    <w:rsid w:val="00E57C1E"/>
    <w:rsid w:val="00E6020F"/>
    <w:rsid w:val="00E605FA"/>
    <w:rsid w:val="00E6252B"/>
    <w:rsid w:val="00E6415B"/>
    <w:rsid w:val="00E643EF"/>
    <w:rsid w:val="00E65C96"/>
    <w:rsid w:val="00E66164"/>
    <w:rsid w:val="00E66CD6"/>
    <w:rsid w:val="00E67970"/>
    <w:rsid w:val="00E67E7F"/>
    <w:rsid w:val="00E702C2"/>
    <w:rsid w:val="00E71F33"/>
    <w:rsid w:val="00E71F54"/>
    <w:rsid w:val="00E72FBC"/>
    <w:rsid w:val="00E73100"/>
    <w:rsid w:val="00E73875"/>
    <w:rsid w:val="00E73A1E"/>
    <w:rsid w:val="00E757DB"/>
    <w:rsid w:val="00E75924"/>
    <w:rsid w:val="00E775AC"/>
    <w:rsid w:val="00E77D87"/>
    <w:rsid w:val="00E80D3A"/>
    <w:rsid w:val="00E81149"/>
    <w:rsid w:val="00E81BCD"/>
    <w:rsid w:val="00E81C64"/>
    <w:rsid w:val="00E81E0C"/>
    <w:rsid w:val="00E81FFA"/>
    <w:rsid w:val="00E82E84"/>
    <w:rsid w:val="00E83D5B"/>
    <w:rsid w:val="00E84327"/>
    <w:rsid w:val="00E86B57"/>
    <w:rsid w:val="00E86D31"/>
    <w:rsid w:val="00E86EC3"/>
    <w:rsid w:val="00E87700"/>
    <w:rsid w:val="00E87AE4"/>
    <w:rsid w:val="00E90A54"/>
    <w:rsid w:val="00E91655"/>
    <w:rsid w:val="00E91B24"/>
    <w:rsid w:val="00E928E5"/>
    <w:rsid w:val="00E96A82"/>
    <w:rsid w:val="00E96BD9"/>
    <w:rsid w:val="00EA1C84"/>
    <w:rsid w:val="00EA3A2D"/>
    <w:rsid w:val="00EA411C"/>
    <w:rsid w:val="00EA4A31"/>
    <w:rsid w:val="00EA66C5"/>
    <w:rsid w:val="00EA6EA6"/>
    <w:rsid w:val="00EA6EDD"/>
    <w:rsid w:val="00EA78E5"/>
    <w:rsid w:val="00EA7960"/>
    <w:rsid w:val="00EA7C58"/>
    <w:rsid w:val="00EA7CBE"/>
    <w:rsid w:val="00EB035D"/>
    <w:rsid w:val="00EB0986"/>
    <w:rsid w:val="00EB19DC"/>
    <w:rsid w:val="00EB2AA5"/>
    <w:rsid w:val="00EB2B3A"/>
    <w:rsid w:val="00EB2C3F"/>
    <w:rsid w:val="00EB3296"/>
    <w:rsid w:val="00EB41F4"/>
    <w:rsid w:val="00EB481F"/>
    <w:rsid w:val="00EB5C66"/>
    <w:rsid w:val="00EB67D8"/>
    <w:rsid w:val="00EB6DED"/>
    <w:rsid w:val="00EB771D"/>
    <w:rsid w:val="00EB778B"/>
    <w:rsid w:val="00EB7F76"/>
    <w:rsid w:val="00EC05AB"/>
    <w:rsid w:val="00EC1D3E"/>
    <w:rsid w:val="00EC25D3"/>
    <w:rsid w:val="00EC270B"/>
    <w:rsid w:val="00EC4033"/>
    <w:rsid w:val="00EC4AE6"/>
    <w:rsid w:val="00EC55AB"/>
    <w:rsid w:val="00EC708C"/>
    <w:rsid w:val="00ED02BC"/>
    <w:rsid w:val="00ED1A10"/>
    <w:rsid w:val="00ED1D53"/>
    <w:rsid w:val="00ED2424"/>
    <w:rsid w:val="00ED2B1E"/>
    <w:rsid w:val="00ED35BF"/>
    <w:rsid w:val="00ED4CD9"/>
    <w:rsid w:val="00ED4E86"/>
    <w:rsid w:val="00ED690A"/>
    <w:rsid w:val="00ED6CD0"/>
    <w:rsid w:val="00ED6E79"/>
    <w:rsid w:val="00ED71DF"/>
    <w:rsid w:val="00ED782C"/>
    <w:rsid w:val="00ED7A26"/>
    <w:rsid w:val="00EE0386"/>
    <w:rsid w:val="00EE0921"/>
    <w:rsid w:val="00EE0AB0"/>
    <w:rsid w:val="00EE0D04"/>
    <w:rsid w:val="00EE1963"/>
    <w:rsid w:val="00EE2CD0"/>
    <w:rsid w:val="00EE3765"/>
    <w:rsid w:val="00EE5875"/>
    <w:rsid w:val="00EE7689"/>
    <w:rsid w:val="00EF032F"/>
    <w:rsid w:val="00EF0534"/>
    <w:rsid w:val="00EF3706"/>
    <w:rsid w:val="00EF4392"/>
    <w:rsid w:val="00EF4E22"/>
    <w:rsid w:val="00EF5935"/>
    <w:rsid w:val="00EF6101"/>
    <w:rsid w:val="00EF6111"/>
    <w:rsid w:val="00EF6541"/>
    <w:rsid w:val="00EF6E94"/>
    <w:rsid w:val="00EF6F49"/>
    <w:rsid w:val="00EF7EB2"/>
    <w:rsid w:val="00EF7EE2"/>
    <w:rsid w:val="00F02037"/>
    <w:rsid w:val="00F02B90"/>
    <w:rsid w:val="00F037BD"/>
    <w:rsid w:val="00F04188"/>
    <w:rsid w:val="00F0419A"/>
    <w:rsid w:val="00F04CAF"/>
    <w:rsid w:val="00F05C1D"/>
    <w:rsid w:val="00F0674B"/>
    <w:rsid w:val="00F06936"/>
    <w:rsid w:val="00F07877"/>
    <w:rsid w:val="00F07D1A"/>
    <w:rsid w:val="00F11C94"/>
    <w:rsid w:val="00F1306E"/>
    <w:rsid w:val="00F137AD"/>
    <w:rsid w:val="00F14351"/>
    <w:rsid w:val="00F15111"/>
    <w:rsid w:val="00F15BE3"/>
    <w:rsid w:val="00F1680C"/>
    <w:rsid w:val="00F16934"/>
    <w:rsid w:val="00F17A5A"/>
    <w:rsid w:val="00F17FEA"/>
    <w:rsid w:val="00F2024D"/>
    <w:rsid w:val="00F20B66"/>
    <w:rsid w:val="00F21AC0"/>
    <w:rsid w:val="00F21E42"/>
    <w:rsid w:val="00F2289B"/>
    <w:rsid w:val="00F22A03"/>
    <w:rsid w:val="00F22AFE"/>
    <w:rsid w:val="00F22B7A"/>
    <w:rsid w:val="00F22F5B"/>
    <w:rsid w:val="00F2327A"/>
    <w:rsid w:val="00F23536"/>
    <w:rsid w:val="00F23773"/>
    <w:rsid w:val="00F2404A"/>
    <w:rsid w:val="00F24419"/>
    <w:rsid w:val="00F25925"/>
    <w:rsid w:val="00F27A38"/>
    <w:rsid w:val="00F27A92"/>
    <w:rsid w:val="00F306B9"/>
    <w:rsid w:val="00F31319"/>
    <w:rsid w:val="00F318C4"/>
    <w:rsid w:val="00F319F8"/>
    <w:rsid w:val="00F31E5C"/>
    <w:rsid w:val="00F32001"/>
    <w:rsid w:val="00F3216E"/>
    <w:rsid w:val="00F322A7"/>
    <w:rsid w:val="00F3251A"/>
    <w:rsid w:val="00F326A0"/>
    <w:rsid w:val="00F334D4"/>
    <w:rsid w:val="00F35245"/>
    <w:rsid w:val="00F35F51"/>
    <w:rsid w:val="00F35F69"/>
    <w:rsid w:val="00F374AB"/>
    <w:rsid w:val="00F37854"/>
    <w:rsid w:val="00F40D50"/>
    <w:rsid w:val="00F412DC"/>
    <w:rsid w:val="00F42876"/>
    <w:rsid w:val="00F4437D"/>
    <w:rsid w:val="00F44B26"/>
    <w:rsid w:val="00F44BEF"/>
    <w:rsid w:val="00F45569"/>
    <w:rsid w:val="00F45778"/>
    <w:rsid w:val="00F45D58"/>
    <w:rsid w:val="00F47009"/>
    <w:rsid w:val="00F473BF"/>
    <w:rsid w:val="00F518CD"/>
    <w:rsid w:val="00F51C71"/>
    <w:rsid w:val="00F532DE"/>
    <w:rsid w:val="00F53E5D"/>
    <w:rsid w:val="00F54609"/>
    <w:rsid w:val="00F54E30"/>
    <w:rsid w:val="00F558E9"/>
    <w:rsid w:val="00F56332"/>
    <w:rsid w:val="00F56FFF"/>
    <w:rsid w:val="00F60935"/>
    <w:rsid w:val="00F60983"/>
    <w:rsid w:val="00F60A71"/>
    <w:rsid w:val="00F6152A"/>
    <w:rsid w:val="00F63903"/>
    <w:rsid w:val="00F66A08"/>
    <w:rsid w:val="00F66AB2"/>
    <w:rsid w:val="00F66B36"/>
    <w:rsid w:val="00F67243"/>
    <w:rsid w:val="00F673D5"/>
    <w:rsid w:val="00F700F7"/>
    <w:rsid w:val="00F7054B"/>
    <w:rsid w:val="00F70815"/>
    <w:rsid w:val="00F72F33"/>
    <w:rsid w:val="00F7387A"/>
    <w:rsid w:val="00F73A34"/>
    <w:rsid w:val="00F7400D"/>
    <w:rsid w:val="00F74418"/>
    <w:rsid w:val="00F75B55"/>
    <w:rsid w:val="00F77153"/>
    <w:rsid w:val="00F775A0"/>
    <w:rsid w:val="00F8148D"/>
    <w:rsid w:val="00F817B5"/>
    <w:rsid w:val="00F81CCC"/>
    <w:rsid w:val="00F82612"/>
    <w:rsid w:val="00F82BE2"/>
    <w:rsid w:val="00F8308A"/>
    <w:rsid w:val="00F8378F"/>
    <w:rsid w:val="00F83F49"/>
    <w:rsid w:val="00F844DC"/>
    <w:rsid w:val="00F85BD3"/>
    <w:rsid w:val="00F85D50"/>
    <w:rsid w:val="00F86140"/>
    <w:rsid w:val="00F86358"/>
    <w:rsid w:val="00F86886"/>
    <w:rsid w:val="00F877C2"/>
    <w:rsid w:val="00F9199B"/>
    <w:rsid w:val="00F91C3C"/>
    <w:rsid w:val="00F9368E"/>
    <w:rsid w:val="00F9372D"/>
    <w:rsid w:val="00F94AF1"/>
    <w:rsid w:val="00F95386"/>
    <w:rsid w:val="00F95520"/>
    <w:rsid w:val="00F96501"/>
    <w:rsid w:val="00F96D97"/>
    <w:rsid w:val="00F97058"/>
    <w:rsid w:val="00F9750D"/>
    <w:rsid w:val="00FA0D80"/>
    <w:rsid w:val="00FA21F5"/>
    <w:rsid w:val="00FA25F6"/>
    <w:rsid w:val="00FA2DE5"/>
    <w:rsid w:val="00FA302C"/>
    <w:rsid w:val="00FA32DE"/>
    <w:rsid w:val="00FA369F"/>
    <w:rsid w:val="00FA3856"/>
    <w:rsid w:val="00FA4E70"/>
    <w:rsid w:val="00FA4FC4"/>
    <w:rsid w:val="00FA76AF"/>
    <w:rsid w:val="00FB1207"/>
    <w:rsid w:val="00FB14CA"/>
    <w:rsid w:val="00FB1B65"/>
    <w:rsid w:val="00FB21E8"/>
    <w:rsid w:val="00FB2DEA"/>
    <w:rsid w:val="00FB3687"/>
    <w:rsid w:val="00FB4333"/>
    <w:rsid w:val="00FB4A2C"/>
    <w:rsid w:val="00FB4DB4"/>
    <w:rsid w:val="00FB5EC7"/>
    <w:rsid w:val="00FB6260"/>
    <w:rsid w:val="00FB6A01"/>
    <w:rsid w:val="00FB7972"/>
    <w:rsid w:val="00FB7F56"/>
    <w:rsid w:val="00FC00CC"/>
    <w:rsid w:val="00FC1855"/>
    <w:rsid w:val="00FC2DB6"/>
    <w:rsid w:val="00FC5403"/>
    <w:rsid w:val="00FC6B62"/>
    <w:rsid w:val="00FC78B4"/>
    <w:rsid w:val="00FD156C"/>
    <w:rsid w:val="00FD2519"/>
    <w:rsid w:val="00FD2524"/>
    <w:rsid w:val="00FD2B1B"/>
    <w:rsid w:val="00FD31B8"/>
    <w:rsid w:val="00FD32A4"/>
    <w:rsid w:val="00FD3F0B"/>
    <w:rsid w:val="00FD4698"/>
    <w:rsid w:val="00FD4861"/>
    <w:rsid w:val="00FD6DF7"/>
    <w:rsid w:val="00FE07E8"/>
    <w:rsid w:val="00FE0907"/>
    <w:rsid w:val="00FE0C5C"/>
    <w:rsid w:val="00FE1530"/>
    <w:rsid w:val="00FE1D47"/>
    <w:rsid w:val="00FE25F1"/>
    <w:rsid w:val="00FE3B6C"/>
    <w:rsid w:val="00FE40FC"/>
    <w:rsid w:val="00FE4CC7"/>
    <w:rsid w:val="00FE6438"/>
    <w:rsid w:val="00FE6482"/>
    <w:rsid w:val="00FE67C2"/>
    <w:rsid w:val="00FE6DDC"/>
    <w:rsid w:val="00FF0C9E"/>
    <w:rsid w:val="00FF1AC0"/>
    <w:rsid w:val="00FF1C2B"/>
    <w:rsid w:val="00FF1CFC"/>
    <w:rsid w:val="00FF2E12"/>
    <w:rsid w:val="00FF45EB"/>
    <w:rsid w:val="00FF64B5"/>
    <w:rsid w:val="00FF6F1B"/>
    <w:rsid w:val="00FF7D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62AD62"/>
  <w15:docId w15:val="{07DF6CFD-939A-49DF-A9DF-F17C7AEBD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6"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6" w:unhideWhenUsed="1" w:qFormat="1"/>
    <w:lsdException w:name="List Bullet 3" w:semiHidden="1" w:uiPriority="36" w:unhideWhenUsed="1" w:qFormat="1"/>
    <w:lsdException w:name="List Bullet 4" w:semiHidden="1" w:uiPriority="36" w:unhideWhenUsed="1"/>
    <w:lsdException w:name="List Bullet 5" w:semiHidden="1" w:uiPriority="36"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7" w:unhideWhenUsed="1" w:qFormat="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6"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059D3"/>
    <w:pPr>
      <w:spacing w:after="200" w:line="276" w:lineRule="auto"/>
    </w:pPr>
    <w:rPr>
      <w:rFonts w:eastAsiaTheme="minorEastAsia"/>
      <w:sz w:val="20"/>
      <w:lang w:eastAsia="ru-RU"/>
    </w:rPr>
  </w:style>
  <w:style w:type="paragraph" w:styleId="1">
    <w:name w:val="heading 1"/>
    <w:basedOn w:val="a0"/>
    <w:next w:val="a0"/>
    <w:link w:val="10"/>
    <w:unhideWhenUsed/>
    <w:qFormat/>
    <w:rsid w:val="000059D3"/>
    <w:pPr>
      <w:keepNext/>
      <w:keepLines/>
      <w:spacing w:before="480" w:after="0"/>
      <w:outlineLvl w:val="0"/>
    </w:pPr>
    <w:rPr>
      <w:rFonts w:asciiTheme="majorHAnsi" w:eastAsiaTheme="majorEastAsia" w:hAnsiTheme="majorHAnsi" w:cstheme="majorBidi"/>
      <w:b/>
      <w:bCs/>
      <w:color w:val="2C6EAB" w:themeColor="accent1" w:themeShade="B5"/>
      <w:sz w:val="28"/>
      <w:szCs w:val="28"/>
    </w:rPr>
  </w:style>
  <w:style w:type="paragraph" w:styleId="21">
    <w:name w:val="heading 2"/>
    <w:basedOn w:val="a0"/>
    <w:next w:val="a0"/>
    <w:link w:val="22"/>
    <w:uiPriority w:val="9"/>
    <w:unhideWhenUsed/>
    <w:rsid w:val="000059D3"/>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0">
    <w:name w:val="heading 3"/>
    <w:basedOn w:val="a0"/>
    <w:next w:val="a0"/>
    <w:link w:val="31"/>
    <w:unhideWhenUsed/>
    <w:qFormat/>
    <w:rsid w:val="000059D3"/>
    <w:pPr>
      <w:keepNext/>
      <w:keepLines/>
      <w:spacing w:before="200" w:after="0"/>
      <w:outlineLvl w:val="2"/>
    </w:pPr>
    <w:rPr>
      <w:rFonts w:asciiTheme="majorHAnsi" w:eastAsiaTheme="majorEastAsia" w:hAnsiTheme="majorHAnsi" w:cstheme="majorBidi"/>
      <w:b/>
      <w:bCs/>
      <w:color w:val="5B9BD5" w:themeColor="accent1"/>
      <w:sz w:val="22"/>
    </w:rPr>
  </w:style>
  <w:style w:type="paragraph" w:styleId="40">
    <w:name w:val="heading 4"/>
    <w:basedOn w:val="a0"/>
    <w:next w:val="a0"/>
    <w:link w:val="41"/>
    <w:uiPriority w:val="9"/>
    <w:semiHidden/>
    <w:unhideWhenUsed/>
    <w:qFormat/>
    <w:rsid w:val="000059D3"/>
    <w:pPr>
      <w:keepNext/>
      <w:keepLines/>
      <w:spacing w:before="200" w:after="0"/>
      <w:outlineLvl w:val="3"/>
    </w:pPr>
    <w:rPr>
      <w:rFonts w:asciiTheme="majorHAnsi" w:eastAsiaTheme="majorEastAsia" w:hAnsiTheme="majorHAnsi" w:cstheme="majorBidi"/>
      <w:b/>
      <w:bCs/>
      <w:i/>
      <w:iCs/>
      <w:color w:val="5B9BD5" w:themeColor="accent1"/>
      <w:sz w:val="22"/>
    </w:rPr>
  </w:style>
  <w:style w:type="paragraph" w:styleId="50">
    <w:name w:val="heading 5"/>
    <w:basedOn w:val="a0"/>
    <w:next w:val="a0"/>
    <w:link w:val="51"/>
    <w:uiPriority w:val="9"/>
    <w:semiHidden/>
    <w:unhideWhenUsed/>
    <w:qFormat/>
    <w:rsid w:val="000059D3"/>
    <w:pPr>
      <w:keepNext/>
      <w:keepLines/>
      <w:spacing w:before="200" w:after="0"/>
      <w:outlineLvl w:val="4"/>
    </w:pPr>
    <w:rPr>
      <w:rFonts w:asciiTheme="majorHAnsi" w:eastAsiaTheme="majorEastAsia" w:hAnsiTheme="majorHAnsi" w:cstheme="majorBidi"/>
      <w:color w:val="1F4D78" w:themeColor="accent1" w:themeShade="7F"/>
      <w:sz w:val="22"/>
    </w:rPr>
  </w:style>
  <w:style w:type="paragraph" w:styleId="6">
    <w:name w:val="heading 6"/>
    <w:basedOn w:val="a0"/>
    <w:next w:val="a0"/>
    <w:link w:val="60"/>
    <w:uiPriority w:val="9"/>
    <w:unhideWhenUsed/>
    <w:qFormat/>
    <w:rsid w:val="000059D3"/>
    <w:pPr>
      <w:keepNext/>
      <w:keepLines/>
      <w:spacing w:before="200" w:after="0"/>
      <w:outlineLvl w:val="5"/>
    </w:pPr>
    <w:rPr>
      <w:rFonts w:asciiTheme="majorHAnsi" w:eastAsiaTheme="majorEastAsia" w:hAnsiTheme="majorHAnsi" w:cstheme="majorBidi"/>
      <w:i/>
      <w:iCs/>
      <w:color w:val="1F4D78" w:themeColor="accent1" w:themeShade="7F"/>
      <w:sz w:val="22"/>
    </w:rPr>
  </w:style>
  <w:style w:type="paragraph" w:styleId="7">
    <w:name w:val="heading 7"/>
    <w:basedOn w:val="a0"/>
    <w:next w:val="a0"/>
    <w:link w:val="70"/>
    <w:uiPriority w:val="9"/>
    <w:unhideWhenUsed/>
    <w:qFormat/>
    <w:rsid w:val="000059D3"/>
    <w:pPr>
      <w:keepNext/>
      <w:keepLines/>
      <w:spacing w:before="200" w:after="0"/>
      <w:outlineLvl w:val="6"/>
    </w:pPr>
    <w:rPr>
      <w:rFonts w:asciiTheme="majorHAnsi" w:eastAsiaTheme="majorEastAsia" w:hAnsiTheme="majorHAnsi" w:cstheme="majorBidi"/>
      <w:i/>
      <w:iCs/>
      <w:color w:val="404040" w:themeColor="text1" w:themeTint="BF"/>
      <w:sz w:val="22"/>
    </w:rPr>
  </w:style>
  <w:style w:type="paragraph" w:styleId="8">
    <w:name w:val="heading 8"/>
    <w:basedOn w:val="a0"/>
    <w:next w:val="a0"/>
    <w:link w:val="80"/>
    <w:uiPriority w:val="9"/>
    <w:semiHidden/>
    <w:unhideWhenUsed/>
    <w:qFormat/>
    <w:rsid w:val="000059D3"/>
    <w:pPr>
      <w:keepNext/>
      <w:keepLines/>
      <w:spacing w:before="200" w:after="0"/>
      <w:outlineLvl w:val="7"/>
    </w:pPr>
    <w:rPr>
      <w:rFonts w:asciiTheme="majorHAnsi" w:eastAsiaTheme="majorEastAsia" w:hAnsiTheme="majorHAnsi" w:cstheme="majorBidi"/>
      <w:color w:val="404040" w:themeColor="text1" w:themeTint="BF"/>
      <w:szCs w:val="20"/>
    </w:rPr>
  </w:style>
  <w:style w:type="paragraph" w:styleId="9">
    <w:name w:val="heading 9"/>
    <w:basedOn w:val="a0"/>
    <w:next w:val="a0"/>
    <w:link w:val="90"/>
    <w:uiPriority w:val="9"/>
    <w:semiHidden/>
    <w:unhideWhenUsed/>
    <w:qFormat/>
    <w:rsid w:val="000059D3"/>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0059D3"/>
    <w:rPr>
      <w:rFonts w:asciiTheme="majorHAnsi" w:eastAsiaTheme="majorEastAsia" w:hAnsiTheme="majorHAnsi" w:cstheme="majorBidi"/>
      <w:b/>
      <w:bCs/>
      <w:color w:val="2C6EAB" w:themeColor="accent1" w:themeShade="B5"/>
      <w:sz w:val="28"/>
      <w:szCs w:val="28"/>
      <w:lang w:eastAsia="ru-RU"/>
    </w:rPr>
  </w:style>
  <w:style w:type="character" w:customStyle="1" w:styleId="22">
    <w:name w:val="Заголовок 2 Знак"/>
    <w:basedOn w:val="a1"/>
    <w:link w:val="21"/>
    <w:uiPriority w:val="9"/>
    <w:rsid w:val="000059D3"/>
    <w:rPr>
      <w:rFonts w:asciiTheme="majorHAnsi" w:eastAsiaTheme="majorEastAsia" w:hAnsiTheme="majorHAnsi" w:cstheme="majorBidi"/>
      <w:b/>
      <w:bCs/>
      <w:color w:val="5B9BD5" w:themeColor="accent1"/>
      <w:sz w:val="26"/>
      <w:szCs w:val="26"/>
      <w:lang w:eastAsia="ru-RU"/>
    </w:rPr>
  </w:style>
  <w:style w:type="character" w:customStyle="1" w:styleId="31">
    <w:name w:val="Заголовок 3 Знак"/>
    <w:basedOn w:val="a1"/>
    <w:link w:val="30"/>
    <w:rsid w:val="000059D3"/>
    <w:rPr>
      <w:rFonts w:asciiTheme="majorHAnsi" w:eastAsiaTheme="majorEastAsia" w:hAnsiTheme="majorHAnsi" w:cstheme="majorBidi"/>
      <w:b/>
      <w:bCs/>
      <w:color w:val="5B9BD5" w:themeColor="accent1"/>
      <w:lang w:eastAsia="ru-RU"/>
    </w:rPr>
  </w:style>
  <w:style w:type="character" w:customStyle="1" w:styleId="41">
    <w:name w:val="Заголовок 4 Знак"/>
    <w:basedOn w:val="a1"/>
    <w:link w:val="40"/>
    <w:uiPriority w:val="9"/>
    <w:semiHidden/>
    <w:rsid w:val="000059D3"/>
    <w:rPr>
      <w:rFonts w:asciiTheme="majorHAnsi" w:eastAsiaTheme="majorEastAsia" w:hAnsiTheme="majorHAnsi" w:cstheme="majorBidi"/>
      <w:b/>
      <w:bCs/>
      <w:i/>
      <w:iCs/>
      <w:color w:val="5B9BD5" w:themeColor="accent1"/>
      <w:lang w:eastAsia="ru-RU"/>
    </w:rPr>
  </w:style>
  <w:style w:type="character" w:customStyle="1" w:styleId="51">
    <w:name w:val="Заголовок 5 Знак"/>
    <w:basedOn w:val="a1"/>
    <w:link w:val="50"/>
    <w:uiPriority w:val="9"/>
    <w:semiHidden/>
    <w:rsid w:val="000059D3"/>
    <w:rPr>
      <w:rFonts w:asciiTheme="majorHAnsi" w:eastAsiaTheme="majorEastAsia" w:hAnsiTheme="majorHAnsi" w:cstheme="majorBidi"/>
      <w:color w:val="1F4D78" w:themeColor="accent1" w:themeShade="7F"/>
      <w:lang w:eastAsia="ru-RU"/>
    </w:rPr>
  </w:style>
  <w:style w:type="character" w:customStyle="1" w:styleId="60">
    <w:name w:val="Заголовок 6 Знак"/>
    <w:basedOn w:val="a1"/>
    <w:link w:val="6"/>
    <w:uiPriority w:val="9"/>
    <w:rsid w:val="000059D3"/>
    <w:rPr>
      <w:rFonts w:asciiTheme="majorHAnsi" w:eastAsiaTheme="majorEastAsia" w:hAnsiTheme="majorHAnsi" w:cstheme="majorBidi"/>
      <w:i/>
      <w:iCs/>
      <w:color w:val="1F4D78" w:themeColor="accent1" w:themeShade="7F"/>
      <w:lang w:eastAsia="ru-RU"/>
    </w:rPr>
  </w:style>
  <w:style w:type="character" w:customStyle="1" w:styleId="70">
    <w:name w:val="Заголовок 7 Знак"/>
    <w:basedOn w:val="a1"/>
    <w:link w:val="7"/>
    <w:uiPriority w:val="9"/>
    <w:rsid w:val="000059D3"/>
    <w:rPr>
      <w:rFonts w:asciiTheme="majorHAnsi" w:eastAsiaTheme="majorEastAsia" w:hAnsiTheme="majorHAnsi" w:cstheme="majorBidi"/>
      <w:i/>
      <w:iCs/>
      <w:color w:val="404040" w:themeColor="text1" w:themeTint="BF"/>
      <w:lang w:eastAsia="ru-RU"/>
    </w:rPr>
  </w:style>
  <w:style w:type="character" w:customStyle="1" w:styleId="80">
    <w:name w:val="Заголовок 8 Знак"/>
    <w:basedOn w:val="a1"/>
    <w:link w:val="8"/>
    <w:uiPriority w:val="9"/>
    <w:semiHidden/>
    <w:rsid w:val="000059D3"/>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1"/>
    <w:link w:val="9"/>
    <w:uiPriority w:val="9"/>
    <w:semiHidden/>
    <w:rsid w:val="000059D3"/>
    <w:rPr>
      <w:rFonts w:asciiTheme="majorHAnsi" w:eastAsiaTheme="majorEastAsia" w:hAnsiTheme="majorHAnsi" w:cstheme="majorBidi"/>
      <w:i/>
      <w:iCs/>
      <w:color w:val="404040" w:themeColor="text1" w:themeTint="BF"/>
      <w:sz w:val="20"/>
      <w:szCs w:val="20"/>
      <w:lang w:eastAsia="ru-RU"/>
    </w:rPr>
  </w:style>
  <w:style w:type="table" w:styleId="a4">
    <w:name w:val="Table Grid"/>
    <w:basedOn w:val="a2"/>
    <w:uiPriority w:val="59"/>
    <w:rsid w:val="000059D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footer"/>
    <w:basedOn w:val="a0"/>
    <w:link w:val="a6"/>
    <w:uiPriority w:val="99"/>
    <w:unhideWhenUsed/>
    <w:rsid w:val="000059D3"/>
    <w:pPr>
      <w:tabs>
        <w:tab w:val="center" w:pos="4320"/>
        <w:tab w:val="right" w:pos="8640"/>
      </w:tabs>
    </w:pPr>
  </w:style>
  <w:style w:type="character" w:customStyle="1" w:styleId="a6">
    <w:name w:val="Нижний колонтитул Знак"/>
    <w:basedOn w:val="a1"/>
    <w:link w:val="a5"/>
    <w:uiPriority w:val="99"/>
    <w:rsid w:val="000059D3"/>
    <w:rPr>
      <w:rFonts w:eastAsiaTheme="minorEastAsia"/>
      <w:sz w:val="20"/>
      <w:lang w:eastAsia="ru-RU"/>
    </w:rPr>
  </w:style>
  <w:style w:type="paragraph" w:styleId="a7">
    <w:name w:val="No Spacing"/>
    <w:basedOn w:val="a0"/>
    <w:link w:val="a8"/>
    <w:uiPriority w:val="99"/>
    <w:qFormat/>
    <w:rsid w:val="000059D3"/>
    <w:pPr>
      <w:spacing w:after="0" w:line="240" w:lineRule="auto"/>
    </w:pPr>
  </w:style>
  <w:style w:type="character" w:customStyle="1" w:styleId="a8">
    <w:name w:val="Без интервала Знак"/>
    <w:basedOn w:val="a1"/>
    <w:link w:val="a7"/>
    <w:uiPriority w:val="99"/>
    <w:rsid w:val="000059D3"/>
    <w:rPr>
      <w:rFonts w:eastAsiaTheme="minorEastAsia"/>
      <w:sz w:val="20"/>
      <w:lang w:eastAsia="ru-RU"/>
    </w:rPr>
  </w:style>
  <w:style w:type="paragraph" w:styleId="a9">
    <w:name w:val="Closing"/>
    <w:basedOn w:val="a0"/>
    <w:link w:val="aa"/>
    <w:uiPriority w:val="7"/>
    <w:unhideWhenUsed/>
    <w:qFormat/>
    <w:rsid w:val="000059D3"/>
    <w:pPr>
      <w:spacing w:before="240" w:after="0"/>
      <w:ind w:right="4320"/>
    </w:pPr>
    <w:rPr>
      <w:sz w:val="22"/>
    </w:rPr>
  </w:style>
  <w:style w:type="character" w:customStyle="1" w:styleId="aa">
    <w:name w:val="Прощание Знак"/>
    <w:basedOn w:val="a1"/>
    <w:link w:val="a9"/>
    <w:uiPriority w:val="7"/>
    <w:rsid w:val="000059D3"/>
    <w:rPr>
      <w:rFonts w:eastAsiaTheme="minorEastAsia"/>
      <w:lang w:eastAsia="ru-RU"/>
    </w:rPr>
  </w:style>
  <w:style w:type="paragraph" w:customStyle="1" w:styleId="ab">
    <w:name w:val="Адрес получателя"/>
    <w:basedOn w:val="a7"/>
    <w:link w:val="ac"/>
    <w:uiPriority w:val="5"/>
    <w:qFormat/>
    <w:rsid w:val="000059D3"/>
    <w:pPr>
      <w:spacing w:before="200" w:after="200" w:line="276" w:lineRule="auto"/>
      <w:contextualSpacing/>
    </w:pPr>
    <w:rPr>
      <w:rFonts w:asciiTheme="majorHAnsi" w:hAnsiTheme="majorHAnsi"/>
      <w:color w:val="ED7D31" w:themeColor="accent2"/>
      <w:sz w:val="18"/>
    </w:rPr>
  </w:style>
  <w:style w:type="paragraph" w:styleId="ad">
    <w:name w:val="Salutation"/>
    <w:basedOn w:val="a0"/>
    <w:next w:val="a0"/>
    <w:link w:val="ae"/>
    <w:uiPriority w:val="6"/>
    <w:unhideWhenUsed/>
    <w:qFormat/>
    <w:rsid w:val="000059D3"/>
    <w:pPr>
      <w:spacing w:before="400" w:after="320" w:line="240" w:lineRule="auto"/>
    </w:pPr>
    <w:rPr>
      <w:b/>
      <w:sz w:val="22"/>
    </w:rPr>
  </w:style>
  <w:style w:type="character" w:customStyle="1" w:styleId="ae">
    <w:name w:val="Приветствие Знак"/>
    <w:basedOn w:val="a1"/>
    <w:link w:val="ad"/>
    <w:uiPriority w:val="6"/>
    <w:rsid w:val="000059D3"/>
    <w:rPr>
      <w:rFonts w:eastAsiaTheme="minorEastAsia"/>
      <w:b/>
      <w:lang w:eastAsia="ru-RU"/>
    </w:rPr>
  </w:style>
  <w:style w:type="paragraph" w:customStyle="1" w:styleId="af">
    <w:name w:val="Обратный адрес"/>
    <w:basedOn w:val="a7"/>
    <w:link w:val="af0"/>
    <w:uiPriority w:val="3"/>
    <w:qFormat/>
    <w:rsid w:val="000059D3"/>
    <w:pPr>
      <w:spacing w:before="200" w:after="200" w:line="276" w:lineRule="auto"/>
      <w:contextualSpacing/>
      <w:jc w:val="right"/>
    </w:pPr>
    <w:rPr>
      <w:rFonts w:asciiTheme="majorHAnsi" w:hAnsiTheme="majorHAnsi"/>
      <w:color w:val="ED7D31" w:themeColor="accent2"/>
      <w:sz w:val="18"/>
      <w:szCs w:val="18"/>
    </w:rPr>
  </w:style>
  <w:style w:type="paragraph" w:customStyle="1" w:styleId="af1">
    <w:name w:val="Имя получателя"/>
    <w:basedOn w:val="ab"/>
    <w:link w:val="af2"/>
    <w:uiPriority w:val="4"/>
    <w:qFormat/>
    <w:rsid w:val="000059D3"/>
    <w:pPr>
      <w:spacing w:before="80"/>
    </w:pPr>
    <w:rPr>
      <w:b/>
      <w:color w:val="2E74B5" w:themeColor="accent1" w:themeShade="BF"/>
      <w:sz w:val="20"/>
    </w:rPr>
  </w:style>
  <w:style w:type="paragraph" w:customStyle="1" w:styleId="af3">
    <w:name w:val="Имя отправителя"/>
    <w:basedOn w:val="af"/>
    <w:link w:val="af4"/>
    <w:uiPriority w:val="2"/>
    <w:qFormat/>
    <w:rsid w:val="000059D3"/>
    <w:rPr>
      <w:b/>
      <w:color w:val="2E74B5" w:themeColor="accent1" w:themeShade="BF"/>
      <w:sz w:val="20"/>
    </w:rPr>
  </w:style>
  <w:style w:type="character" w:customStyle="1" w:styleId="af0">
    <w:name w:val="Адрес отправителя (знак)"/>
    <w:basedOn w:val="a8"/>
    <w:link w:val="af"/>
    <w:uiPriority w:val="3"/>
    <w:rsid w:val="000059D3"/>
    <w:rPr>
      <w:rFonts w:asciiTheme="majorHAnsi" w:eastAsiaTheme="minorEastAsia" w:hAnsiTheme="majorHAnsi"/>
      <w:color w:val="ED7D31" w:themeColor="accent2"/>
      <w:sz w:val="18"/>
      <w:szCs w:val="18"/>
      <w:lang w:eastAsia="ru-RU"/>
    </w:rPr>
  </w:style>
  <w:style w:type="character" w:customStyle="1" w:styleId="af4">
    <w:name w:val="Имя отправителя (знак)"/>
    <w:basedOn w:val="af0"/>
    <w:link w:val="af3"/>
    <w:uiPriority w:val="2"/>
    <w:rsid w:val="000059D3"/>
    <w:rPr>
      <w:rFonts w:asciiTheme="majorHAnsi" w:eastAsiaTheme="minorEastAsia" w:hAnsiTheme="majorHAnsi"/>
      <w:b/>
      <w:color w:val="2E74B5" w:themeColor="accent1" w:themeShade="BF"/>
      <w:sz w:val="20"/>
      <w:szCs w:val="18"/>
      <w:lang w:eastAsia="ru-RU"/>
    </w:rPr>
  </w:style>
  <w:style w:type="character" w:customStyle="1" w:styleId="ac">
    <w:name w:val="Адрес получателя (знак)"/>
    <w:basedOn w:val="a8"/>
    <w:link w:val="ab"/>
    <w:uiPriority w:val="5"/>
    <w:rsid w:val="000059D3"/>
    <w:rPr>
      <w:rFonts w:asciiTheme="majorHAnsi" w:eastAsiaTheme="minorEastAsia" w:hAnsiTheme="majorHAnsi"/>
      <w:color w:val="ED7D31" w:themeColor="accent2"/>
      <w:sz w:val="18"/>
      <w:lang w:eastAsia="ru-RU"/>
    </w:rPr>
  </w:style>
  <w:style w:type="character" w:customStyle="1" w:styleId="af2">
    <w:name w:val="Имя получателя (знак)"/>
    <w:basedOn w:val="ac"/>
    <w:link w:val="af1"/>
    <w:uiPriority w:val="4"/>
    <w:rsid w:val="000059D3"/>
    <w:rPr>
      <w:rFonts w:asciiTheme="majorHAnsi" w:eastAsiaTheme="minorEastAsia" w:hAnsiTheme="majorHAnsi"/>
      <w:b/>
      <w:color w:val="2E74B5" w:themeColor="accent1" w:themeShade="BF"/>
      <w:sz w:val="20"/>
      <w:lang w:eastAsia="ru-RU"/>
    </w:rPr>
  </w:style>
  <w:style w:type="paragraph" w:customStyle="1" w:styleId="af5">
    <w:name w:val="Имя отправителя (в подписи)"/>
    <w:basedOn w:val="a7"/>
    <w:uiPriority w:val="7"/>
    <w:rsid w:val="000059D3"/>
    <w:pPr>
      <w:pBdr>
        <w:top w:val="single" w:sz="4" w:space="1" w:color="5B9BD5" w:themeColor="accent1"/>
      </w:pBdr>
      <w:ind w:right="4320"/>
    </w:pPr>
    <w:rPr>
      <w:b/>
      <w:color w:val="5B9BD5" w:themeColor="accent1"/>
    </w:rPr>
  </w:style>
  <w:style w:type="paragraph" w:styleId="af6">
    <w:name w:val="Signature"/>
    <w:basedOn w:val="a0"/>
    <w:link w:val="af7"/>
    <w:uiPriority w:val="99"/>
    <w:unhideWhenUsed/>
    <w:rsid w:val="000059D3"/>
    <w:pPr>
      <w:spacing w:after="0" w:line="240" w:lineRule="auto"/>
    </w:pPr>
  </w:style>
  <w:style w:type="character" w:customStyle="1" w:styleId="af7">
    <w:name w:val="Подпись Знак"/>
    <w:basedOn w:val="a1"/>
    <w:link w:val="af6"/>
    <w:uiPriority w:val="99"/>
    <w:rsid w:val="000059D3"/>
    <w:rPr>
      <w:rFonts w:eastAsiaTheme="minorEastAsia"/>
      <w:sz w:val="20"/>
      <w:lang w:eastAsia="ru-RU"/>
    </w:rPr>
  </w:style>
  <w:style w:type="paragraph" w:styleId="af8">
    <w:name w:val="Balloon Text"/>
    <w:basedOn w:val="a0"/>
    <w:link w:val="af9"/>
    <w:semiHidden/>
    <w:unhideWhenUsed/>
    <w:rsid w:val="000059D3"/>
    <w:rPr>
      <w:rFonts w:ascii="Tahoma" w:hAnsi="Tahoma" w:cs="Tahoma"/>
      <w:sz w:val="16"/>
      <w:szCs w:val="16"/>
    </w:rPr>
  </w:style>
  <w:style w:type="character" w:customStyle="1" w:styleId="af9">
    <w:name w:val="Текст выноски Знак"/>
    <w:basedOn w:val="a1"/>
    <w:link w:val="af8"/>
    <w:semiHidden/>
    <w:rsid w:val="000059D3"/>
    <w:rPr>
      <w:rFonts w:ascii="Tahoma" w:eastAsiaTheme="minorEastAsia" w:hAnsi="Tahoma" w:cs="Tahoma"/>
      <w:sz w:val="16"/>
      <w:szCs w:val="16"/>
      <w:lang w:eastAsia="ru-RU"/>
    </w:rPr>
  </w:style>
  <w:style w:type="character" w:styleId="afa">
    <w:name w:val="Book Title"/>
    <w:basedOn w:val="a1"/>
    <w:uiPriority w:val="33"/>
    <w:qFormat/>
    <w:rsid w:val="000059D3"/>
    <w:rPr>
      <w:i/>
      <w:iCs/>
      <w:smallCaps/>
      <w:spacing w:val="5"/>
    </w:rPr>
  </w:style>
  <w:style w:type="paragraph" w:styleId="afb">
    <w:name w:val="caption"/>
    <w:basedOn w:val="a0"/>
    <w:next w:val="a0"/>
    <w:uiPriority w:val="35"/>
    <w:semiHidden/>
    <w:unhideWhenUsed/>
    <w:qFormat/>
    <w:rsid w:val="000059D3"/>
    <w:pPr>
      <w:spacing w:line="240" w:lineRule="auto"/>
    </w:pPr>
    <w:rPr>
      <w:b/>
      <w:bCs/>
      <w:color w:val="5B9BD5" w:themeColor="accent1"/>
      <w:sz w:val="18"/>
      <w:szCs w:val="18"/>
    </w:rPr>
  </w:style>
  <w:style w:type="character" w:styleId="afc">
    <w:name w:val="Emphasis"/>
    <w:uiPriority w:val="20"/>
    <w:qFormat/>
    <w:rsid w:val="000059D3"/>
    <w:rPr>
      <w:b/>
      <w:bCs/>
      <w:i/>
      <w:iCs/>
      <w:spacing w:val="10"/>
    </w:rPr>
  </w:style>
  <w:style w:type="paragraph" w:styleId="afd">
    <w:name w:val="header"/>
    <w:basedOn w:val="a0"/>
    <w:link w:val="afe"/>
    <w:unhideWhenUsed/>
    <w:rsid w:val="000059D3"/>
    <w:pPr>
      <w:tabs>
        <w:tab w:val="center" w:pos="4320"/>
        <w:tab w:val="right" w:pos="8640"/>
      </w:tabs>
    </w:pPr>
  </w:style>
  <w:style w:type="character" w:customStyle="1" w:styleId="afe">
    <w:name w:val="Верхний колонтитул Знак"/>
    <w:basedOn w:val="a1"/>
    <w:link w:val="afd"/>
    <w:rsid w:val="000059D3"/>
    <w:rPr>
      <w:rFonts w:eastAsiaTheme="minorEastAsia"/>
      <w:sz w:val="20"/>
      <w:lang w:eastAsia="ru-RU"/>
    </w:rPr>
  </w:style>
  <w:style w:type="character" w:styleId="aff">
    <w:name w:val="Hyperlink"/>
    <w:basedOn w:val="a1"/>
    <w:uiPriority w:val="99"/>
    <w:unhideWhenUsed/>
    <w:rsid w:val="000059D3"/>
    <w:rPr>
      <w:color w:val="0563C1" w:themeColor="hyperlink"/>
      <w:u w:val="single"/>
    </w:rPr>
  </w:style>
  <w:style w:type="character" w:styleId="aff0">
    <w:name w:val="Intense Emphasis"/>
    <w:basedOn w:val="a1"/>
    <w:uiPriority w:val="21"/>
    <w:qFormat/>
    <w:rsid w:val="000059D3"/>
    <w:rPr>
      <w:b/>
      <w:bCs/>
      <w:i/>
      <w:iCs/>
      <w:smallCaps/>
      <w:color w:val="5B9BD5" w:themeColor="accent1"/>
    </w:rPr>
  </w:style>
  <w:style w:type="paragraph" w:styleId="aff1">
    <w:name w:val="Intense Quote"/>
    <w:basedOn w:val="a0"/>
    <w:next w:val="a0"/>
    <w:link w:val="aff2"/>
    <w:uiPriority w:val="30"/>
    <w:qFormat/>
    <w:rsid w:val="000059D3"/>
    <w:pPr>
      <w:pBdr>
        <w:bottom w:val="single" w:sz="4" w:space="4" w:color="5B9BD5" w:themeColor="accent1"/>
      </w:pBdr>
      <w:spacing w:before="320" w:after="480"/>
      <w:ind w:left="936" w:right="936"/>
    </w:pPr>
    <w:rPr>
      <w:b/>
      <w:bCs/>
      <w:i/>
      <w:iCs/>
      <w:color w:val="5B9BD5" w:themeColor="accent1"/>
      <w:sz w:val="22"/>
    </w:rPr>
  </w:style>
  <w:style w:type="character" w:customStyle="1" w:styleId="aff2">
    <w:name w:val="Выделенная цитата Знак"/>
    <w:basedOn w:val="a1"/>
    <w:link w:val="aff1"/>
    <w:uiPriority w:val="30"/>
    <w:rsid w:val="000059D3"/>
    <w:rPr>
      <w:rFonts w:eastAsiaTheme="minorEastAsia"/>
      <w:b/>
      <w:bCs/>
      <w:i/>
      <w:iCs/>
      <w:color w:val="5B9BD5" w:themeColor="accent1"/>
      <w:lang w:eastAsia="ru-RU"/>
    </w:rPr>
  </w:style>
  <w:style w:type="character" w:styleId="aff3">
    <w:name w:val="Intense Reference"/>
    <w:basedOn w:val="a1"/>
    <w:uiPriority w:val="32"/>
    <w:qFormat/>
    <w:rsid w:val="000059D3"/>
    <w:rPr>
      <w:smallCaps/>
      <w:spacing w:val="5"/>
      <w:u w:val="single"/>
    </w:rPr>
  </w:style>
  <w:style w:type="table" w:customStyle="1" w:styleId="B2LightShadingAccent2">
    <w:name w:val="B2 Light Shading Accent 2"/>
    <w:basedOn w:val="a2"/>
    <w:uiPriority w:val="42"/>
    <w:rsid w:val="000059D3"/>
    <w:pPr>
      <w:spacing w:after="0" w:line="240" w:lineRule="auto"/>
    </w:pPr>
    <w:rPr>
      <w:rFonts w:ascii="Arial" w:eastAsiaTheme="minorEastAsia" w:hAnsi="Arial"/>
      <w:color w:val="C45911" w:themeColor="accent2" w:themeShade="BF"/>
      <w:lang w:eastAsia="ru-RU"/>
    </w:rPr>
    <w:tblPr>
      <w:tblStyleRowBandSize w:val="1"/>
      <w:tblStyleColBandSize w:val="1"/>
      <w:tblBorders>
        <w:top w:val="single" w:sz="8" w:space="0" w:color="ED7D31" w:themeColor="accent2"/>
        <w:bottom w:val="single" w:sz="8" w:space="0" w:color="ED7D31" w:themeColor="accent2"/>
      </w:tblBorders>
    </w:tblPr>
    <w:tblStylePr w:type="firstRow">
      <w:rPr>
        <w:b/>
        <w:bCs/>
        <w:color w:val="C45911" w:themeColor="accent2" w:themeShade="BF"/>
      </w:rPr>
      <w:tblPr/>
      <w:tcPr>
        <w:tcBorders>
          <w:top w:val="single" w:sz="8" w:space="0" w:color="ED7D31" w:themeColor="accent2"/>
          <w:left w:val="nil"/>
          <w:bottom w:val="single" w:sz="8" w:space="0" w:color="ED7D31" w:themeColor="accent2"/>
          <w:right w:val="nil"/>
          <w:insideH w:val="nil"/>
          <w:insideV w:val="nil"/>
        </w:tcBorders>
      </w:tcPr>
    </w:tblStylePr>
    <w:tblStylePr w:type="lastRow">
      <w:rPr>
        <w:b/>
        <w:bCs/>
        <w:color w:val="C45911" w:themeColor="accent2" w:themeShade="BF"/>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color w:val="C45911" w:themeColor="accent2" w:themeShade="BF"/>
      </w:rPr>
    </w:tblStylePr>
    <w:tblStylePr w:type="lastCol">
      <w:rPr>
        <w:b/>
        <w:bCs/>
        <w:color w:val="C45911" w:themeColor="accent2" w:themeShade="BF"/>
      </w:rPr>
    </w:tblStylePr>
    <w:tblStylePr w:type="band1Vert">
      <w:tblPr/>
      <w:tcPr>
        <w:tcBorders>
          <w:top w:val="single" w:sz="8" w:space="0" w:color="ED7D31" w:themeColor="accent2"/>
          <w:left w:val="nil"/>
          <w:bottom w:val="single" w:sz="8" w:space="0" w:color="ED7D31" w:themeColor="accent2"/>
          <w:right w:val="nil"/>
          <w:insideH w:val="nil"/>
          <w:insideV w:val="nil"/>
        </w:tcBorders>
        <w:shd w:val="clear" w:color="auto" w:fill="FADECB" w:themeFill="accent2" w:themeFillTint="3F"/>
      </w:tcPr>
    </w:tblStylePr>
    <w:tblStylePr w:type="band1Horz">
      <w:tblPr/>
      <w:tcPr>
        <w:tcBorders>
          <w:top w:val="nil"/>
          <w:left w:val="nil"/>
          <w:bottom w:val="nil"/>
          <w:right w:val="nil"/>
          <w:insideH w:val="nil"/>
          <w:insideV w:val="nil"/>
        </w:tcBorders>
        <w:shd w:val="clear" w:color="auto" w:fill="FADECB" w:themeFill="accent2" w:themeFillTint="3F"/>
      </w:tcPr>
    </w:tblStylePr>
  </w:style>
  <w:style w:type="paragraph" w:styleId="aff4">
    <w:name w:val="List Bullet"/>
    <w:basedOn w:val="a0"/>
    <w:uiPriority w:val="36"/>
    <w:unhideWhenUsed/>
    <w:qFormat/>
    <w:rsid w:val="000059D3"/>
    <w:pPr>
      <w:spacing w:after="120"/>
      <w:ind w:left="360" w:hanging="360"/>
      <w:contextualSpacing/>
    </w:pPr>
  </w:style>
  <w:style w:type="paragraph" w:styleId="20">
    <w:name w:val="List Bullet 2"/>
    <w:basedOn w:val="a0"/>
    <w:uiPriority w:val="36"/>
    <w:unhideWhenUsed/>
    <w:qFormat/>
    <w:rsid w:val="000059D3"/>
    <w:pPr>
      <w:numPr>
        <w:numId w:val="3"/>
      </w:numPr>
      <w:spacing w:after="120"/>
      <w:contextualSpacing/>
    </w:pPr>
  </w:style>
  <w:style w:type="paragraph" w:styleId="3">
    <w:name w:val="List Bullet 3"/>
    <w:basedOn w:val="a0"/>
    <w:uiPriority w:val="36"/>
    <w:unhideWhenUsed/>
    <w:qFormat/>
    <w:rsid w:val="000059D3"/>
    <w:pPr>
      <w:numPr>
        <w:numId w:val="4"/>
      </w:numPr>
      <w:spacing w:after="120"/>
      <w:contextualSpacing/>
    </w:pPr>
  </w:style>
  <w:style w:type="paragraph" w:styleId="4">
    <w:name w:val="List Bullet 4"/>
    <w:basedOn w:val="a0"/>
    <w:uiPriority w:val="36"/>
    <w:semiHidden/>
    <w:unhideWhenUsed/>
    <w:rsid w:val="000059D3"/>
    <w:pPr>
      <w:numPr>
        <w:numId w:val="1"/>
      </w:numPr>
      <w:spacing w:after="120"/>
      <w:contextualSpacing/>
    </w:pPr>
  </w:style>
  <w:style w:type="paragraph" w:styleId="5">
    <w:name w:val="List Bullet 5"/>
    <w:basedOn w:val="a0"/>
    <w:uiPriority w:val="36"/>
    <w:semiHidden/>
    <w:unhideWhenUsed/>
    <w:rsid w:val="000059D3"/>
    <w:pPr>
      <w:numPr>
        <w:numId w:val="2"/>
      </w:numPr>
      <w:spacing w:after="120"/>
      <w:contextualSpacing/>
    </w:pPr>
  </w:style>
  <w:style w:type="paragraph" w:styleId="23">
    <w:name w:val="Quote"/>
    <w:basedOn w:val="a0"/>
    <w:next w:val="a0"/>
    <w:link w:val="24"/>
    <w:uiPriority w:val="29"/>
    <w:qFormat/>
    <w:rsid w:val="000059D3"/>
    <w:rPr>
      <w:i/>
      <w:iCs/>
      <w:color w:val="000000" w:themeColor="text1"/>
      <w:sz w:val="22"/>
    </w:rPr>
  </w:style>
  <w:style w:type="character" w:customStyle="1" w:styleId="24">
    <w:name w:val="Цитата 2 Знак"/>
    <w:basedOn w:val="a1"/>
    <w:link w:val="23"/>
    <w:uiPriority w:val="29"/>
    <w:rsid w:val="000059D3"/>
    <w:rPr>
      <w:rFonts w:eastAsiaTheme="minorEastAsia"/>
      <w:i/>
      <w:iCs/>
      <w:color w:val="000000" w:themeColor="text1"/>
      <w:lang w:eastAsia="ru-RU"/>
    </w:rPr>
  </w:style>
  <w:style w:type="character" w:styleId="aff5">
    <w:name w:val="Strong"/>
    <w:uiPriority w:val="22"/>
    <w:qFormat/>
    <w:rsid w:val="000059D3"/>
    <w:rPr>
      <w:b/>
      <w:bCs/>
    </w:rPr>
  </w:style>
  <w:style w:type="paragraph" w:styleId="aff6">
    <w:name w:val="Subtitle"/>
    <w:basedOn w:val="a0"/>
    <w:link w:val="aff7"/>
    <w:uiPriority w:val="11"/>
    <w:unhideWhenUsed/>
    <w:rsid w:val="000059D3"/>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aff7">
    <w:name w:val="Подзаголовок Знак"/>
    <w:basedOn w:val="a1"/>
    <w:link w:val="aff6"/>
    <w:uiPriority w:val="11"/>
    <w:rsid w:val="000059D3"/>
    <w:rPr>
      <w:rFonts w:asciiTheme="majorHAnsi" w:eastAsiaTheme="majorEastAsia" w:hAnsiTheme="majorHAnsi" w:cstheme="majorBidi"/>
      <w:i/>
      <w:iCs/>
      <w:color w:val="5B9BD5" w:themeColor="accent1"/>
      <w:spacing w:val="15"/>
      <w:sz w:val="24"/>
      <w:szCs w:val="24"/>
      <w:lang w:eastAsia="ru-RU"/>
    </w:rPr>
  </w:style>
  <w:style w:type="character" w:styleId="aff8">
    <w:name w:val="Subtle Emphasis"/>
    <w:basedOn w:val="a1"/>
    <w:uiPriority w:val="19"/>
    <w:qFormat/>
    <w:rsid w:val="000059D3"/>
    <w:rPr>
      <w:i/>
      <w:iCs/>
    </w:rPr>
  </w:style>
  <w:style w:type="character" w:styleId="aff9">
    <w:name w:val="Subtle Reference"/>
    <w:basedOn w:val="a1"/>
    <w:uiPriority w:val="31"/>
    <w:qFormat/>
    <w:rsid w:val="000059D3"/>
    <w:rPr>
      <w:smallCaps/>
    </w:rPr>
  </w:style>
  <w:style w:type="paragraph" w:styleId="affa">
    <w:name w:val="Title"/>
    <w:basedOn w:val="a0"/>
    <w:link w:val="affb"/>
    <w:uiPriority w:val="10"/>
    <w:unhideWhenUsed/>
    <w:rsid w:val="000059D3"/>
    <w:pPr>
      <w:pBdr>
        <w:bottom w:val="single" w:sz="8" w:space="4" w:color="5B9BD5" w:themeColor="accent1"/>
      </w:pBdr>
      <w:spacing w:after="300" w:line="240" w:lineRule="auto"/>
      <w:contextualSpacing/>
    </w:pPr>
    <w:rPr>
      <w:rFonts w:asciiTheme="majorHAnsi" w:eastAsiaTheme="majorEastAsia" w:hAnsiTheme="majorHAnsi" w:cstheme="majorBidi"/>
      <w:color w:val="364354" w:themeColor="text2" w:themeShade="CC"/>
      <w:spacing w:val="5"/>
      <w:kern w:val="28"/>
      <w:sz w:val="52"/>
      <w:szCs w:val="52"/>
    </w:rPr>
  </w:style>
  <w:style w:type="character" w:customStyle="1" w:styleId="affb">
    <w:name w:val="Название Знак"/>
    <w:basedOn w:val="a1"/>
    <w:link w:val="affa"/>
    <w:uiPriority w:val="10"/>
    <w:rsid w:val="000059D3"/>
    <w:rPr>
      <w:rFonts w:asciiTheme="majorHAnsi" w:eastAsiaTheme="majorEastAsia" w:hAnsiTheme="majorHAnsi" w:cstheme="majorBidi"/>
      <w:color w:val="364354" w:themeColor="text2" w:themeShade="CC"/>
      <w:spacing w:val="5"/>
      <w:kern w:val="28"/>
      <w:sz w:val="52"/>
      <w:szCs w:val="52"/>
      <w:lang w:eastAsia="ru-RU"/>
    </w:rPr>
  </w:style>
  <w:style w:type="paragraph" w:styleId="11">
    <w:name w:val="toc 1"/>
    <w:basedOn w:val="a0"/>
    <w:next w:val="a0"/>
    <w:autoRedefine/>
    <w:uiPriority w:val="99"/>
    <w:semiHidden/>
    <w:unhideWhenUsed/>
    <w:rsid w:val="000059D3"/>
    <w:pPr>
      <w:tabs>
        <w:tab w:val="right" w:leader="dot" w:pos="8630"/>
      </w:tabs>
      <w:spacing w:after="40" w:line="240" w:lineRule="auto"/>
    </w:pPr>
    <w:rPr>
      <w:smallCaps/>
      <w:color w:val="ED7D31" w:themeColor="accent2"/>
    </w:rPr>
  </w:style>
  <w:style w:type="paragraph" w:styleId="25">
    <w:name w:val="toc 2"/>
    <w:basedOn w:val="a0"/>
    <w:next w:val="a0"/>
    <w:autoRedefine/>
    <w:uiPriority w:val="99"/>
    <w:semiHidden/>
    <w:unhideWhenUsed/>
    <w:rsid w:val="000059D3"/>
    <w:pPr>
      <w:tabs>
        <w:tab w:val="right" w:leader="dot" w:pos="8630"/>
      </w:tabs>
      <w:spacing w:after="40" w:line="240" w:lineRule="auto"/>
      <w:ind w:left="216"/>
    </w:pPr>
    <w:rPr>
      <w:smallCaps/>
    </w:rPr>
  </w:style>
  <w:style w:type="paragraph" w:styleId="32">
    <w:name w:val="toc 3"/>
    <w:basedOn w:val="a0"/>
    <w:next w:val="a0"/>
    <w:autoRedefine/>
    <w:uiPriority w:val="99"/>
    <w:semiHidden/>
    <w:unhideWhenUsed/>
    <w:rsid w:val="000059D3"/>
    <w:pPr>
      <w:tabs>
        <w:tab w:val="right" w:leader="dot" w:pos="8630"/>
      </w:tabs>
      <w:spacing w:after="40" w:line="240" w:lineRule="auto"/>
      <w:ind w:left="446"/>
    </w:pPr>
    <w:rPr>
      <w:smallCaps/>
    </w:rPr>
  </w:style>
  <w:style w:type="paragraph" w:styleId="42">
    <w:name w:val="toc 4"/>
    <w:basedOn w:val="a0"/>
    <w:next w:val="a0"/>
    <w:autoRedefine/>
    <w:uiPriority w:val="99"/>
    <w:semiHidden/>
    <w:unhideWhenUsed/>
    <w:rsid w:val="000059D3"/>
    <w:pPr>
      <w:tabs>
        <w:tab w:val="right" w:leader="dot" w:pos="8630"/>
      </w:tabs>
      <w:spacing w:after="40" w:line="240" w:lineRule="auto"/>
      <w:ind w:left="662"/>
    </w:pPr>
    <w:rPr>
      <w:smallCaps/>
    </w:rPr>
  </w:style>
  <w:style w:type="paragraph" w:styleId="52">
    <w:name w:val="toc 5"/>
    <w:basedOn w:val="a0"/>
    <w:next w:val="a0"/>
    <w:autoRedefine/>
    <w:uiPriority w:val="99"/>
    <w:semiHidden/>
    <w:unhideWhenUsed/>
    <w:rsid w:val="000059D3"/>
    <w:pPr>
      <w:tabs>
        <w:tab w:val="right" w:leader="dot" w:pos="8630"/>
      </w:tabs>
      <w:spacing w:after="40" w:line="240" w:lineRule="auto"/>
      <w:ind w:left="878"/>
    </w:pPr>
    <w:rPr>
      <w:smallCaps/>
    </w:rPr>
  </w:style>
  <w:style w:type="paragraph" w:styleId="61">
    <w:name w:val="toc 6"/>
    <w:basedOn w:val="a0"/>
    <w:next w:val="a0"/>
    <w:autoRedefine/>
    <w:uiPriority w:val="99"/>
    <w:semiHidden/>
    <w:unhideWhenUsed/>
    <w:rsid w:val="000059D3"/>
    <w:pPr>
      <w:tabs>
        <w:tab w:val="right" w:leader="dot" w:pos="8630"/>
      </w:tabs>
      <w:spacing w:after="40" w:line="240" w:lineRule="auto"/>
      <w:ind w:left="1094"/>
    </w:pPr>
    <w:rPr>
      <w:smallCaps/>
    </w:rPr>
  </w:style>
  <w:style w:type="paragraph" w:styleId="71">
    <w:name w:val="toc 7"/>
    <w:basedOn w:val="a0"/>
    <w:next w:val="a0"/>
    <w:autoRedefine/>
    <w:uiPriority w:val="99"/>
    <w:semiHidden/>
    <w:unhideWhenUsed/>
    <w:rsid w:val="000059D3"/>
    <w:pPr>
      <w:tabs>
        <w:tab w:val="right" w:leader="dot" w:pos="8630"/>
      </w:tabs>
      <w:spacing w:after="40" w:line="240" w:lineRule="auto"/>
      <w:ind w:left="1325"/>
    </w:pPr>
    <w:rPr>
      <w:smallCaps/>
    </w:rPr>
  </w:style>
  <w:style w:type="paragraph" w:styleId="81">
    <w:name w:val="toc 8"/>
    <w:basedOn w:val="a0"/>
    <w:next w:val="a0"/>
    <w:autoRedefine/>
    <w:uiPriority w:val="99"/>
    <w:semiHidden/>
    <w:unhideWhenUsed/>
    <w:rsid w:val="000059D3"/>
    <w:pPr>
      <w:tabs>
        <w:tab w:val="right" w:leader="dot" w:pos="8630"/>
      </w:tabs>
      <w:spacing w:after="40" w:line="240" w:lineRule="auto"/>
      <w:ind w:left="1540"/>
    </w:pPr>
    <w:rPr>
      <w:smallCaps/>
    </w:rPr>
  </w:style>
  <w:style w:type="paragraph" w:styleId="91">
    <w:name w:val="toc 9"/>
    <w:basedOn w:val="a0"/>
    <w:next w:val="a0"/>
    <w:autoRedefine/>
    <w:uiPriority w:val="99"/>
    <w:semiHidden/>
    <w:unhideWhenUsed/>
    <w:rsid w:val="000059D3"/>
    <w:pPr>
      <w:tabs>
        <w:tab w:val="right" w:leader="dot" w:pos="8630"/>
      </w:tabs>
      <w:spacing w:after="40" w:line="240" w:lineRule="auto"/>
      <w:ind w:left="1760"/>
    </w:pPr>
    <w:rPr>
      <w:smallCaps/>
    </w:rPr>
  </w:style>
  <w:style w:type="paragraph" w:customStyle="1" w:styleId="affc">
    <w:name w:val="Верхний колонтитул левой страницы"/>
    <w:basedOn w:val="afd"/>
    <w:uiPriority w:val="35"/>
    <w:semiHidden/>
    <w:unhideWhenUsed/>
    <w:rsid w:val="000059D3"/>
    <w:pPr>
      <w:pBdr>
        <w:bottom w:val="dashed" w:sz="4" w:space="18" w:color="7F7F7F" w:themeColor="text1" w:themeTint="80"/>
      </w:pBdr>
      <w:spacing w:line="396" w:lineRule="auto"/>
    </w:pPr>
    <w:rPr>
      <w:color w:val="7F7F7F" w:themeColor="text1" w:themeTint="80"/>
    </w:rPr>
  </w:style>
  <w:style w:type="paragraph" w:customStyle="1" w:styleId="affd">
    <w:name w:val="Нижний колонтитул левой страницы"/>
    <w:basedOn w:val="a0"/>
    <w:next w:val="a0"/>
    <w:uiPriority w:val="35"/>
    <w:semiHidden/>
    <w:unhideWhenUsed/>
    <w:rsid w:val="000059D3"/>
    <w:pPr>
      <w:pBdr>
        <w:top w:val="dashed" w:sz="4" w:space="18" w:color="7F7F7F" w:themeColor="text1" w:themeTint="80"/>
      </w:pBdr>
      <w:tabs>
        <w:tab w:val="center" w:pos="4320"/>
        <w:tab w:val="right" w:pos="8640"/>
      </w:tabs>
    </w:pPr>
    <w:rPr>
      <w:color w:val="7F7F7F" w:themeColor="text1" w:themeTint="80"/>
      <w:szCs w:val="18"/>
    </w:rPr>
  </w:style>
  <w:style w:type="paragraph" w:customStyle="1" w:styleId="affe">
    <w:name w:val="Нижний колонтитул правой страницы"/>
    <w:basedOn w:val="a5"/>
    <w:uiPriority w:val="35"/>
    <w:unhideWhenUsed/>
    <w:rsid w:val="000059D3"/>
    <w:pPr>
      <w:pBdr>
        <w:top w:val="dashed" w:sz="4" w:space="18" w:color="7F7F7F"/>
      </w:pBdr>
      <w:jc w:val="right"/>
    </w:pPr>
    <w:rPr>
      <w:color w:val="7F7F7F" w:themeColor="text1" w:themeTint="80"/>
      <w:szCs w:val="18"/>
    </w:rPr>
  </w:style>
  <w:style w:type="paragraph" w:customStyle="1" w:styleId="afff">
    <w:name w:val="Верхний колонтитул правой страницы"/>
    <w:basedOn w:val="afd"/>
    <w:uiPriority w:val="35"/>
    <w:unhideWhenUsed/>
    <w:rsid w:val="000059D3"/>
    <w:pPr>
      <w:pBdr>
        <w:bottom w:val="dashed" w:sz="4" w:space="18" w:color="7F7F7F"/>
      </w:pBdr>
      <w:jc w:val="right"/>
    </w:pPr>
    <w:rPr>
      <w:color w:val="7F7F7F" w:themeColor="text1" w:themeTint="80"/>
    </w:rPr>
  </w:style>
  <w:style w:type="character" w:styleId="afff0">
    <w:name w:val="Placeholder Text"/>
    <w:basedOn w:val="a1"/>
    <w:uiPriority w:val="99"/>
    <w:unhideWhenUsed/>
    <w:rsid w:val="000059D3"/>
    <w:rPr>
      <w:color w:val="808080"/>
    </w:rPr>
  </w:style>
  <w:style w:type="character" w:styleId="afff1">
    <w:name w:val="page number"/>
    <w:basedOn w:val="a1"/>
    <w:rsid w:val="000059D3"/>
  </w:style>
  <w:style w:type="paragraph" w:customStyle="1" w:styleId="ConsNormal">
    <w:name w:val="ConsNormal Знак"/>
    <w:link w:val="ConsNormal0"/>
    <w:rsid w:val="000059D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Знак"/>
    <w:link w:val="ConsNormal"/>
    <w:rsid w:val="000059D3"/>
    <w:rPr>
      <w:rFonts w:ascii="Arial" w:eastAsia="Times New Roman" w:hAnsi="Arial" w:cs="Arial"/>
      <w:sz w:val="20"/>
      <w:szCs w:val="20"/>
      <w:lang w:eastAsia="ru-RU"/>
    </w:rPr>
  </w:style>
  <w:style w:type="paragraph" w:styleId="afff2">
    <w:name w:val="Body Text"/>
    <w:basedOn w:val="a0"/>
    <w:link w:val="afff3"/>
    <w:rsid w:val="000059D3"/>
    <w:pPr>
      <w:widowControl w:val="0"/>
      <w:shd w:val="clear" w:color="auto" w:fill="FFFFFF"/>
      <w:autoSpaceDE w:val="0"/>
      <w:autoSpaceDN w:val="0"/>
      <w:spacing w:after="0" w:line="240" w:lineRule="auto"/>
      <w:jc w:val="both"/>
    </w:pPr>
    <w:rPr>
      <w:rFonts w:ascii="Times New Roman" w:eastAsia="Times New Roman" w:hAnsi="Times New Roman" w:cs="Times New Roman"/>
      <w:color w:val="000000"/>
      <w:sz w:val="24"/>
      <w:szCs w:val="24"/>
    </w:rPr>
  </w:style>
  <w:style w:type="character" w:customStyle="1" w:styleId="afff3">
    <w:name w:val="Основной текст Знак"/>
    <w:basedOn w:val="a1"/>
    <w:link w:val="afff2"/>
    <w:rsid w:val="000059D3"/>
    <w:rPr>
      <w:rFonts w:ascii="Times New Roman" w:eastAsia="Times New Roman" w:hAnsi="Times New Roman" w:cs="Times New Roman"/>
      <w:color w:val="000000"/>
      <w:sz w:val="24"/>
      <w:szCs w:val="24"/>
      <w:shd w:val="clear" w:color="auto" w:fill="FFFFFF"/>
      <w:lang w:eastAsia="ru-RU"/>
    </w:rPr>
  </w:style>
  <w:style w:type="paragraph" w:customStyle="1" w:styleId="-">
    <w:name w:val="Контракт-пункт"/>
    <w:basedOn w:val="a0"/>
    <w:rsid w:val="000059D3"/>
    <w:pPr>
      <w:spacing w:after="0" w:line="360" w:lineRule="auto"/>
      <w:ind w:left="360" w:hanging="360"/>
      <w:jc w:val="both"/>
    </w:pPr>
    <w:rPr>
      <w:rFonts w:ascii="Times New Roman" w:eastAsia="Times New Roman" w:hAnsi="Times New Roman" w:cs="Times New Roman"/>
      <w:sz w:val="28"/>
      <w:szCs w:val="28"/>
    </w:rPr>
  </w:style>
  <w:style w:type="paragraph" w:customStyle="1" w:styleId="ConsNormal1">
    <w:name w:val="ConsNormal"/>
    <w:rsid w:val="000059D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0">
    <w:name w:val="Контракт-подподпункт"/>
    <w:basedOn w:val="a0"/>
    <w:rsid w:val="000059D3"/>
    <w:pPr>
      <w:spacing w:after="0" w:line="360" w:lineRule="auto"/>
      <w:ind w:left="360" w:hanging="360"/>
      <w:jc w:val="both"/>
    </w:pPr>
    <w:rPr>
      <w:rFonts w:ascii="Times New Roman" w:eastAsia="Times New Roman" w:hAnsi="Times New Roman" w:cs="Times New Roman"/>
      <w:sz w:val="28"/>
      <w:szCs w:val="28"/>
    </w:rPr>
  </w:style>
  <w:style w:type="paragraph" w:customStyle="1" w:styleId="afff4">
    <w:name w:val="Основной"/>
    <w:basedOn w:val="a0"/>
    <w:autoRedefine/>
    <w:rsid w:val="000059D3"/>
    <w:pPr>
      <w:widowControl w:val="0"/>
      <w:autoSpaceDE w:val="0"/>
      <w:autoSpaceDN w:val="0"/>
      <w:adjustRightInd w:val="0"/>
      <w:spacing w:after="0" w:line="240" w:lineRule="auto"/>
      <w:ind w:firstLine="426"/>
      <w:jc w:val="both"/>
    </w:pPr>
    <w:rPr>
      <w:rFonts w:ascii="Times New Roman" w:eastAsia="Times New Roman" w:hAnsi="Times New Roman" w:cs="Times New Roman"/>
      <w:i/>
      <w:sz w:val="22"/>
    </w:rPr>
  </w:style>
  <w:style w:type="paragraph" w:styleId="afff5">
    <w:name w:val="footnote text"/>
    <w:basedOn w:val="a0"/>
    <w:link w:val="afff6"/>
    <w:uiPriority w:val="99"/>
    <w:rsid w:val="000059D3"/>
    <w:pPr>
      <w:spacing w:after="0" w:line="240" w:lineRule="auto"/>
    </w:pPr>
    <w:rPr>
      <w:rFonts w:ascii="Times New Roman" w:eastAsia="Times New Roman" w:hAnsi="Times New Roman" w:cs="Times New Roman"/>
      <w:szCs w:val="20"/>
    </w:rPr>
  </w:style>
  <w:style w:type="character" w:customStyle="1" w:styleId="afff6">
    <w:name w:val="Текст сноски Знак"/>
    <w:basedOn w:val="a1"/>
    <w:link w:val="afff5"/>
    <w:uiPriority w:val="99"/>
    <w:rsid w:val="000059D3"/>
    <w:rPr>
      <w:rFonts w:ascii="Times New Roman" w:eastAsia="Times New Roman" w:hAnsi="Times New Roman" w:cs="Times New Roman"/>
      <w:sz w:val="20"/>
      <w:szCs w:val="20"/>
      <w:lang w:eastAsia="ru-RU"/>
    </w:rPr>
  </w:style>
  <w:style w:type="character" w:styleId="afff7">
    <w:name w:val="footnote reference"/>
    <w:uiPriority w:val="99"/>
    <w:rsid w:val="000059D3"/>
    <w:rPr>
      <w:vertAlign w:val="superscript"/>
    </w:rPr>
  </w:style>
  <w:style w:type="paragraph" w:styleId="afff8">
    <w:name w:val="Document Map"/>
    <w:basedOn w:val="a0"/>
    <w:link w:val="afff9"/>
    <w:semiHidden/>
    <w:rsid w:val="000059D3"/>
    <w:pPr>
      <w:shd w:val="clear" w:color="auto" w:fill="000080"/>
      <w:spacing w:after="0" w:line="240" w:lineRule="auto"/>
    </w:pPr>
    <w:rPr>
      <w:rFonts w:ascii="Tahoma" w:eastAsia="Times New Roman" w:hAnsi="Tahoma" w:cs="Tahoma"/>
      <w:szCs w:val="20"/>
    </w:rPr>
  </w:style>
  <w:style w:type="character" w:customStyle="1" w:styleId="afff9">
    <w:name w:val="Схема документа Знак"/>
    <w:basedOn w:val="a1"/>
    <w:link w:val="afff8"/>
    <w:semiHidden/>
    <w:rsid w:val="000059D3"/>
    <w:rPr>
      <w:rFonts w:ascii="Tahoma" w:eastAsia="Times New Roman" w:hAnsi="Tahoma" w:cs="Tahoma"/>
      <w:sz w:val="20"/>
      <w:szCs w:val="20"/>
      <w:shd w:val="clear" w:color="auto" w:fill="000080"/>
      <w:lang w:eastAsia="ru-RU"/>
    </w:rPr>
  </w:style>
  <w:style w:type="paragraph" w:styleId="afffa">
    <w:name w:val="List Paragraph"/>
    <w:aliases w:val="Заголовок_3,Bullet_IRAO,Мой Список,AC List 01,Подпись рисунка,Table-Normal,RSHB_Table-Normal,List Paragraph1,Bullet List,FooterText,numbered,Paragraphe de liste1,lp1,Use Case List Paragraph,Маркер,ТЗ список,Абзац списка литеральный,it_List1,b"/>
    <w:basedOn w:val="a0"/>
    <w:link w:val="afffb"/>
    <w:uiPriority w:val="34"/>
    <w:qFormat/>
    <w:rsid w:val="000059D3"/>
    <w:pPr>
      <w:ind w:left="720"/>
      <w:contextualSpacing/>
    </w:pPr>
  </w:style>
  <w:style w:type="character" w:styleId="afffc">
    <w:name w:val="annotation reference"/>
    <w:basedOn w:val="a1"/>
    <w:uiPriority w:val="99"/>
    <w:semiHidden/>
    <w:unhideWhenUsed/>
    <w:rsid w:val="000059D3"/>
    <w:rPr>
      <w:sz w:val="16"/>
      <w:szCs w:val="16"/>
    </w:rPr>
  </w:style>
  <w:style w:type="paragraph" w:styleId="afffd">
    <w:name w:val="annotation text"/>
    <w:basedOn w:val="a0"/>
    <w:link w:val="afffe"/>
    <w:uiPriority w:val="99"/>
    <w:unhideWhenUsed/>
    <w:rsid w:val="000059D3"/>
    <w:pPr>
      <w:spacing w:line="240" w:lineRule="auto"/>
    </w:pPr>
    <w:rPr>
      <w:szCs w:val="20"/>
    </w:rPr>
  </w:style>
  <w:style w:type="character" w:customStyle="1" w:styleId="afffe">
    <w:name w:val="Текст примечания Знак"/>
    <w:basedOn w:val="a1"/>
    <w:link w:val="afffd"/>
    <w:uiPriority w:val="99"/>
    <w:rsid w:val="000059D3"/>
    <w:rPr>
      <w:rFonts w:eastAsiaTheme="minorEastAsia"/>
      <w:sz w:val="20"/>
      <w:szCs w:val="20"/>
      <w:lang w:eastAsia="ru-RU"/>
    </w:rPr>
  </w:style>
  <w:style w:type="paragraph" w:styleId="affff">
    <w:name w:val="annotation subject"/>
    <w:basedOn w:val="afffd"/>
    <w:next w:val="afffd"/>
    <w:link w:val="affff0"/>
    <w:uiPriority w:val="99"/>
    <w:semiHidden/>
    <w:unhideWhenUsed/>
    <w:rsid w:val="000059D3"/>
    <w:rPr>
      <w:b/>
      <w:bCs/>
    </w:rPr>
  </w:style>
  <w:style w:type="character" w:customStyle="1" w:styleId="affff0">
    <w:name w:val="Тема примечания Знак"/>
    <w:basedOn w:val="afffe"/>
    <w:link w:val="affff"/>
    <w:uiPriority w:val="99"/>
    <w:semiHidden/>
    <w:rsid w:val="000059D3"/>
    <w:rPr>
      <w:rFonts w:eastAsiaTheme="minorEastAsia"/>
      <w:b/>
      <w:bCs/>
      <w:sz w:val="20"/>
      <w:szCs w:val="20"/>
      <w:lang w:eastAsia="ru-RU"/>
    </w:rPr>
  </w:style>
  <w:style w:type="character" w:customStyle="1" w:styleId="afffb">
    <w:name w:val="Абзац списка Знак"/>
    <w:aliases w:val="Заголовок_3 Знак,Bullet_IRAO Знак,Мой Список Знак,AC List 01 Знак,Подпись рисунка Знак,Table-Normal Знак,RSHB_Table-Normal Знак,List Paragraph1 Знак,Bullet List Знак,FooterText Знак,numbered Знак,Paragraphe de liste1 Знак,lp1 Знак"/>
    <w:basedOn w:val="a1"/>
    <w:link w:val="afffa"/>
    <w:uiPriority w:val="34"/>
    <w:qFormat/>
    <w:locked/>
    <w:rsid w:val="000059D3"/>
    <w:rPr>
      <w:rFonts w:eastAsiaTheme="minorEastAsia"/>
      <w:sz w:val="20"/>
      <w:lang w:eastAsia="ru-RU"/>
    </w:rPr>
  </w:style>
  <w:style w:type="paragraph" w:customStyle="1" w:styleId="ConsPlusNormal">
    <w:name w:val="ConsPlusNormal"/>
    <w:rsid w:val="000059D3"/>
    <w:pPr>
      <w:autoSpaceDE w:val="0"/>
      <w:autoSpaceDN w:val="0"/>
      <w:adjustRightInd w:val="0"/>
      <w:spacing w:after="0" w:line="240" w:lineRule="auto"/>
    </w:pPr>
    <w:rPr>
      <w:rFonts w:ascii="Tahoma" w:hAnsi="Tahoma" w:cs="Tahoma"/>
      <w:i/>
      <w:iCs/>
      <w:sz w:val="20"/>
      <w:szCs w:val="20"/>
    </w:rPr>
  </w:style>
  <w:style w:type="paragraph" w:styleId="affff1">
    <w:name w:val="Body Text Indent"/>
    <w:basedOn w:val="a0"/>
    <w:link w:val="affff2"/>
    <w:uiPriority w:val="99"/>
    <w:semiHidden/>
    <w:unhideWhenUsed/>
    <w:rsid w:val="000059D3"/>
    <w:pPr>
      <w:spacing w:after="120"/>
      <w:ind w:left="283"/>
    </w:pPr>
  </w:style>
  <w:style w:type="character" w:customStyle="1" w:styleId="affff2">
    <w:name w:val="Основной текст с отступом Знак"/>
    <w:basedOn w:val="a1"/>
    <w:link w:val="affff1"/>
    <w:uiPriority w:val="99"/>
    <w:semiHidden/>
    <w:rsid w:val="000059D3"/>
    <w:rPr>
      <w:rFonts w:eastAsiaTheme="minorEastAsia"/>
      <w:sz w:val="20"/>
      <w:lang w:eastAsia="ru-RU"/>
    </w:rPr>
  </w:style>
  <w:style w:type="paragraph" w:customStyle="1" w:styleId="a">
    <w:name w:val="Подпункт договора"/>
    <w:basedOn w:val="a0"/>
    <w:rsid w:val="000059D3"/>
    <w:pPr>
      <w:numPr>
        <w:ilvl w:val="1"/>
        <w:numId w:val="7"/>
      </w:numPr>
      <w:spacing w:after="0" w:line="240" w:lineRule="auto"/>
      <w:jc w:val="both"/>
    </w:pPr>
    <w:rPr>
      <w:rFonts w:ascii="Arial" w:eastAsia="Times New Roman" w:hAnsi="Arial" w:cs="Arial"/>
      <w:szCs w:val="20"/>
    </w:rPr>
  </w:style>
  <w:style w:type="paragraph" w:styleId="affff3">
    <w:name w:val="TOC Heading"/>
    <w:basedOn w:val="1"/>
    <w:next w:val="a0"/>
    <w:uiPriority w:val="39"/>
    <w:semiHidden/>
    <w:unhideWhenUsed/>
    <w:qFormat/>
    <w:rsid w:val="000059D3"/>
    <w:pPr>
      <w:outlineLvl w:val="9"/>
    </w:pPr>
    <w:rPr>
      <w:color w:val="2E74B5" w:themeColor="accent1" w:themeShade="BF"/>
    </w:rPr>
  </w:style>
  <w:style w:type="paragraph" w:styleId="affff4">
    <w:name w:val="Normal (Web)"/>
    <w:basedOn w:val="a0"/>
    <w:uiPriority w:val="99"/>
    <w:rsid w:val="000059D3"/>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12">
    <w:name w:val="Сетка таблицы1"/>
    <w:basedOn w:val="a2"/>
    <w:next w:val="a4"/>
    <w:uiPriority w:val="39"/>
    <w:rsid w:val="000059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5">
    <w:name w:val="Текст инструкции"/>
    <w:basedOn w:val="a0"/>
    <w:link w:val="affff6"/>
    <w:qFormat/>
    <w:rsid w:val="000059D3"/>
    <w:pPr>
      <w:tabs>
        <w:tab w:val="center" w:pos="0"/>
      </w:tabs>
      <w:spacing w:before="60" w:after="60" w:line="259" w:lineRule="auto"/>
      <w:ind w:left="-17"/>
      <w:jc w:val="both"/>
    </w:pPr>
    <w:rPr>
      <w:rFonts w:ascii="Verdana" w:eastAsiaTheme="minorHAnsi" w:hAnsi="Verdana"/>
      <w:color w:val="595959" w:themeColor="text1" w:themeTint="A6"/>
      <w:sz w:val="18"/>
      <w:szCs w:val="16"/>
    </w:rPr>
  </w:style>
  <w:style w:type="character" w:customStyle="1" w:styleId="affff6">
    <w:name w:val="Текст инструкции Знак"/>
    <w:basedOn w:val="a1"/>
    <w:link w:val="affff5"/>
    <w:rsid w:val="000059D3"/>
    <w:rPr>
      <w:rFonts w:ascii="Verdana" w:hAnsi="Verdana"/>
      <w:color w:val="595959" w:themeColor="text1" w:themeTint="A6"/>
      <w:sz w:val="18"/>
      <w:szCs w:val="16"/>
      <w:lang w:eastAsia="ru-RU"/>
    </w:rPr>
  </w:style>
  <w:style w:type="table" w:customStyle="1" w:styleId="26">
    <w:name w:val="Стиль2"/>
    <w:basedOn w:val="a2"/>
    <w:uiPriority w:val="99"/>
    <w:rsid w:val="000059D3"/>
    <w:pPr>
      <w:spacing w:before="60" w:after="60" w:line="240" w:lineRule="auto"/>
      <w:ind w:left="113"/>
    </w:pPr>
    <w:rPr>
      <w:rFonts w:ascii="Verdana" w:eastAsia="Times New Roman" w:hAnsi="Verdana" w:cs="Times New Roman"/>
      <w:sz w:val="16"/>
      <w:szCs w:val="20"/>
      <w:lang w:eastAsia="ru-RU"/>
    </w:rPr>
    <w:tblPr>
      <w:tblStyleRowBandSize w:val="1"/>
      <w:tblBorders>
        <w:insideH w:val="single" w:sz="4" w:space="0" w:color="D9D9D9" w:themeColor="background1" w:themeShade="D9"/>
        <w:insideV w:val="single" w:sz="4" w:space="0" w:color="D9D9D9" w:themeColor="background1" w:themeShade="D9"/>
      </w:tblBorders>
    </w:tblPr>
    <w:tblStylePr w:type="firstRow">
      <w:pPr>
        <w:jc w:val="center"/>
      </w:pPr>
      <w:rPr>
        <w:rFonts w:ascii="Verdana" w:hAnsi="Verdana"/>
        <w:b/>
        <w:caps w:val="0"/>
        <w:smallCaps w:val="0"/>
        <w:strike w:val="0"/>
        <w:dstrike w:val="0"/>
        <w:vanish w:val="0"/>
        <w:color w:val="4C5770"/>
        <w:sz w:val="16"/>
        <w:vertAlign w:val="baseline"/>
      </w:rPr>
      <w:tblPr/>
      <w:trPr>
        <w:tblHeader/>
      </w:trPr>
      <w:tcPr>
        <w:tcBorders>
          <w:top w:val="single" w:sz="12" w:space="0" w:color="4FB9DB"/>
        </w:tcBorders>
        <w:shd w:val="clear" w:color="auto" w:fill="F2F2F2" w:themeFill="background1" w:themeFillShade="F2"/>
      </w:tcPr>
    </w:tblStylePr>
    <w:tblStylePr w:type="lastRow">
      <w:pPr>
        <w:jc w:val="left"/>
      </w:pPr>
      <w:rPr>
        <w:rFonts w:ascii="Verdana" w:hAnsi="Verdana"/>
        <w:color w:val="595959" w:themeColor="text1" w:themeTint="A6"/>
        <w:sz w:val="16"/>
      </w:rPr>
      <w:tblPr/>
      <w:tcPr>
        <w:vAlign w:val="top"/>
      </w:tcPr>
    </w:tblStylePr>
    <w:tblStylePr w:type="band1Horz">
      <w:pPr>
        <w:wordWrap/>
        <w:spacing w:beforeLines="0" w:before="60" w:beforeAutospacing="0" w:afterLines="0" w:after="60" w:afterAutospacing="0"/>
      </w:pPr>
      <w:rPr>
        <w:rFonts w:ascii="Verdana" w:hAnsi="Verdana"/>
        <w:color w:val="595959" w:themeColor="text1" w:themeTint="A6"/>
        <w:sz w:val="16"/>
      </w:rPr>
    </w:tblStylePr>
    <w:tblStylePr w:type="band2Horz">
      <w:pPr>
        <w:wordWrap/>
        <w:spacing w:beforeLines="0" w:before="60" w:beforeAutospacing="0" w:afterLines="0" w:after="60" w:afterAutospacing="0"/>
      </w:pPr>
      <w:rPr>
        <w:rFonts w:ascii="Verdana" w:hAnsi="Verdana"/>
        <w:color w:val="595959" w:themeColor="text1" w:themeTint="A6"/>
        <w:sz w:val="16"/>
      </w:rPr>
    </w:tblStylePr>
  </w:style>
  <w:style w:type="paragraph" w:customStyle="1" w:styleId="affff7">
    <w:name w:val="Осн.текст"/>
    <w:basedOn w:val="a0"/>
    <w:link w:val="affff8"/>
    <w:rsid w:val="0029160B"/>
    <w:pPr>
      <w:spacing w:after="0" w:line="360" w:lineRule="auto"/>
      <w:ind w:firstLine="720"/>
      <w:jc w:val="both"/>
    </w:pPr>
    <w:rPr>
      <w:rFonts w:ascii="Arial" w:eastAsia="Times New Roman" w:hAnsi="Arial" w:cs="Times New Roman"/>
      <w:sz w:val="26"/>
      <w:szCs w:val="20"/>
    </w:rPr>
  </w:style>
  <w:style w:type="character" w:customStyle="1" w:styleId="affff8">
    <w:name w:val="Осн.текст Знак"/>
    <w:link w:val="affff7"/>
    <w:rsid w:val="0029160B"/>
    <w:rPr>
      <w:rFonts w:ascii="Arial" w:eastAsia="Times New Roman" w:hAnsi="Arial" w:cs="Times New Roman"/>
      <w:sz w:val="26"/>
      <w:szCs w:val="20"/>
      <w:lang w:eastAsia="ru-RU"/>
    </w:rPr>
  </w:style>
  <w:style w:type="paragraph" w:customStyle="1" w:styleId="1KGK9">
    <w:name w:val="1KG=K9"/>
    <w:rsid w:val="0029160B"/>
    <w:pPr>
      <w:autoSpaceDE w:val="0"/>
      <w:autoSpaceDN w:val="0"/>
      <w:adjustRightInd w:val="0"/>
      <w:spacing w:after="0" w:line="240" w:lineRule="auto"/>
    </w:pPr>
    <w:rPr>
      <w:rFonts w:ascii="MS Sans Serif" w:eastAsia="Times New Roman" w:hAnsi="MS Sans Serif" w:cs="Times New Roman"/>
      <w:sz w:val="20"/>
      <w:szCs w:val="20"/>
      <w:lang w:eastAsia="ru-RU"/>
    </w:rPr>
  </w:style>
  <w:style w:type="paragraph" w:customStyle="1" w:styleId="affff9">
    <w:name w:val="Нумерованный"/>
    <w:basedOn w:val="2"/>
    <w:rsid w:val="0029160B"/>
    <w:pPr>
      <w:tabs>
        <w:tab w:val="clear" w:pos="360"/>
        <w:tab w:val="num" w:pos="643"/>
      </w:tabs>
      <w:suppressAutoHyphens/>
      <w:spacing w:before="60" w:after="60"/>
      <w:ind w:left="643"/>
      <w:jc w:val="both"/>
    </w:pPr>
    <w:rPr>
      <w:sz w:val="28"/>
      <w:szCs w:val="20"/>
    </w:rPr>
  </w:style>
  <w:style w:type="paragraph" w:styleId="2">
    <w:name w:val="List Number 2"/>
    <w:basedOn w:val="a0"/>
    <w:rsid w:val="0029160B"/>
    <w:pPr>
      <w:numPr>
        <w:numId w:val="8"/>
      </w:numPr>
      <w:tabs>
        <w:tab w:val="clear" w:pos="643"/>
        <w:tab w:val="num" w:pos="360"/>
      </w:tabs>
      <w:spacing w:after="0" w:line="240" w:lineRule="auto"/>
      <w:ind w:left="360"/>
    </w:pPr>
    <w:rPr>
      <w:rFonts w:ascii="Times New Roman" w:eastAsia="Times New Roman" w:hAnsi="Times New Roman" w:cs="Times New Roman"/>
      <w:sz w:val="24"/>
      <w:szCs w:val="24"/>
    </w:rPr>
  </w:style>
  <w:style w:type="paragraph" w:customStyle="1" w:styleId="310">
    <w:name w:val="Основной текст 31"/>
    <w:basedOn w:val="a0"/>
    <w:rsid w:val="0029160B"/>
    <w:pPr>
      <w:widowControl w:val="0"/>
      <w:suppressAutoHyphens/>
      <w:autoSpaceDE w:val="0"/>
      <w:spacing w:after="0" w:line="240" w:lineRule="auto"/>
      <w:jc w:val="center"/>
    </w:pPr>
    <w:rPr>
      <w:rFonts w:ascii="Times New Roman" w:eastAsia="Times New Roman" w:hAnsi="Times New Roman" w:cs="Times New Roman"/>
      <w:b/>
      <w:bCs/>
      <w:szCs w:val="20"/>
      <w:lang w:eastAsia="ar-SA"/>
    </w:rPr>
  </w:style>
  <w:style w:type="paragraph" w:styleId="affffa">
    <w:name w:val="Revision"/>
    <w:hidden/>
    <w:uiPriority w:val="99"/>
    <w:semiHidden/>
    <w:rsid w:val="00E72FBC"/>
    <w:pPr>
      <w:spacing w:after="0" w:line="240" w:lineRule="auto"/>
    </w:pPr>
    <w:rPr>
      <w:rFonts w:eastAsiaTheme="minorEastAsia"/>
      <w:sz w:val="20"/>
      <w:lang w:eastAsia="ru-RU"/>
    </w:rPr>
  </w:style>
  <w:style w:type="paragraph" w:customStyle="1" w:styleId="Default">
    <w:name w:val="Default"/>
    <w:rsid w:val="00E86EC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DocHeader">
    <w:name w:val="DocHeader"/>
    <w:basedOn w:val="a0"/>
    <w:rsid w:val="00E86EC3"/>
    <w:pPr>
      <w:widowControl w:val="0"/>
      <w:autoSpaceDE w:val="0"/>
      <w:autoSpaceDN w:val="0"/>
      <w:spacing w:before="240" w:after="0" w:line="240" w:lineRule="auto"/>
      <w:jc w:val="center"/>
    </w:pPr>
    <w:rPr>
      <w:rFonts w:ascii="Arial" w:eastAsia="Times New Roman" w:hAnsi="Arial" w:cs="Arial"/>
      <w:b/>
      <w:bCs/>
      <w:sz w:val="28"/>
      <w:szCs w:val="28"/>
      <w:lang w:val="en-US"/>
    </w:rPr>
  </w:style>
  <w:style w:type="paragraph" w:customStyle="1" w:styleId="handwriter">
    <w:name w:val="handwriter"/>
    <w:basedOn w:val="a0"/>
    <w:rsid w:val="00E86EC3"/>
    <w:pPr>
      <w:autoSpaceDE w:val="0"/>
      <w:autoSpaceDN w:val="0"/>
      <w:spacing w:before="120" w:after="0" w:line="360" w:lineRule="auto"/>
    </w:pPr>
    <w:rPr>
      <w:rFonts w:ascii="Arial" w:eastAsia="Times New Roman" w:hAnsi="Arial" w:cs="Arial"/>
      <w:szCs w:val="20"/>
      <w:lang w:val="en-US"/>
    </w:rPr>
  </w:style>
  <w:style w:type="paragraph" w:customStyle="1" w:styleId="b4f908fadf98fbd4222a6cb4f5106c50msonormal">
    <w:name w:val="b4f908fadf98fbd4222a6cb4f5106c50msonormal"/>
    <w:basedOn w:val="a0"/>
    <w:rsid w:val="00E86EC3"/>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110">
    <w:name w:val="Сетка таблицы11"/>
    <w:basedOn w:val="a2"/>
    <w:next w:val="a4"/>
    <w:uiPriority w:val="39"/>
    <w:rsid w:val="00A94587"/>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b">
    <w:name w:val="Параграф"/>
    <w:basedOn w:val="a0"/>
    <w:next w:val="a0"/>
    <w:qFormat/>
    <w:rsid w:val="006D7CAC"/>
    <w:pPr>
      <w:spacing w:after="75" w:line="240" w:lineRule="auto"/>
      <w:ind w:firstLine="284"/>
      <w:jc w:val="both"/>
    </w:pPr>
    <w:rPr>
      <w:rFonts w:ascii="Tahoma" w:eastAsia="Times New Roman" w:hAnsi="Tahoma" w:cs="Tahom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483650">
      <w:bodyDiv w:val="1"/>
      <w:marLeft w:val="0"/>
      <w:marRight w:val="0"/>
      <w:marTop w:val="0"/>
      <w:marBottom w:val="0"/>
      <w:divBdr>
        <w:top w:val="none" w:sz="0" w:space="0" w:color="auto"/>
        <w:left w:val="none" w:sz="0" w:space="0" w:color="auto"/>
        <w:bottom w:val="none" w:sz="0" w:space="0" w:color="auto"/>
        <w:right w:val="none" w:sz="0" w:space="0" w:color="auto"/>
      </w:divBdr>
    </w:div>
    <w:div w:id="150562091">
      <w:bodyDiv w:val="1"/>
      <w:marLeft w:val="0"/>
      <w:marRight w:val="0"/>
      <w:marTop w:val="0"/>
      <w:marBottom w:val="0"/>
      <w:divBdr>
        <w:top w:val="none" w:sz="0" w:space="0" w:color="auto"/>
        <w:left w:val="none" w:sz="0" w:space="0" w:color="auto"/>
        <w:bottom w:val="none" w:sz="0" w:space="0" w:color="auto"/>
        <w:right w:val="none" w:sz="0" w:space="0" w:color="auto"/>
      </w:divBdr>
    </w:div>
    <w:div w:id="185945467">
      <w:bodyDiv w:val="1"/>
      <w:marLeft w:val="0"/>
      <w:marRight w:val="0"/>
      <w:marTop w:val="0"/>
      <w:marBottom w:val="0"/>
      <w:divBdr>
        <w:top w:val="none" w:sz="0" w:space="0" w:color="auto"/>
        <w:left w:val="none" w:sz="0" w:space="0" w:color="auto"/>
        <w:bottom w:val="none" w:sz="0" w:space="0" w:color="auto"/>
        <w:right w:val="none" w:sz="0" w:space="0" w:color="auto"/>
      </w:divBdr>
    </w:div>
    <w:div w:id="204996687">
      <w:bodyDiv w:val="1"/>
      <w:marLeft w:val="0"/>
      <w:marRight w:val="0"/>
      <w:marTop w:val="0"/>
      <w:marBottom w:val="0"/>
      <w:divBdr>
        <w:top w:val="none" w:sz="0" w:space="0" w:color="auto"/>
        <w:left w:val="none" w:sz="0" w:space="0" w:color="auto"/>
        <w:bottom w:val="none" w:sz="0" w:space="0" w:color="auto"/>
        <w:right w:val="none" w:sz="0" w:space="0" w:color="auto"/>
      </w:divBdr>
    </w:div>
    <w:div w:id="425923150">
      <w:bodyDiv w:val="1"/>
      <w:marLeft w:val="0"/>
      <w:marRight w:val="0"/>
      <w:marTop w:val="0"/>
      <w:marBottom w:val="0"/>
      <w:divBdr>
        <w:top w:val="none" w:sz="0" w:space="0" w:color="auto"/>
        <w:left w:val="none" w:sz="0" w:space="0" w:color="auto"/>
        <w:bottom w:val="none" w:sz="0" w:space="0" w:color="auto"/>
        <w:right w:val="none" w:sz="0" w:space="0" w:color="auto"/>
      </w:divBdr>
    </w:div>
    <w:div w:id="437019203">
      <w:bodyDiv w:val="1"/>
      <w:marLeft w:val="0"/>
      <w:marRight w:val="0"/>
      <w:marTop w:val="0"/>
      <w:marBottom w:val="0"/>
      <w:divBdr>
        <w:top w:val="none" w:sz="0" w:space="0" w:color="auto"/>
        <w:left w:val="none" w:sz="0" w:space="0" w:color="auto"/>
        <w:bottom w:val="none" w:sz="0" w:space="0" w:color="auto"/>
        <w:right w:val="none" w:sz="0" w:space="0" w:color="auto"/>
      </w:divBdr>
    </w:div>
    <w:div w:id="498618686">
      <w:bodyDiv w:val="1"/>
      <w:marLeft w:val="0"/>
      <w:marRight w:val="0"/>
      <w:marTop w:val="0"/>
      <w:marBottom w:val="0"/>
      <w:divBdr>
        <w:top w:val="none" w:sz="0" w:space="0" w:color="auto"/>
        <w:left w:val="none" w:sz="0" w:space="0" w:color="auto"/>
        <w:bottom w:val="none" w:sz="0" w:space="0" w:color="auto"/>
        <w:right w:val="none" w:sz="0" w:space="0" w:color="auto"/>
      </w:divBdr>
    </w:div>
    <w:div w:id="758871832">
      <w:bodyDiv w:val="1"/>
      <w:marLeft w:val="0"/>
      <w:marRight w:val="0"/>
      <w:marTop w:val="0"/>
      <w:marBottom w:val="0"/>
      <w:divBdr>
        <w:top w:val="none" w:sz="0" w:space="0" w:color="auto"/>
        <w:left w:val="none" w:sz="0" w:space="0" w:color="auto"/>
        <w:bottom w:val="none" w:sz="0" w:space="0" w:color="auto"/>
        <w:right w:val="none" w:sz="0" w:space="0" w:color="auto"/>
      </w:divBdr>
    </w:div>
    <w:div w:id="831338286">
      <w:bodyDiv w:val="1"/>
      <w:marLeft w:val="0"/>
      <w:marRight w:val="0"/>
      <w:marTop w:val="0"/>
      <w:marBottom w:val="0"/>
      <w:divBdr>
        <w:top w:val="none" w:sz="0" w:space="0" w:color="auto"/>
        <w:left w:val="none" w:sz="0" w:space="0" w:color="auto"/>
        <w:bottom w:val="none" w:sz="0" w:space="0" w:color="auto"/>
        <w:right w:val="none" w:sz="0" w:space="0" w:color="auto"/>
      </w:divBdr>
    </w:div>
    <w:div w:id="1051000986">
      <w:bodyDiv w:val="1"/>
      <w:marLeft w:val="0"/>
      <w:marRight w:val="0"/>
      <w:marTop w:val="0"/>
      <w:marBottom w:val="0"/>
      <w:divBdr>
        <w:top w:val="none" w:sz="0" w:space="0" w:color="auto"/>
        <w:left w:val="none" w:sz="0" w:space="0" w:color="auto"/>
        <w:bottom w:val="none" w:sz="0" w:space="0" w:color="auto"/>
        <w:right w:val="none" w:sz="0" w:space="0" w:color="auto"/>
      </w:divBdr>
    </w:div>
    <w:div w:id="1340696338">
      <w:bodyDiv w:val="1"/>
      <w:marLeft w:val="0"/>
      <w:marRight w:val="0"/>
      <w:marTop w:val="0"/>
      <w:marBottom w:val="0"/>
      <w:divBdr>
        <w:top w:val="none" w:sz="0" w:space="0" w:color="auto"/>
        <w:left w:val="none" w:sz="0" w:space="0" w:color="auto"/>
        <w:bottom w:val="none" w:sz="0" w:space="0" w:color="auto"/>
        <w:right w:val="none" w:sz="0" w:space="0" w:color="auto"/>
      </w:divBdr>
    </w:div>
    <w:div w:id="1384138580">
      <w:bodyDiv w:val="1"/>
      <w:marLeft w:val="0"/>
      <w:marRight w:val="0"/>
      <w:marTop w:val="0"/>
      <w:marBottom w:val="0"/>
      <w:divBdr>
        <w:top w:val="none" w:sz="0" w:space="0" w:color="auto"/>
        <w:left w:val="none" w:sz="0" w:space="0" w:color="auto"/>
        <w:bottom w:val="none" w:sz="0" w:space="0" w:color="auto"/>
        <w:right w:val="none" w:sz="0" w:space="0" w:color="auto"/>
      </w:divBdr>
    </w:div>
    <w:div w:id="1474059574">
      <w:bodyDiv w:val="1"/>
      <w:marLeft w:val="0"/>
      <w:marRight w:val="0"/>
      <w:marTop w:val="0"/>
      <w:marBottom w:val="0"/>
      <w:divBdr>
        <w:top w:val="none" w:sz="0" w:space="0" w:color="auto"/>
        <w:left w:val="none" w:sz="0" w:space="0" w:color="auto"/>
        <w:bottom w:val="none" w:sz="0" w:space="0" w:color="auto"/>
        <w:right w:val="none" w:sz="0" w:space="0" w:color="auto"/>
      </w:divBdr>
    </w:div>
    <w:div w:id="1477453012">
      <w:bodyDiv w:val="1"/>
      <w:marLeft w:val="0"/>
      <w:marRight w:val="0"/>
      <w:marTop w:val="0"/>
      <w:marBottom w:val="0"/>
      <w:divBdr>
        <w:top w:val="none" w:sz="0" w:space="0" w:color="auto"/>
        <w:left w:val="none" w:sz="0" w:space="0" w:color="auto"/>
        <w:bottom w:val="none" w:sz="0" w:space="0" w:color="auto"/>
        <w:right w:val="none" w:sz="0" w:space="0" w:color="auto"/>
      </w:divBdr>
    </w:div>
    <w:div w:id="1746370331">
      <w:bodyDiv w:val="1"/>
      <w:marLeft w:val="0"/>
      <w:marRight w:val="0"/>
      <w:marTop w:val="0"/>
      <w:marBottom w:val="0"/>
      <w:divBdr>
        <w:top w:val="none" w:sz="0" w:space="0" w:color="auto"/>
        <w:left w:val="none" w:sz="0" w:space="0" w:color="auto"/>
        <w:bottom w:val="none" w:sz="0" w:space="0" w:color="auto"/>
        <w:right w:val="none" w:sz="0" w:space="0" w:color="auto"/>
      </w:divBdr>
    </w:div>
    <w:div w:id="1864853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plusgroup.ru/kso/ethics/" TargetMode="Externa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30" Type="http://schemas.microsoft.com/office/2016/09/relationships/commentsIds" Target="commentsId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562086-20A5-435C-A65C-E0D208E8EE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1149</TotalTime>
  <Pages>36</Pages>
  <Words>17101</Words>
  <Characters>97480</Characters>
  <Application>Microsoft Office Word</Application>
  <DocSecurity>0</DocSecurity>
  <Lines>812</Lines>
  <Paragraphs>228</Paragraphs>
  <ScaleCrop>false</ScaleCrop>
  <HeadingPairs>
    <vt:vector size="2" baseType="variant">
      <vt:variant>
        <vt:lpstr>Название</vt:lpstr>
      </vt:variant>
      <vt:variant>
        <vt:i4>1</vt:i4>
      </vt:variant>
    </vt:vector>
  </HeadingPairs>
  <TitlesOfParts>
    <vt:vector size="1" baseType="lpstr">
      <vt:lpstr/>
    </vt:vector>
  </TitlesOfParts>
  <Company>Borlas</Company>
  <LinksUpToDate>false</LinksUpToDate>
  <CharactersWithSpaces>114353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Тюменцева Наталья Алексеевна</dc:creator>
  <cp:lastModifiedBy>Малых Юлия Викторовна</cp:lastModifiedBy>
  <cp:revision>233</cp:revision>
  <dcterms:created xsi:type="dcterms:W3CDTF">2022-04-08T05:54:00Z</dcterms:created>
  <dcterms:modified xsi:type="dcterms:W3CDTF">2024-03-12T08:27:00Z</dcterms:modified>
</cp:coreProperties>
</file>